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F1D9" w14:textId="77777777" w:rsidR="00FD3428" w:rsidRPr="00F71EED" w:rsidRDefault="00FD3428" w:rsidP="00FD3428">
      <w:pPr>
        <w:pStyle w:val="SLONormal"/>
        <w:rPr>
          <w:rFonts w:eastAsia="Myriad Pro"/>
          <w:b/>
          <w:sz w:val="24"/>
          <w:lang w:val="en-US"/>
        </w:rPr>
      </w:pPr>
      <w:bookmarkStart w:id="0" w:name="part_ecc7a4fadd5d4ec5b0c75efbdf1f864e"/>
      <w:bookmarkStart w:id="1" w:name="part_4780a269639d4971a48154f672ebcd08"/>
      <w:bookmarkStart w:id="2" w:name="part_a68b48a060694752ae0404e0d7dbd4c8"/>
      <w:bookmarkStart w:id="3" w:name="part_de48ccfe657d44738555457ef02992c8"/>
      <w:bookmarkStart w:id="4" w:name="part_d898b7b8e32b4cdd85de4236cfbf20f5"/>
      <w:bookmarkStart w:id="5" w:name="part_8ada5809cd594f2e8c4d0b26df572ebb"/>
      <w:bookmarkStart w:id="6" w:name="part_2d26362592b54fe384a9a5549a19c7eb"/>
      <w:bookmarkStart w:id="7" w:name="part_7c4ec7376e194354990c093dfc078dc8"/>
      <w:bookmarkStart w:id="8" w:name="part_797484761742457fb637438481b9cd31"/>
      <w:bookmarkStart w:id="9" w:name="part_1603efb7d7fb4606bf28ebe167f79ee3"/>
      <w:bookmarkStart w:id="10" w:name="part_054d2f3e54754c029c0467650650c662"/>
      <w:bookmarkStart w:id="11" w:name="part_4349b73b21e440a4823933135a7f055f"/>
      <w:bookmarkStart w:id="12" w:name="part_6a1426a16c5e4728b805e10576db3b1a"/>
      <w:bookmarkStart w:id="13" w:name="part_3fd17240b97f421f9cea7a44f3261fe0"/>
      <w:bookmarkStart w:id="14" w:name="part_f0d5527ac30a4a9194be237b748c769a"/>
      <w:bookmarkStart w:id="15" w:name="part_af91abe28b8b451d85bec36ce8593978"/>
      <w:bookmarkStart w:id="16" w:name="part_5a1844f33b454cbab384db5a564628c9"/>
      <w:bookmarkStart w:id="17" w:name="part_1a7c9bfff4c9438e97cca1f51ac8f8f1"/>
      <w:bookmarkStart w:id="18" w:name="part_b2343584612d403980b0e7dd21ef8859"/>
      <w:bookmarkStart w:id="19" w:name="part_edf778e8ee7542e798a5ffc2b115343d"/>
      <w:bookmarkStart w:id="20" w:name="part_d7bc0e198af54822b174d9ec995b7379"/>
      <w:bookmarkStart w:id="21" w:name="part_6cef2208c7eb4fe2a3f90b01e4192db3"/>
      <w:bookmarkStart w:id="22" w:name="part_d9035a1dab324c6bb35c337f8e0d656b"/>
      <w:bookmarkStart w:id="23" w:name="part_48cf655e119c4af5b10704dab126d184"/>
      <w:bookmarkStart w:id="24" w:name="part_9bc4b924e11642cab8a3a00b9fee03d1"/>
      <w:bookmarkStart w:id="25" w:name="part_26a25c8fe2fd40a8ac4b10cde68921b5"/>
      <w:bookmarkStart w:id="26" w:name="part_036bdc19036648469bab8868fd2ebbf4"/>
      <w:bookmarkStart w:id="27" w:name="part_f7331d44d75e418faea7d0ed62e58033"/>
      <w:bookmarkStart w:id="28" w:name="part_013c6aa8ae0d446a9c4f7aaa5c4c120e"/>
      <w:bookmarkStart w:id="29" w:name="part_93e46156ae1d48edb09bf0b985ff909b"/>
      <w:bookmarkStart w:id="30" w:name="part_1b94f4bea7744e39ab4450242e9eabd5"/>
      <w:bookmarkStart w:id="31" w:name="part_5b4ca743b3b24f18946c22998ad327fc"/>
      <w:bookmarkStart w:id="32" w:name="_Hlk38024600"/>
      <w:bookmarkStart w:id="33" w:name="_Toc485744707"/>
      <w:bookmarkStart w:id="34" w:name="_Toc485809607"/>
      <w:bookmarkStart w:id="35" w:name="_Toc490559520"/>
      <w:bookmarkStart w:id="36" w:name="_Toc491169256"/>
      <w:bookmarkStart w:id="37" w:name="_Toc491172531"/>
      <w:bookmarkStart w:id="38" w:name="_Toc491174592"/>
      <w:bookmarkStart w:id="39" w:name="_Toc70735548"/>
      <w:bookmarkStart w:id="40" w:name="_Toc70735729"/>
      <w:bookmarkStart w:id="41" w:name="b"/>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End w:id="33"/>
    <w:bookmarkEnd w:id="34"/>
    <w:bookmarkEnd w:id="35"/>
    <w:bookmarkEnd w:id="36"/>
    <w:bookmarkEnd w:id="37"/>
    <w:bookmarkEnd w:id="38"/>
    <w:p w14:paraId="4C8DC84E" w14:textId="77777777" w:rsidR="00FD3428" w:rsidRPr="00EE623C" w:rsidRDefault="00FD3428" w:rsidP="00FD3428">
      <w:pPr>
        <w:rPr>
          <w:rFonts w:ascii="Times New Roman" w:hAnsi="Times New Roman" w:cs="Times New Roman"/>
          <w:sz w:val="24"/>
          <w:szCs w:val="24"/>
          <w:lang w:val="lt-LT"/>
        </w:rPr>
      </w:pPr>
    </w:p>
    <w:p w14:paraId="764A3432" w14:textId="77777777" w:rsidR="00FD3428" w:rsidRPr="00EE623C" w:rsidRDefault="00FD3428" w:rsidP="00FD3428">
      <w:pPr>
        <w:rPr>
          <w:rFonts w:ascii="Times New Roman" w:hAnsi="Times New Roman" w:cs="Times New Roman"/>
          <w:sz w:val="24"/>
          <w:szCs w:val="24"/>
          <w:lang w:val="lt-LT"/>
        </w:rPr>
      </w:pPr>
    </w:p>
    <w:p w14:paraId="17C15688" w14:textId="77777777" w:rsidR="00FD3428" w:rsidRPr="00EE623C" w:rsidRDefault="00FD3428" w:rsidP="00FD3428">
      <w:pPr>
        <w:rPr>
          <w:rFonts w:ascii="Times New Roman" w:hAnsi="Times New Roman" w:cs="Times New Roman"/>
          <w:sz w:val="24"/>
          <w:szCs w:val="24"/>
          <w:lang w:val="lt-LT"/>
        </w:rPr>
      </w:pPr>
    </w:p>
    <w:p w14:paraId="6F215653" w14:textId="77777777" w:rsidR="00FD3428" w:rsidRPr="00EE623C" w:rsidRDefault="00FD3428" w:rsidP="00FD3428">
      <w:pPr>
        <w:rPr>
          <w:rFonts w:ascii="Times New Roman" w:hAnsi="Times New Roman" w:cs="Times New Roman"/>
          <w:sz w:val="24"/>
          <w:szCs w:val="24"/>
          <w:lang w:val="lt-LT"/>
        </w:rPr>
      </w:pPr>
    </w:p>
    <w:p w14:paraId="6CF9B3D2" w14:textId="77777777" w:rsidR="00FD3428" w:rsidRPr="00EE623C" w:rsidRDefault="00FD3428" w:rsidP="00FD3428">
      <w:pPr>
        <w:rPr>
          <w:rFonts w:ascii="Times New Roman" w:hAnsi="Times New Roman" w:cs="Times New Roman"/>
          <w:sz w:val="24"/>
          <w:szCs w:val="24"/>
          <w:lang w:val="lt-LT"/>
        </w:rPr>
      </w:pPr>
    </w:p>
    <w:p w14:paraId="4274814A" w14:textId="03425410" w:rsidR="00FD3428" w:rsidRPr="00EE623C" w:rsidRDefault="00FD6500" w:rsidP="00FD3428">
      <w:pPr>
        <w:pStyle w:val="SLOAgreementTitle"/>
        <w:rPr>
          <w:rFonts w:eastAsia="Myriad Pro"/>
          <w:sz w:val="24"/>
          <w:lang w:val="lt-LT"/>
        </w:rPr>
      </w:pPr>
      <w:r>
        <w:rPr>
          <w:rFonts w:eastAsia="Myriad Pro"/>
          <w:sz w:val="24"/>
          <w:lang w:val="lt-LT"/>
        </w:rPr>
        <w:t>TECHNINĖ SPECIFIKACIJA</w:t>
      </w:r>
    </w:p>
    <w:p w14:paraId="0A90D36C" w14:textId="77777777" w:rsidR="00FD3428" w:rsidRPr="00EE623C" w:rsidRDefault="00FD3428" w:rsidP="00FD3428">
      <w:pPr>
        <w:rPr>
          <w:rFonts w:ascii="Times New Roman" w:hAnsi="Times New Roman" w:cs="Times New Roman"/>
          <w:sz w:val="24"/>
          <w:szCs w:val="24"/>
          <w:lang w:val="lt-LT"/>
        </w:rPr>
      </w:pPr>
    </w:p>
    <w:p w14:paraId="710B7A0C" w14:textId="33CDD004" w:rsidR="00FD3428" w:rsidRPr="00EE623C" w:rsidRDefault="008B15D1" w:rsidP="00E364C7">
      <w:pPr>
        <w:tabs>
          <w:tab w:val="left" w:pos="2825"/>
        </w:tabs>
        <w:rPr>
          <w:rFonts w:ascii="Times New Roman" w:hAnsi="Times New Roman" w:cs="Times New Roman"/>
          <w:sz w:val="24"/>
          <w:szCs w:val="24"/>
          <w:lang w:val="lt-LT"/>
        </w:rPr>
      </w:pPr>
      <w:r w:rsidRPr="00EE623C">
        <w:rPr>
          <w:rFonts w:ascii="Times New Roman" w:hAnsi="Times New Roman" w:cs="Times New Roman"/>
          <w:sz w:val="24"/>
          <w:szCs w:val="24"/>
          <w:lang w:val="lt-LT"/>
        </w:rPr>
        <w:tab/>
      </w:r>
    </w:p>
    <w:p w14:paraId="51B10E3B" w14:textId="184A1813" w:rsidR="00FD6500" w:rsidRPr="00EE623C" w:rsidRDefault="00FD6500" w:rsidP="00FD3428">
      <w:pPr>
        <w:pStyle w:val="SLONormal"/>
        <w:spacing w:before="0" w:after="0"/>
        <w:jc w:val="center"/>
        <w:rPr>
          <w:rFonts w:eastAsia="Myriad Pro"/>
          <w:b/>
          <w:sz w:val="24"/>
          <w:lang w:val="lt-LT"/>
        </w:rPr>
      </w:pPr>
      <w:r>
        <w:rPr>
          <w:rFonts w:eastAsia="Myriad Pro"/>
          <w:b/>
          <w:sz w:val="24"/>
          <w:lang w:val="lt-LT"/>
        </w:rPr>
        <w:t>Greitojo geležinkelio</w:t>
      </w:r>
      <w:r w:rsidRPr="00FD6500">
        <w:rPr>
          <w:rFonts w:eastAsia="Myriad Pro"/>
          <w:b/>
          <w:sz w:val="24"/>
          <w:lang w:val="lt-LT"/>
        </w:rPr>
        <w:t xml:space="preserve"> „</w:t>
      </w:r>
      <w:proofErr w:type="spellStart"/>
      <w:r w:rsidRPr="00FD6500">
        <w:rPr>
          <w:rFonts w:eastAsia="Myriad Pro"/>
          <w:b/>
          <w:sz w:val="24"/>
          <w:lang w:val="lt-LT"/>
        </w:rPr>
        <w:t>Rail</w:t>
      </w:r>
      <w:proofErr w:type="spellEnd"/>
      <w:r w:rsidRPr="00FD6500">
        <w:rPr>
          <w:rFonts w:eastAsia="Myriad Pro"/>
          <w:b/>
          <w:sz w:val="24"/>
          <w:lang w:val="lt-LT"/>
        </w:rPr>
        <w:t xml:space="preserve"> </w:t>
      </w:r>
      <w:proofErr w:type="spellStart"/>
      <w:r w:rsidRPr="00FD6500">
        <w:rPr>
          <w:rFonts w:eastAsia="Myriad Pro"/>
          <w:b/>
          <w:sz w:val="24"/>
          <w:lang w:val="lt-LT"/>
        </w:rPr>
        <w:t>Baltica</w:t>
      </w:r>
      <w:proofErr w:type="spellEnd"/>
      <w:r w:rsidRPr="00FD6500">
        <w:rPr>
          <w:rFonts w:eastAsia="Myriad Pro"/>
          <w:b/>
          <w:sz w:val="24"/>
          <w:lang w:val="lt-LT"/>
        </w:rPr>
        <w:t xml:space="preserve">“ geodezinio tinklo </w:t>
      </w:r>
      <w:r w:rsidR="00C07EC0">
        <w:rPr>
          <w:rFonts w:eastAsia="Myriad Pro"/>
          <w:b/>
          <w:sz w:val="24"/>
          <w:lang w:val="lt-LT"/>
        </w:rPr>
        <w:t>į</w:t>
      </w:r>
      <w:r w:rsidR="00B73600">
        <w:rPr>
          <w:rFonts w:eastAsia="Myriad Pro"/>
          <w:b/>
          <w:sz w:val="24"/>
          <w:lang w:val="lt-LT"/>
        </w:rPr>
        <w:t>rengimas</w:t>
      </w:r>
      <w:r w:rsidR="00496DA3">
        <w:rPr>
          <w:rFonts w:eastAsia="Myriad Pro"/>
          <w:b/>
          <w:sz w:val="24"/>
          <w:lang w:val="lt-LT"/>
        </w:rPr>
        <w:t xml:space="preserve"> ir priežiūra</w:t>
      </w:r>
    </w:p>
    <w:p w14:paraId="66B481A5" w14:textId="77777777" w:rsidR="00FD3428" w:rsidRPr="00EE623C" w:rsidRDefault="00FD3428" w:rsidP="00FD3428">
      <w:pPr>
        <w:rPr>
          <w:rFonts w:ascii="Times New Roman" w:hAnsi="Times New Roman" w:cs="Times New Roman"/>
          <w:sz w:val="24"/>
          <w:szCs w:val="24"/>
          <w:lang w:val="lt-LT"/>
        </w:rPr>
      </w:pPr>
    </w:p>
    <w:p w14:paraId="35DE8C0E" w14:textId="77777777" w:rsidR="00FD3428" w:rsidRPr="00EE623C" w:rsidRDefault="00FD3428" w:rsidP="00FD3428">
      <w:pPr>
        <w:rPr>
          <w:rFonts w:ascii="Times New Roman" w:hAnsi="Times New Roman" w:cs="Times New Roman"/>
          <w:sz w:val="24"/>
          <w:szCs w:val="24"/>
          <w:lang w:val="lt-LT"/>
        </w:rPr>
      </w:pPr>
    </w:p>
    <w:p w14:paraId="35AFCB41" w14:textId="77777777" w:rsidR="00FD3428" w:rsidRPr="00EE623C" w:rsidRDefault="00FD3428" w:rsidP="00FD3428">
      <w:pPr>
        <w:rPr>
          <w:rFonts w:ascii="Times New Roman" w:hAnsi="Times New Roman" w:cs="Times New Roman"/>
          <w:sz w:val="24"/>
          <w:szCs w:val="24"/>
          <w:lang w:val="lt-LT"/>
        </w:rPr>
      </w:pPr>
    </w:p>
    <w:p w14:paraId="3415521C" w14:textId="77777777" w:rsidR="00FD3428" w:rsidRPr="00EE623C" w:rsidRDefault="00FD3428" w:rsidP="00FD3428">
      <w:pPr>
        <w:rPr>
          <w:rFonts w:ascii="Times New Roman" w:hAnsi="Times New Roman" w:cs="Times New Roman"/>
          <w:sz w:val="24"/>
          <w:szCs w:val="24"/>
          <w:lang w:val="lt-LT"/>
        </w:rPr>
      </w:pPr>
    </w:p>
    <w:p w14:paraId="30FBB951" w14:textId="77777777" w:rsidR="00FD3428" w:rsidRPr="00EE623C" w:rsidRDefault="00FD3428" w:rsidP="00FD3428">
      <w:pPr>
        <w:rPr>
          <w:rFonts w:ascii="Times New Roman" w:hAnsi="Times New Roman" w:cs="Times New Roman"/>
          <w:sz w:val="24"/>
          <w:szCs w:val="24"/>
          <w:lang w:val="lt-LT"/>
        </w:rPr>
      </w:pPr>
    </w:p>
    <w:p w14:paraId="4401144B" w14:textId="77777777" w:rsidR="00FD3428" w:rsidRPr="00EE623C" w:rsidRDefault="00FD3428" w:rsidP="00FD3428">
      <w:pPr>
        <w:jc w:val="center"/>
        <w:rPr>
          <w:rFonts w:ascii="Times New Roman" w:hAnsi="Times New Roman" w:cs="Times New Roman"/>
          <w:sz w:val="24"/>
          <w:szCs w:val="24"/>
          <w:lang w:val="lt-LT"/>
        </w:rPr>
      </w:pPr>
      <w:r w:rsidRPr="00EE623C">
        <w:rPr>
          <w:noProof/>
          <w:lang w:val="en-US"/>
        </w:rPr>
        <w:drawing>
          <wp:inline distT="0" distB="0" distL="0" distR="0" wp14:anchorId="1FCB3D0C" wp14:editId="535FCFD2">
            <wp:extent cx="4972050" cy="876300"/>
            <wp:effectExtent l="0" t="0" r="0" b="0"/>
            <wp:docPr id="1493193248" name="Picture 1" descr="cid:image002.png@01D428D1.4A466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972050" cy="876300"/>
                    </a:xfrm>
                    <a:prstGeom prst="rect">
                      <a:avLst/>
                    </a:prstGeom>
                  </pic:spPr>
                </pic:pic>
              </a:graphicData>
            </a:graphic>
          </wp:inline>
        </w:drawing>
      </w:r>
    </w:p>
    <w:p w14:paraId="7874601A" w14:textId="4A2CD8C2" w:rsidR="00FD3428" w:rsidRPr="00FD6500" w:rsidRDefault="00FD6500" w:rsidP="003510DA">
      <w:pPr>
        <w:jc w:val="center"/>
        <w:rPr>
          <w:rFonts w:ascii="Times New Roman" w:hAnsi="Times New Roman" w:cs="Times New Roman"/>
          <w:b/>
          <w:sz w:val="24"/>
          <w:szCs w:val="24"/>
          <w:lang w:val="lt-LT"/>
        </w:rPr>
      </w:pPr>
      <w:r w:rsidRPr="00FD6500">
        <w:rPr>
          <w:rFonts w:ascii="Times New Roman" w:hAnsi="Times New Roman" w:cs="Times New Roman"/>
          <w:b/>
          <w:sz w:val="24"/>
          <w:szCs w:val="24"/>
          <w:lang w:val="lt-LT"/>
        </w:rPr>
        <w:t>Finansuojama pagal ES Europos infrastruktūros tinklų priemonę</w:t>
      </w:r>
    </w:p>
    <w:p w14:paraId="2397C400" w14:textId="77777777" w:rsidR="00FD3428" w:rsidRPr="00EE623C" w:rsidRDefault="00FD3428" w:rsidP="00FD3428">
      <w:pPr>
        <w:rPr>
          <w:rFonts w:ascii="Times New Roman" w:hAnsi="Times New Roman" w:cs="Times New Roman"/>
          <w:sz w:val="24"/>
          <w:szCs w:val="24"/>
          <w:lang w:val="lt-LT"/>
        </w:rPr>
      </w:pPr>
    </w:p>
    <w:p w14:paraId="104705E6" w14:textId="77777777" w:rsidR="00FD3428" w:rsidRPr="00EE623C" w:rsidRDefault="00FD3428" w:rsidP="00FD3428">
      <w:pPr>
        <w:rPr>
          <w:rFonts w:ascii="Times New Roman" w:hAnsi="Times New Roman" w:cs="Times New Roman"/>
          <w:sz w:val="24"/>
          <w:szCs w:val="24"/>
          <w:lang w:val="lt-LT"/>
        </w:rPr>
      </w:pPr>
    </w:p>
    <w:p w14:paraId="0FBA107D" w14:textId="77777777" w:rsidR="00FD3428" w:rsidRPr="00EE623C" w:rsidRDefault="00FD3428" w:rsidP="00FD3428">
      <w:pPr>
        <w:rPr>
          <w:rFonts w:ascii="Times New Roman" w:hAnsi="Times New Roman" w:cs="Times New Roman"/>
          <w:sz w:val="24"/>
          <w:szCs w:val="24"/>
          <w:lang w:val="lt-LT"/>
        </w:rPr>
      </w:pPr>
    </w:p>
    <w:p w14:paraId="70174D45" w14:textId="77777777" w:rsidR="00FD3428" w:rsidRPr="00EE623C" w:rsidRDefault="00FD3428" w:rsidP="00FD3428">
      <w:pPr>
        <w:rPr>
          <w:rFonts w:ascii="Times New Roman" w:hAnsi="Times New Roman" w:cs="Times New Roman"/>
          <w:sz w:val="24"/>
          <w:szCs w:val="24"/>
          <w:lang w:val="lt-LT"/>
        </w:rPr>
      </w:pPr>
    </w:p>
    <w:p w14:paraId="48FC434E" w14:textId="77777777" w:rsidR="00FD3428" w:rsidRPr="00EE623C" w:rsidRDefault="00FD3428" w:rsidP="00FD3428">
      <w:pPr>
        <w:rPr>
          <w:rFonts w:ascii="Times New Roman" w:hAnsi="Times New Roman" w:cs="Times New Roman"/>
          <w:sz w:val="24"/>
          <w:szCs w:val="24"/>
          <w:lang w:val="lt-LT"/>
        </w:rPr>
      </w:pPr>
    </w:p>
    <w:p w14:paraId="10AEEF44" w14:textId="3D75168B" w:rsidR="00FD3428" w:rsidRPr="00EE623C" w:rsidRDefault="00FD3428" w:rsidP="00FD3428">
      <w:pPr>
        <w:pStyle w:val="SLONormal"/>
        <w:jc w:val="center"/>
        <w:rPr>
          <w:rFonts w:eastAsia="Myriad Pro"/>
          <w:sz w:val="24"/>
          <w:lang w:val="lt-LT"/>
        </w:rPr>
      </w:pPr>
      <w:r w:rsidRPr="00EE623C">
        <w:rPr>
          <w:rFonts w:eastAsia="Myriad Pro"/>
          <w:sz w:val="24"/>
          <w:lang w:val="lt-LT"/>
        </w:rPr>
        <w:t>2020</w:t>
      </w:r>
    </w:p>
    <w:p w14:paraId="221DB4B5" w14:textId="77777777" w:rsidR="00FD3428" w:rsidRPr="00EE623C" w:rsidRDefault="00FD3428" w:rsidP="00FD3428">
      <w:pPr>
        <w:rPr>
          <w:rFonts w:ascii="Times New Roman" w:hAnsi="Times New Roman" w:cs="Times New Roman"/>
          <w:sz w:val="24"/>
          <w:szCs w:val="24"/>
          <w:lang w:val="lt-LT"/>
        </w:rPr>
      </w:pPr>
      <w:r w:rsidRPr="00EE623C">
        <w:rPr>
          <w:rFonts w:ascii="Times New Roman" w:hAnsi="Times New Roman" w:cs="Times New Roman"/>
          <w:sz w:val="24"/>
          <w:szCs w:val="24"/>
          <w:lang w:val="lt-LT"/>
        </w:rPr>
        <w:br w:type="page"/>
      </w:r>
      <w:bookmarkEnd w:id="39"/>
      <w:bookmarkEnd w:id="40"/>
    </w:p>
    <w:sdt>
      <w:sdtPr>
        <w:rPr>
          <w:rFonts w:ascii="Times New Roman" w:eastAsiaTheme="minorHAnsi" w:hAnsi="Times New Roman" w:cs="Times New Roman"/>
          <w:bCs w:val="0"/>
          <w:color w:val="auto"/>
          <w:kern w:val="0"/>
          <w:sz w:val="24"/>
          <w:szCs w:val="24"/>
          <w:shd w:val="clear" w:color="auto" w:fill="E6E6E6"/>
          <w:lang w:val="lt-LT"/>
        </w:rPr>
        <w:id w:val="973878107"/>
        <w:docPartObj>
          <w:docPartGallery w:val="Table of Contents"/>
          <w:docPartUnique/>
        </w:docPartObj>
      </w:sdtPr>
      <w:sdtEndPr>
        <w:rPr>
          <w:b/>
        </w:rPr>
      </w:sdtEndPr>
      <w:sdtContent>
        <w:p w14:paraId="68AA55A6" w14:textId="77777777" w:rsidR="00FD3428" w:rsidRPr="00EE623C" w:rsidRDefault="00FD3428" w:rsidP="00FD3428">
          <w:pPr>
            <w:pStyle w:val="TOCHeading"/>
            <w:numPr>
              <w:ilvl w:val="0"/>
              <w:numId w:val="0"/>
            </w:numPr>
            <w:rPr>
              <w:rFonts w:ascii="Times New Roman" w:hAnsi="Times New Roman" w:cs="Times New Roman"/>
              <w:color w:val="auto"/>
              <w:sz w:val="24"/>
              <w:szCs w:val="24"/>
              <w:lang w:val="lt-LT"/>
            </w:rPr>
          </w:pPr>
        </w:p>
        <w:p w14:paraId="04521646" w14:textId="74CD3CA2" w:rsidR="00FD6500" w:rsidRDefault="00FD3428">
          <w:pPr>
            <w:pStyle w:val="TOC1"/>
            <w:rPr>
              <w:rFonts w:asciiTheme="minorHAnsi" w:eastAsiaTheme="minorEastAsia" w:hAnsiTheme="minorHAnsi" w:cstheme="minorBidi"/>
              <w:b w:val="0"/>
              <w:bCs w:val="0"/>
              <w:caps w:val="0"/>
              <w:noProof/>
              <w:sz w:val="22"/>
              <w:szCs w:val="22"/>
              <w:lang w:val="lt-LT" w:eastAsia="lt-LT"/>
            </w:rPr>
          </w:pPr>
          <w:r w:rsidRPr="00EE623C">
            <w:rPr>
              <w:rFonts w:ascii="Times New Roman" w:hAnsi="Times New Roman" w:cs="Times New Roman"/>
              <w:sz w:val="24"/>
              <w:szCs w:val="24"/>
              <w:shd w:val="clear" w:color="auto" w:fill="E6E6E6"/>
              <w:lang w:val="lt-LT"/>
            </w:rPr>
            <w:fldChar w:fldCharType="begin"/>
          </w:r>
          <w:r w:rsidRPr="00EE623C">
            <w:rPr>
              <w:rFonts w:ascii="Times New Roman" w:hAnsi="Times New Roman" w:cs="Times New Roman"/>
              <w:sz w:val="24"/>
              <w:szCs w:val="24"/>
              <w:lang w:val="lt-LT"/>
            </w:rPr>
            <w:instrText xml:space="preserve"> TOC \o "1-2" \h \z \u </w:instrText>
          </w:r>
          <w:r w:rsidRPr="00EE623C">
            <w:rPr>
              <w:rFonts w:ascii="Times New Roman" w:hAnsi="Times New Roman" w:cs="Times New Roman"/>
              <w:sz w:val="24"/>
              <w:szCs w:val="24"/>
              <w:shd w:val="clear" w:color="auto" w:fill="E6E6E6"/>
              <w:lang w:val="lt-LT"/>
            </w:rPr>
            <w:fldChar w:fldCharType="separate"/>
          </w:r>
          <w:hyperlink w:anchor="_Toc45650373" w:history="1">
            <w:r w:rsidR="00FD6500" w:rsidRPr="0012346F">
              <w:rPr>
                <w:rStyle w:val="Hyperlink"/>
                <w:noProof/>
                <w:lang w:val="lt-LT"/>
              </w:rPr>
              <w:t>1.</w:t>
            </w:r>
            <w:r w:rsidR="00FD6500">
              <w:rPr>
                <w:rFonts w:asciiTheme="minorHAnsi" w:eastAsiaTheme="minorEastAsia" w:hAnsiTheme="minorHAnsi" w:cstheme="minorBidi"/>
                <w:b w:val="0"/>
                <w:bCs w:val="0"/>
                <w:caps w:val="0"/>
                <w:noProof/>
                <w:sz w:val="22"/>
                <w:szCs w:val="22"/>
                <w:lang w:val="lt-LT" w:eastAsia="lt-LT"/>
              </w:rPr>
              <w:tab/>
            </w:r>
            <w:r w:rsidR="00FD6500" w:rsidRPr="0012346F">
              <w:rPr>
                <w:rStyle w:val="Hyperlink"/>
                <w:rFonts w:ascii="Times New Roman" w:hAnsi="Times New Roman"/>
                <w:noProof/>
                <w:lang w:val="lt-LT"/>
              </w:rPr>
              <w:t>BENDROJI INFORMACIJA</w:t>
            </w:r>
            <w:r w:rsidR="00FD6500">
              <w:rPr>
                <w:noProof/>
                <w:webHidden/>
              </w:rPr>
              <w:tab/>
            </w:r>
            <w:r w:rsidR="00FD6500">
              <w:rPr>
                <w:noProof/>
                <w:webHidden/>
              </w:rPr>
              <w:fldChar w:fldCharType="begin"/>
            </w:r>
            <w:r w:rsidR="00FD6500">
              <w:rPr>
                <w:noProof/>
                <w:webHidden/>
              </w:rPr>
              <w:instrText xml:space="preserve"> PAGEREF _Toc45650373 \h </w:instrText>
            </w:r>
            <w:r w:rsidR="00FD6500">
              <w:rPr>
                <w:noProof/>
                <w:webHidden/>
              </w:rPr>
            </w:r>
            <w:r w:rsidR="00FD6500">
              <w:rPr>
                <w:noProof/>
                <w:webHidden/>
              </w:rPr>
              <w:fldChar w:fldCharType="separate"/>
            </w:r>
            <w:r w:rsidR="009A741E">
              <w:rPr>
                <w:noProof/>
                <w:webHidden/>
              </w:rPr>
              <w:t>3</w:t>
            </w:r>
            <w:r w:rsidR="00FD6500">
              <w:rPr>
                <w:noProof/>
                <w:webHidden/>
              </w:rPr>
              <w:fldChar w:fldCharType="end"/>
            </w:r>
          </w:hyperlink>
        </w:p>
        <w:p w14:paraId="5C2D28AF" w14:textId="7B74B5C8"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74" w:history="1">
            <w:r w:rsidR="00FD6500" w:rsidRPr="0012346F">
              <w:rPr>
                <w:rStyle w:val="Hyperlink"/>
                <w:rFonts w:ascii="Times New Roman" w:hAnsi="Times New Roman"/>
                <w:noProof/>
                <w:lang w:val="lt-LT"/>
              </w:rPr>
              <w:t>1.1.</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Santrumpos ir terminai</w:t>
            </w:r>
            <w:r w:rsidR="00FD6500">
              <w:rPr>
                <w:noProof/>
                <w:webHidden/>
              </w:rPr>
              <w:tab/>
            </w:r>
            <w:r w:rsidR="00FD6500">
              <w:rPr>
                <w:noProof/>
                <w:webHidden/>
              </w:rPr>
              <w:fldChar w:fldCharType="begin"/>
            </w:r>
            <w:r w:rsidR="00FD6500">
              <w:rPr>
                <w:noProof/>
                <w:webHidden/>
              </w:rPr>
              <w:instrText xml:space="preserve"> PAGEREF _Toc45650374 \h </w:instrText>
            </w:r>
            <w:r w:rsidR="00FD6500">
              <w:rPr>
                <w:noProof/>
                <w:webHidden/>
              </w:rPr>
            </w:r>
            <w:r w:rsidR="00FD6500">
              <w:rPr>
                <w:noProof/>
                <w:webHidden/>
              </w:rPr>
              <w:fldChar w:fldCharType="separate"/>
            </w:r>
            <w:r w:rsidR="009A741E">
              <w:rPr>
                <w:noProof/>
                <w:webHidden/>
              </w:rPr>
              <w:t>3</w:t>
            </w:r>
            <w:r w:rsidR="00FD6500">
              <w:rPr>
                <w:noProof/>
                <w:webHidden/>
              </w:rPr>
              <w:fldChar w:fldCharType="end"/>
            </w:r>
          </w:hyperlink>
        </w:p>
        <w:p w14:paraId="4B7EB6B0" w14:textId="7E0DE7EE"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75" w:history="1">
            <w:r w:rsidR="00FD6500" w:rsidRPr="0012346F">
              <w:rPr>
                <w:rStyle w:val="Hyperlink"/>
                <w:rFonts w:ascii="Times New Roman" w:hAnsi="Times New Roman"/>
                <w:noProof/>
                <w:lang w:val="lt-LT"/>
              </w:rPr>
              <w:t>1.2.</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Teisinės nuorodos</w:t>
            </w:r>
            <w:r w:rsidR="00FD6500">
              <w:rPr>
                <w:noProof/>
                <w:webHidden/>
              </w:rPr>
              <w:tab/>
            </w:r>
            <w:r w:rsidR="00FD6500">
              <w:rPr>
                <w:noProof/>
                <w:webHidden/>
              </w:rPr>
              <w:fldChar w:fldCharType="begin"/>
            </w:r>
            <w:r w:rsidR="00FD6500">
              <w:rPr>
                <w:noProof/>
                <w:webHidden/>
              </w:rPr>
              <w:instrText xml:space="preserve"> PAGEREF _Toc45650375 \h </w:instrText>
            </w:r>
            <w:r w:rsidR="00FD6500">
              <w:rPr>
                <w:noProof/>
                <w:webHidden/>
              </w:rPr>
            </w:r>
            <w:r w:rsidR="00FD6500">
              <w:rPr>
                <w:noProof/>
                <w:webHidden/>
              </w:rPr>
              <w:fldChar w:fldCharType="separate"/>
            </w:r>
            <w:r w:rsidR="009A741E">
              <w:rPr>
                <w:noProof/>
                <w:webHidden/>
              </w:rPr>
              <w:t>5</w:t>
            </w:r>
            <w:r w:rsidR="00FD6500">
              <w:rPr>
                <w:noProof/>
                <w:webHidden/>
              </w:rPr>
              <w:fldChar w:fldCharType="end"/>
            </w:r>
          </w:hyperlink>
        </w:p>
        <w:p w14:paraId="5733541B" w14:textId="2D02ABC7" w:rsidR="00FD6500" w:rsidRDefault="00E46A3E">
          <w:pPr>
            <w:pStyle w:val="TOC1"/>
            <w:rPr>
              <w:rFonts w:asciiTheme="minorHAnsi" w:eastAsiaTheme="minorEastAsia" w:hAnsiTheme="minorHAnsi" w:cstheme="minorBidi"/>
              <w:b w:val="0"/>
              <w:bCs w:val="0"/>
              <w:caps w:val="0"/>
              <w:noProof/>
              <w:sz w:val="22"/>
              <w:szCs w:val="22"/>
              <w:lang w:val="lt-LT" w:eastAsia="lt-LT"/>
            </w:rPr>
          </w:pPr>
          <w:hyperlink w:anchor="_Toc45650376" w:history="1">
            <w:r w:rsidR="00FD6500" w:rsidRPr="0012346F">
              <w:rPr>
                <w:rStyle w:val="Hyperlink"/>
                <w:rFonts w:ascii="Times New Roman" w:hAnsi="Times New Roman"/>
                <w:noProof/>
                <w:lang w:val="lt-LT"/>
              </w:rPr>
              <w:t>2.</w:t>
            </w:r>
            <w:r w:rsidR="00FD6500">
              <w:rPr>
                <w:rFonts w:asciiTheme="minorHAnsi" w:eastAsiaTheme="minorEastAsia" w:hAnsiTheme="minorHAnsi" w:cstheme="minorBidi"/>
                <w:b w:val="0"/>
                <w:bCs w:val="0"/>
                <w:caps w:val="0"/>
                <w:noProof/>
                <w:sz w:val="22"/>
                <w:szCs w:val="22"/>
                <w:lang w:val="lt-LT" w:eastAsia="lt-LT"/>
              </w:rPr>
              <w:tab/>
            </w:r>
            <w:r w:rsidR="00FD6500" w:rsidRPr="0012346F">
              <w:rPr>
                <w:rStyle w:val="Hyperlink"/>
                <w:rFonts w:ascii="Times New Roman" w:hAnsi="Times New Roman"/>
                <w:noProof/>
                <w:lang w:val="lt-LT"/>
              </w:rPr>
              <w:t>GEODEZIN</w:t>
            </w:r>
            <w:r w:rsidR="00F11AD0">
              <w:rPr>
                <w:rStyle w:val="Hyperlink"/>
                <w:rFonts w:ascii="Times New Roman" w:hAnsi="Times New Roman"/>
                <w:noProof/>
                <w:lang w:val="lt-LT"/>
              </w:rPr>
              <w:t>I</w:t>
            </w:r>
            <w:r w:rsidR="00FD6500" w:rsidRPr="0012346F">
              <w:rPr>
                <w:rStyle w:val="Hyperlink"/>
                <w:rFonts w:ascii="Times New Roman" w:hAnsi="Times New Roman"/>
                <w:noProof/>
                <w:lang w:val="lt-LT"/>
              </w:rPr>
              <w:t>O TINKLO KŪRIMAS</w:t>
            </w:r>
            <w:r w:rsidR="00FD6500">
              <w:rPr>
                <w:noProof/>
                <w:webHidden/>
              </w:rPr>
              <w:tab/>
            </w:r>
            <w:r w:rsidR="00FD6500">
              <w:rPr>
                <w:noProof/>
                <w:webHidden/>
              </w:rPr>
              <w:fldChar w:fldCharType="begin"/>
            </w:r>
            <w:r w:rsidR="00FD6500">
              <w:rPr>
                <w:noProof/>
                <w:webHidden/>
              </w:rPr>
              <w:instrText xml:space="preserve"> PAGEREF _Toc45650376 \h </w:instrText>
            </w:r>
            <w:r w:rsidR="00FD6500">
              <w:rPr>
                <w:noProof/>
                <w:webHidden/>
              </w:rPr>
            </w:r>
            <w:r w:rsidR="00FD6500">
              <w:rPr>
                <w:noProof/>
                <w:webHidden/>
              </w:rPr>
              <w:fldChar w:fldCharType="separate"/>
            </w:r>
            <w:r w:rsidR="009A741E">
              <w:rPr>
                <w:noProof/>
                <w:webHidden/>
              </w:rPr>
              <w:t>5</w:t>
            </w:r>
            <w:r w:rsidR="00FD6500">
              <w:rPr>
                <w:noProof/>
                <w:webHidden/>
              </w:rPr>
              <w:fldChar w:fldCharType="end"/>
            </w:r>
          </w:hyperlink>
        </w:p>
        <w:p w14:paraId="672E654D" w14:textId="4A7275C8"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77" w:history="1">
            <w:r w:rsidR="00FD6500" w:rsidRPr="0012346F">
              <w:rPr>
                <w:rStyle w:val="Hyperlink"/>
                <w:rFonts w:ascii="Times New Roman" w:hAnsi="Times New Roman"/>
                <w:noProof/>
                <w:lang w:val="lt-LT"/>
              </w:rPr>
              <w:t>2.1.</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Atskaitos sistema</w:t>
            </w:r>
            <w:r w:rsidR="00FD6500">
              <w:rPr>
                <w:noProof/>
                <w:webHidden/>
              </w:rPr>
              <w:tab/>
            </w:r>
            <w:r w:rsidR="00FD6500">
              <w:rPr>
                <w:noProof/>
                <w:webHidden/>
              </w:rPr>
              <w:fldChar w:fldCharType="begin"/>
            </w:r>
            <w:r w:rsidR="00FD6500">
              <w:rPr>
                <w:noProof/>
                <w:webHidden/>
              </w:rPr>
              <w:instrText xml:space="preserve"> PAGEREF _Toc45650377 \h </w:instrText>
            </w:r>
            <w:r w:rsidR="00FD6500">
              <w:rPr>
                <w:noProof/>
                <w:webHidden/>
              </w:rPr>
            </w:r>
            <w:r w:rsidR="00FD6500">
              <w:rPr>
                <w:noProof/>
                <w:webHidden/>
              </w:rPr>
              <w:fldChar w:fldCharType="separate"/>
            </w:r>
            <w:r w:rsidR="009A741E">
              <w:rPr>
                <w:noProof/>
                <w:webHidden/>
              </w:rPr>
              <w:t>5</w:t>
            </w:r>
            <w:r w:rsidR="00FD6500">
              <w:rPr>
                <w:noProof/>
                <w:webHidden/>
              </w:rPr>
              <w:fldChar w:fldCharType="end"/>
            </w:r>
          </w:hyperlink>
        </w:p>
        <w:p w14:paraId="79F11E79" w14:textId="02656FBE"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78" w:history="1">
            <w:r w:rsidR="00FD6500" w:rsidRPr="0012346F">
              <w:rPr>
                <w:rStyle w:val="Hyperlink"/>
                <w:rFonts w:ascii="Times New Roman" w:hAnsi="Times New Roman"/>
                <w:noProof/>
                <w:lang w:val="lt-LT"/>
              </w:rPr>
              <w:t>2.2.</w:t>
            </w:r>
            <w:r w:rsidR="00FD6500">
              <w:rPr>
                <w:rFonts w:asciiTheme="minorHAnsi" w:eastAsiaTheme="minorEastAsia" w:hAnsiTheme="minorHAnsi" w:cstheme="minorBidi"/>
                <w:smallCaps w:val="0"/>
                <w:noProof/>
                <w:sz w:val="22"/>
                <w:szCs w:val="22"/>
                <w:lang w:val="lt-LT" w:eastAsia="lt-LT"/>
              </w:rPr>
              <w:tab/>
            </w:r>
            <w:r w:rsidR="00E03493">
              <w:rPr>
                <w:rStyle w:val="Hyperlink"/>
                <w:rFonts w:ascii="Times New Roman" w:hAnsi="Times New Roman"/>
                <w:noProof/>
                <w:lang w:val="lt-LT"/>
              </w:rPr>
              <w:t>techninis</w:t>
            </w:r>
            <w:r w:rsidR="006D49C7">
              <w:rPr>
                <w:rStyle w:val="Hyperlink"/>
                <w:rFonts w:ascii="Times New Roman" w:hAnsi="Times New Roman"/>
                <w:noProof/>
                <w:lang w:val="lt-LT"/>
              </w:rPr>
              <w:t xml:space="preserve"> projektas</w:t>
            </w:r>
            <w:r w:rsidR="00FD6500" w:rsidRPr="0012346F">
              <w:rPr>
                <w:rStyle w:val="Hyperlink"/>
                <w:rFonts w:ascii="Times New Roman" w:hAnsi="Times New Roman"/>
                <w:noProof/>
                <w:lang w:val="lt-LT"/>
              </w:rPr>
              <w:t xml:space="preserve"> ir esamas geodezinis tinklas</w:t>
            </w:r>
            <w:r w:rsidR="00FD6500">
              <w:rPr>
                <w:noProof/>
                <w:webHidden/>
              </w:rPr>
              <w:tab/>
            </w:r>
            <w:r w:rsidR="00FD6500">
              <w:rPr>
                <w:noProof/>
                <w:webHidden/>
              </w:rPr>
              <w:fldChar w:fldCharType="begin"/>
            </w:r>
            <w:r w:rsidR="00FD6500">
              <w:rPr>
                <w:noProof/>
                <w:webHidden/>
              </w:rPr>
              <w:instrText xml:space="preserve"> PAGEREF _Toc45650378 \h </w:instrText>
            </w:r>
            <w:r w:rsidR="00FD6500">
              <w:rPr>
                <w:noProof/>
                <w:webHidden/>
              </w:rPr>
            </w:r>
            <w:r w:rsidR="00FD6500">
              <w:rPr>
                <w:noProof/>
                <w:webHidden/>
              </w:rPr>
              <w:fldChar w:fldCharType="separate"/>
            </w:r>
            <w:r w:rsidR="009A741E">
              <w:rPr>
                <w:noProof/>
                <w:webHidden/>
              </w:rPr>
              <w:t>5</w:t>
            </w:r>
            <w:r w:rsidR="00FD6500">
              <w:rPr>
                <w:noProof/>
                <w:webHidden/>
              </w:rPr>
              <w:fldChar w:fldCharType="end"/>
            </w:r>
          </w:hyperlink>
        </w:p>
        <w:p w14:paraId="322B108D" w14:textId="7CDEC8F3"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79" w:history="1">
            <w:r w:rsidR="00FD6500" w:rsidRPr="0012346F">
              <w:rPr>
                <w:rStyle w:val="Hyperlink"/>
                <w:rFonts w:ascii="Times New Roman" w:hAnsi="Times New Roman"/>
                <w:noProof/>
                <w:lang w:val="lt-LT"/>
              </w:rPr>
              <w:t>2.3.</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Geodezinio kontrolinio tinklo tikslumo ir patikimumo reikalavimai</w:t>
            </w:r>
            <w:r w:rsidR="00FD6500">
              <w:rPr>
                <w:noProof/>
                <w:webHidden/>
              </w:rPr>
              <w:tab/>
            </w:r>
            <w:r w:rsidR="00FD6500">
              <w:rPr>
                <w:noProof/>
                <w:webHidden/>
              </w:rPr>
              <w:fldChar w:fldCharType="begin"/>
            </w:r>
            <w:r w:rsidR="00FD6500">
              <w:rPr>
                <w:noProof/>
                <w:webHidden/>
              </w:rPr>
              <w:instrText xml:space="preserve"> PAGEREF _Toc45650379 \h </w:instrText>
            </w:r>
            <w:r w:rsidR="00FD6500">
              <w:rPr>
                <w:noProof/>
                <w:webHidden/>
              </w:rPr>
            </w:r>
            <w:r w:rsidR="00FD6500">
              <w:rPr>
                <w:noProof/>
                <w:webHidden/>
              </w:rPr>
              <w:fldChar w:fldCharType="separate"/>
            </w:r>
            <w:r w:rsidR="009A741E">
              <w:rPr>
                <w:noProof/>
                <w:webHidden/>
              </w:rPr>
              <w:t>7</w:t>
            </w:r>
            <w:r w:rsidR="00FD6500">
              <w:rPr>
                <w:noProof/>
                <w:webHidden/>
              </w:rPr>
              <w:fldChar w:fldCharType="end"/>
            </w:r>
          </w:hyperlink>
        </w:p>
        <w:p w14:paraId="3926D028" w14:textId="0C4B227D"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0" w:history="1">
            <w:r w:rsidR="00FD6500" w:rsidRPr="0012346F">
              <w:rPr>
                <w:rStyle w:val="Hyperlink"/>
                <w:rFonts w:ascii="Times New Roman" w:hAnsi="Times New Roman"/>
                <w:noProof/>
                <w:lang w:val="lt-LT"/>
              </w:rPr>
              <w:t>2.4.</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Matavimo metodai</w:t>
            </w:r>
            <w:r w:rsidR="00FD6500">
              <w:rPr>
                <w:noProof/>
                <w:webHidden/>
              </w:rPr>
              <w:tab/>
            </w:r>
            <w:r w:rsidR="00FD6500">
              <w:rPr>
                <w:noProof/>
                <w:webHidden/>
              </w:rPr>
              <w:fldChar w:fldCharType="begin"/>
            </w:r>
            <w:r w:rsidR="00FD6500">
              <w:rPr>
                <w:noProof/>
                <w:webHidden/>
              </w:rPr>
              <w:instrText xml:space="preserve"> PAGEREF _Toc45650380 \h </w:instrText>
            </w:r>
            <w:r w:rsidR="00FD6500">
              <w:rPr>
                <w:noProof/>
                <w:webHidden/>
              </w:rPr>
            </w:r>
            <w:r w:rsidR="00FD6500">
              <w:rPr>
                <w:noProof/>
                <w:webHidden/>
              </w:rPr>
              <w:fldChar w:fldCharType="separate"/>
            </w:r>
            <w:r w:rsidR="009A741E">
              <w:rPr>
                <w:noProof/>
                <w:webHidden/>
              </w:rPr>
              <w:t>8</w:t>
            </w:r>
            <w:r w:rsidR="00FD6500">
              <w:rPr>
                <w:noProof/>
                <w:webHidden/>
              </w:rPr>
              <w:fldChar w:fldCharType="end"/>
            </w:r>
          </w:hyperlink>
        </w:p>
        <w:p w14:paraId="210C6DB1" w14:textId="337D2882"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1" w:history="1">
            <w:r w:rsidR="00FD6500" w:rsidRPr="0012346F">
              <w:rPr>
                <w:rStyle w:val="Hyperlink"/>
                <w:rFonts w:ascii="Times New Roman" w:hAnsi="Times New Roman"/>
                <w:noProof/>
                <w:lang w:val="lt-LT"/>
              </w:rPr>
              <w:t>2.5.</w:t>
            </w:r>
            <w:r w:rsidR="00FD6500">
              <w:rPr>
                <w:rFonts w:asciiTheme="minorHAnsi" w:eastAsiaTheme="minorEastAsia" w:hAnsiTheme="minorHAnsi" w:cstheme="minorBidi"/>
                <w:smallCaps w:val="0"/>
                <w:noProof/>
                <w:sz w:val="22"/>
                <w:szCs w:val="22"/>
                <w:lang w:val="lt-LT" w:eastAsia="lt-LT"/>
              </w:rPr>
              <w:tab/>
            </w:r>
            <w:r w:rsidR="003A342F">
              <w:rPr>
                <w:rStyle w:val="Hyperlink"/>
                <w:rFonts w:ascii="Times New Roman" w:hAnsi="Times New Roman"/>
                <w:noProof/>
                <w:lang w:val="lt-LT"/>
              </w:rPr>
              <w:t>geodezinių punktų konstrukcija</w:t>
            </w:r>
            <w:r w:rsidR="00FD6500" w:rsidRPr="0012346F">
              <w:rPr>
                <w:rStyle w:val="Hyperlink"/>
                <w:rFonts w:ascii="Times New Roman" w:hAnsi="Times New Roman"/>
                <w:noProof/>
                <w:lang w:val="lt-LT"/>
              </w:rPr>
              <w:t>.</w:t>
            </w:r>
            <w:r w:rsidR="00FD6500">
              <w:rPr>
                <w:noProof/>
                <w:webHidden/>
              </w:rPr>
              <w:tab/>
            </w:r>
            <w:r w:rsidR="00FD6500">
              <w:rPr>
                <w:noProof/>
                <w:webHidden/>
              </w:rPr>
              <w:fldChar w:fldCharType="begin"/>
            </w:r>
            <w:r w:rsidR="00FD6500">
              <w:rPr>
                <w:noProof/>
                <w:webHidden/>
              </w:rPr>
              <w:instrText xml:space="preserve"> PAGEREF _Toc45650381 \h </w:instrText>
            </w:r>
            <w:r w:rsidR="00FD6500">
              <w:rPr>
                <w:noProof/>
                <w:webHidden/>
              </w:rPr>
            </w:r>
            <w:r w:rsidR="00FD6500">
              <w:rPr>
                <w:noProof/>
                <w:webHidden/>
              </w:rPr>
              <w:fldChar w:fldCharType="separate"/>
            </w:r>
            <w:r w:rsidR="009A741E">
              <w:rPr>
                <w:noProof/>
                <w:webHidden/>
              </w:rPr>
              <w:t>10</w:t>
            </w:r>
            <w:r w:rsidR="00FD6500">
              <w:rPr>
                <w:noProof/>
                <w:webHidden/>
              </w:rPr>
              <w:fldChar w:fldCharType="end"/>
            </w:r>
          </w:hyperlink>
        </w:p>
        <w:p w14:paraId="74D8ED00" w14:textId="777D9FA5"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2" w:history="1">
            <w:r w:rsidR="00FD6500" w:rsidRPr="0012346F">
              <w:rPr>
                <w:rStyle w:val="Hyperlink"/>
                <w:rFonts w:ascii="Times New Roman" w:hAnsi="Times New Roman"/>
                <w:noProof/>
                <w:lang w:val="lt-LT"/>
              </w:rPr>
              <w:t>2.6.</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Pasienio ruožas</w:t>
            </w:r>
            <w:r w:rsidR="00FD6500" w:rsidRPr="0012346F">
              <w:rPr>
                <w:rStyle w:val="Hyperlink"/>
                <w:noProof/>
                <w:lang w:val="lt-LT"/>
              </w:rPr>
              <w:t>.</w:t>
            </w:r>
            <w:r w:rsidR="00FD6500">
              <w:rPr>
                <w:noProof/>
                <w:webHidden/>
              </w:rPr>
              <w:tab/>
            </w:r>
            <w:r w:rsidR="00FD6500">
              <w:rPr>
                <w:noProof/>
                <w:webHidden/>
              </w:rPr>
              <w:fldChar w:fldCharType="begin"/>
            </w:r>
            <w:r w:rsidR="00FD6500">
              <w:rPr>
                <w:noProof/>
                <w:webHidden/>
              </w:rPr>
              <w:instrText xml:space="preserve"> PAGEREF _Toc45650382 \h </w:instrText>
            </w:r>
            <w:r w:rsidR="00FD6500">
              <w:rPr>
                <w:noProof/>
                <w:webHidden/>
              </w:rPr>
            </w:r>
            <w:r w:rsidR="00FD6500">
              <w:rPr>
                <w:noProof/>
                <w:webHidden/>
              </w:rPr>
              <w:fldChar w:fldCharType="separate"/>
            </w:r>
            <w:r w:rsidR="009A741E">
              <w:rPr>
                <w:noProof/>
                <w:webHidden/>
              </w:rPr>
              <w:t>10</w:t>
            </w:r>
            <w:r w:rsidR="00FD6500">
              <w:rPr>
                <w:noProof/>
                <w:webHidden/>
              </w:rPr>
              <w:fldChar w:fldCharType="end"/>
            </w:r>
          </w:hyperlink>
        </w:p>
        <w:p w14:paraId="410900B3" w14:textId="3FE6C2F4"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3" w:history="1">
            <w:r w:rsidR="00FD6500" w:rsidRPr="0012346F">
              <w:rPr>
                <w:rStyle w:val="Hyperlink"/>
                <w:rFonts w:ascii="Times New Roman" w:hAnsi="Times New Roman"/>
                <w:noProof/>
                <w:lang w:val="lt-LT"/>
              </w:rPr>
              <w:t>2.7.</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Dokumentacija</w:t>
            </w:r>
            <w:r w:rsidR="00FD6500">
              <w:rPr>
                <w:noProof/>
                <w:webHidden/>
              </w:rPr>
              <w:tab/>
            </w:r>
            <w:r w:rsidR="00FD6500">
              <w:rPr>
                <w:noProof/>
                <w:webHidden/>
              </w:rPr>
              <w:fldChar w:fldCharType="begin"/>
            </w:r>
            <w:r w:rsidR="00FD6500">
              <w:rPr>
                <w:noProof/>
                <w:webHidden/>
              </w:rPr>
              <w:instrText xml:space="preserve"> PAGEREF _Toc45650383 \h </w:instrText>
            </w:r>
            <w:r w:rsidR="00FD6500">
              <w:rPr>
                <w:noProof/>
                <w:webHidden/>
              </w:rPr>
            </w:r>
            <w:r w:rsidR="00FD6500">
              <w:rPr>
                <w:noProof/>
                <w:webHidden/>
              </w:rPr>
              <w:fldChar w:fldCharType="separate"/>
            </w:r>
            <w:r w:rsidR="009A741E">
              <w:rPr>
                <w:noProof/>
                <w:webHidden/>
              </w:rPr>
              <w:t>11</w:t>
            </w:r>
            <w:r w:rsidR="00FD6500">
              <w:rPr>
                <w:noProof/>
                <w:webHidden/>
              </w:rPr>
              <w:fldChar w:fldCharType="end"/>
            </w:r>
          </w:hyperlink>
        </w:p>
        <w:p w14:paraId="116CBBDB" w14:textId="343C30EF" w:rsidR="00FD6500" w:rsidRDefault="00E46A3E">
          <w:pPr>
            <w:pStyle w:val="TOC1"/>
            <w:rPr>
              <w:rFonts w:asciiTheme="minorHAnsi" w:eastAsiaTheme="minorEastAsia" w:hAnsiTheme="minorHAnsi" w:cstheme="minorBidi"/>
              <w:b w:val="0"/>
              <w:bCs w:val="0"/>
              <w:caps w:val="0"/>
              <w:noProof/>
              <w:sz w:val="22"/>
              <w:szCs w:val="22"/>
              <w:lang w:val="lt-LT" w:eastAsia="lt-LT"/>
            </w:rPr>
          </w:pPr>
          <w:hyperlink w:anchor="_Toc45650384" w:history="1">
            <w:r w:rsidR="00FD6500" w:rsidRPr="0012346F">
              <w:rPr>
                <w:rStyle w:val="Hyperlink"/>
                <w:rFonts w:ascii="Times New Roman" w:hAnsi="Times New Roman"/>
                <w:noProof/>
                <w:lang w:val="lt-LT"/>
              </w:rPr>
              <w:t>3.</w:t>
            </w:r>
            <w:r w:rsidR="00FD6500">
              <w:rPr>
                <w:rFonts w:asciiTheme="minorHAnsi" w:eastAsiaTheme="minorEastAsia" w:hAnsiTheme="minorHAnsi" w:cstheme="minorBidi"/>
                <w:b w:val="0"/>
                <w:bCs w:val="0"/>
                <w:caps w:val="0"/>
                <w:noProof/>
                <w:sz w:val="22"/>
                <w:szCs w:val="22"/>
                <w:lang w:val="lt-LT" w:eastAsia="lt-LT"/>
              </w:rPr>
              <w:tab/>
            </w:r>
            <w:r w:rsidR="00FD6500" w:rsidRPr="0012346F">
              <w:rPr>
                <w:rStyle w:val="Hyperlink"/>
                <w:rFonts w:ascii="Times New Roman" w:hAnsi="Times New Roman"/>
                <w:noProof/>
                <w:lang w:val="lt-LT"/>
              </w:rPr>
              <w:t xml:space="preserve">Reikalavimai </w:t>
            </w:r>
            <w:r w:rsidR="006D49C7">
              <w:rPr>
                <w:rStyle w:val="Hyperlink"/>
                <w:rFonts w:ascii="Times New Roman" w:hAnsi="Times New Roman"/>
                <w:noProof/>
                <w:lang w:val="lt-LT"/>
              </w:rPr>
              <w:t>IŠPILDOMAJAI</w:t>
            </w:r>
            <w:r w:rsidR="00230969">
              <w:rPr>
                <w:rStyle w:val="Hyperlink"/>
                <w:rFonts w:ascii="Times New Roman" w:hAnsi="Times New Roman"/>
                <w:noProof/>
                <w:lang w:val="lt-LT"/>
              </w:rPr>
              <w:t xml:space="preserve"> (AS-BUILT)</w:t>
            </w:r>
            <w:r w:rsidR="006D49C7" w:rsidRPr="0012346F">
              <w:rPr>
                <w:rStyle w:val="Hyperlink"/>
                <w:rFonts w:ascii="Times New Roman" w:hAnsi="Times New Roman"/>
                <w:noProof/>
                <w:lang w:val="lt-LT"/>
              </w:rPr>
              <w:t xml:space="preserve"> </w:t>
            </w:r>
            <w:r w:rsidR="006D49C7">
              <w:rPr>
                <w:rStyle w:val="Hyperlink"/>
                <w:rFonts w:ascii="Times New Roman" w:hAnsi="Times New Roman"/>
                <w:noProof/>
                <w:lang w:val="lt-LT"/>
              </w:rPr>
              <w:t>informacijai</w:t>
            </w:r>
            <w:r w:rsidR="00FD6500">
              <w:rPr>
                <w:noProof/>
                <w:webHidden/>
              </w:rPr>
              <w:tab/>
            </w:r>
            <w:r w:rsidR="00FD6500">
              <w:rPr>
                <w:noProof/>
                <w:webHidden/>
              </w:rPr>
              <w:fldChar w:fldCharType="begin"/>
            </w:r>
            <w:r w:rsidR="00FD6500">
              <w:rPr>
                <w:noProof/>
                <w:webHidden/>
              </w:rPr>
              <w:instrText xml:space="preserve"> PAGEREF _Toc45650384 \h </w:instrText>
            </w:r>
            <w:r w:rsidR="00FD6500">
              <w:rPr>
                <w:noProof/>
                <w:webHidden/>
              </w:rPr>
            </w:r>
            <w:r w:rsidR="00FD6500">
              <w:rPr>
                <w:noProof/>
                <w:webHidden/>
              </w:rPr>
              <w:fldChar w:fldCharType="separate"/>
            </w:r>
            <w:r w:rsidR="009A741E">
              <w:rPr>
                <w:noProof/>
                <w:webHidden/>
              </w:rPr>
              <w:t>11</w:t>
            </w:r>
            <w:r w:rsidR="00FD6500">
              <w:rPr>
                <w:noProof/>
                <w:webHidden/>
              </w:rPr>
              <w:fldChar w:fldCharType="end"/>
            </w:r>
          </w:hyperlink>
        </w:p>
        <w:p w14:paraId="136F7875" w14:textId="731AC19E" w:rsidR="00FD6500" w:rsidRDefault="00E46A3E">
          <w:pPr>
            <w:pStyle w:val="TOC1"/>
            <w:rPr>
              <w:rFonts w:asciiTheme="minorHAnsi" w:eastAsiaTheme="minorEastAsia" w:hAnsiTheme="minorHAnsi" w:cstheme="minorBidi"/>
              <w:b w:val="0"/>
              <w:bCs w:val="0"/>
              <w:caps w:val="0"/>
              <w:noProof/>
              <w:sz w:val="22"/>
              <w:szCs w:val="22"/>
              <w:lang w:val="lt-LT" w:eastAsia="lt-LT"/>
            </w:rPr>
          </w:pPr>
          <w:hyperlink w:anchor="_Toc45650385" w:history="1">
            <w:r w:rsidR="00FD6500" w:rsidRPr="0012346F">
              <w:rPr>
                <w:rStyle w:val="Hyperlink"/>
                <w:rFonts w:ascii="Times New Roman" w:hAnsi="Times New Roman"/>
                <w:noProof/>
                <w:lang w:val="lt-LT"/>
              </w:rPr>
              <w:t>4.</w:t>
            </w:r>
            <w:r w:rsidR="00FD6500">
              <w:rPr>
                <w:rFonts w:asciiTheme="minorHAnsi" w:eastAsiaTheme="minorEastAsia" w:hAnsiTheme="minorHAnsi" w:cstheme="minorBidi"/>
                <w:b w:val="0"/>
                <w:bCs w:val="0"/>
                <w:caps w:val="0"/>
                <w:noProof/>
                <w:sz w:val="22"/>
                <w:szCs w:val="22"/>
                <w:lang w:val="lt-LT" w:eastAsia="lt-LT"/>
              </w:rPr>
              <w:tab/>
            </w:r>
            <w:r w:rsidR="00FD6500" w:rsidRPr="0012346F">
              <w:rPr>
                <w:rStyle w:val="Hyperlink"/>
                <w:rFonts w:ascii="Times New Roman" w:hAnsi="Times New Roman"/>
                <w:noProof/>
                <w:lang w:val="lt-LT"/>
              </w:rPr>
              <w:t>STATYBOS PRIEŽIŪRA</w:t>
            </w:r>
            <w:r w:rsidR="00FD6500">
              <w:rPr>
                <w:noProof/>
                <w:webHidden/>
              </w:rPr>
              <w:tab/>
            </w:r>
            <w:r w:rsidR="00FD6500">
              <w:rPr>
                <w:noProof/>
                <w:webHidden/>
              </w:rPr>
              <w:fldChar w:fldCharType="begin"/>
            </w:r>
            <w:r w:rsidR="00FD6500">
              <w:rPr>
                <w:noProof/>
                <w:webHidden/>
              </w:rPr>
              <w:instrText xml:space="preserve"> PAGEREF _Toc45650385 \h </w:instrText>
            </w:r>
            <w:r w:rsidR="00FD6500">
              <w:rPr>
                <w:noProof/>
                <w:webHidden/>
              </w:rPr>
            </w:r>
            <w:r w:rsidR="00FD6500">
              <w:rPr>
                <w:noProof/>
                <w:webHidden/>
              </w:rPr>
              <w:fldChar w:fldCharType="separate"/>
            </w:r>
            <w:r w:rsidR="009A741E">
              <w:rPr>
                <w:noProof/>
                <w:webHidden/>
              </w:rPr>
              <w:t>12</w:t>
            </w:r>
            <w:r w:rsidR="00FD6500">
              <w:rPr>
                <w:noProof/>
                <w:webHidden/>
              </w:rPr>
              <w:fldChar w:fldCharType="end"/>
            </w:r>
          </w:hyperlink>
        </w:p>
        <w:p w14:paraId="366CE750" w14:textId="0544EE7E"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6" w:history="1">
            <w:r w:rsidR="00FD6500" w:rsidRPr="0012346F">
              <w:rPr>
                <w:rStyle w:val="Hyperlink"/>
                <w:rFonts w:ascii="Times New Roman" w:hAnsi="Times New Roman"/>
                <w:noProof/>
                <w:lang w:val="lt-LT"/>
              </w:rPr>
              <w:t>4.1.</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Statybos priežiūros planas</w:t>
            </w:r>
            <w:r w:rsidR="00FD6500">
              <w:rPr>
                <w:noProof/>
                <w:webHidden/>
              </w:rPr>
              <w:tab/>
            </w:r>
            <w:r w:rsidR="00FD6500">
              <w:rPr>
                <w:noProof/>
                <w:webHidden/>
              </w:rPr>
              <w:fldChar w:fldCharType="begin"/>
            </w:r>
            <w:r w:rsidR="00FD6500">
              <w:rPr>
                <w:noProof/>
                <w:webHidden/>
              </w:rPr>
              <w:instrText xml:space="preserve"> PAGEREF _Toc45650386 \h </w:instrText>
            </w:r>
            <w:r w:rsidR="00FD6500">
              <w:rPr>
                <w:noProof/>
                <w:webHidden/>
              </w:rPr>
            </w:r>
            <w:r w:rsidR="00FD6500">
              <w:rPr>
                <w:noProof/>
                <w:webHidden/>
              </w:rPr>
              <w:fldChar w:fldCharType="separate"/>
            </w:r>
            <w:r w:rsidR="009A741E">
              <w:rPr>
                <w:noProof/>
                <w:webHidden/>
              </w:rPr>
              <w:t>12</w:t>
            </w:r>
            <w:r w:rsidR="00FD6500">
              <w:rPr>
                <w:noProof/>
                <w:webHidden/>
              </w:rPr>
              <w:fldChar w:fldCharType="end"/>
            </w:r>
          </w:hyperlink>
        </w:p>
        <w:p w14:paraId="0AF2B47E" w14:textId="40C9EDAB"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7" w:history="1">
            <w:r w:rsidR="00FD6500" w:rsidRPr="0012346F">
              <w:rPr>
                <w:rStyle w:val="Hyperlink"/>
                <w:rFonts w:ascii="Times New Roman" w:hAnsi="Times New Roman"/>
                <w:noProof/>
                <w:lang w:val="lt-LT"/>
              </w:rPr>
              <w:t>4.2.</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Geodezinio tinklo kūrimo priežiūra</w:t>
            </w:r>
            <w:r w:rsidR="00FD6500">
              <w:rPr>
                <w:noProof/>
                <w:webHidden/>
              </w:rPr>
              <w:tab/>
            </w:r>
            <w:r w:rsidR="00FD6500">
              <w:rPr>
                <w:noProof/>
                <w:webHidden/>
              </w:rPr>
              <w:fldChar w:fldCharType="begin"/>
            </w:r>
            <w:r w:rsidR="00FD6500">
              <w:rPr>
                <w:noProof/>
                <w:webHidden/>
              </w:rPr>
              <w:instrText xml:space="preserve"> PAGEREF _Toc45650387 \h </w:instrText>
            </w:r>
            <w:r w:rsidR="00FD6500">
              <w:rPr>
                <w:noProof/>
                <w:webHidden/>
              </w:rPr>
            </w:r>
            <w:r w:rsidR="00FD6500">
              <w:rPr>
                <w:noProof/>
                <w:webHidden/>
              </w:rPr>
              <w:fldChar w:fldCharType="separate"/>
            </w:r>
            <w:r w:rsidR="009A741E">
              <w:rPr>
                <w:noProof/>
                <w:webHidden/>
              </w:rPr>
              <w:t>12</w:t>
            </w:r>
            <w:r w:rsidR="00FD6500">
              <w:rPr>
                <w:noProof/>
                <w:webHidden/>
              </w:rPr>
              <w:fldChar w:fldCharType="end"/>
            </w:r>
          </w:hyperlink>
        </w:p>
        <w:p w14:paraId="1C0303BE" w14:textId="74B10D02"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88" w:history="1">
            <w:r w:rsidR="00FD6500" w:rsidRPr="0012346F">
              <w:rPr>
                <w:rStyle w:val="Hyperlink"/>
                <w:rFonts w:ascii="Times New Roman" w:hAnsi="Times New Roman"/>
                <w:noProof/>
                <w:lang w:val="lt-LT"/>
              </w:rPr>
              <w:t>4.3.</w:t>
            </w:r>
            <w:r w:rsidR="00FD6500">
              <w:rPr>
                <w:rFonts w:asciiTheme="minorHAnsi" w:eastAsiaTheme="minorEastAsia" w:hAnsiTheme="minorHAnsi" w:cstheme="minorBidi"/>
                <w:smallCaps w:val="0"/>
                <w:noProof/>
                <w:sz w:val="22"/>
                <w:szCs w:val="22"/>
                <w:lang w:val="lt-LT" w:eastAsia="lt-LT"/>
              </w:rPr>
              <w:tab/>
            </w:r>
            <w:r w:rsidR="00FD6500" w:rsidRPr="003510DA">
              <w:rPr>
                <w:rStyle w:val="Hyperlink"/>
                <w:rFonts w:ascii="Times New Roman" w:hAnsi="Times New Roman"/>
                <w:noProof/>
                <w:lang w:val="lt-LT"/>
              </w:rPr>
              <w:t>Statybos priežiūra</w:t>
            </w:r>
            <w:r w:rsidR="00FD6500">
              <w:rPr>
                <w:noProof/>
                <w:webHidden/>
              </w:rPr>
              <w:tab/>
            </w:r>
            <w:r w:rsidR="00FD6500">
              <w:rPr>
                <w:noProof/>
                <w:webHidden/>
              </w:rPr>
              <w:fldChar w:fldCharType="begin"/>
            </w:r>
            <w:r w:rsidR="00FD6500">
              <w:rPr>
                <w:noProof/>
                <w:webHidden/>
              </w:rPr>
              <w:instrText xml:space="preserve"> PAGEREF _Toc45650388 \h </w:instrText>
            </w:r>
            <w:r w:rsidR="00FD6500">
              <w:rPr>
                <w:noProof/>
                <w:webHidden/>
              </w:rPr>
            </w:r>
            <w:r w:rsidR="00FD6500">
              <w:rPr>
                <w:noProof/>
                <w:webHidden/>
              </w:rPr>
              <w:fldChar w:fldCharType="separate"/>
            </w:r>
            <w:r w:rsidR="009A741E">
              <w:rPr>
                <w:noProof/>
                <w:webHidden/>
              </w:rPr>
              <w:t>14</w:t>
            </w:r>
            <w:r w:rsidR="00FD6500">
              <w:rPr>
                <w:noProof/>
                <w:webHidden/>
              </w:rPr>
              <w:fldChar w:fldCharType="end"/>
            </w:r>
          </w:hyperlink>
        </w:p>
        <w:p w14:paraId="3AB34BD1" w14:textId="74D65F0D" w:rsidR="00FD6500" w:rsidRDefault="00E46A3E">
          <w:pPr>
            <w:pStyle w:val="TOC1"/>
            <w:rPr>
              <w:rFonts w:asciiTheme="minorHAnsi" w:eastAsiaTheme="minorEastAsia" w:hAnsiTheme="minorHAnsi" w:cstheme="minorBidi"/>
              <w:b w:val="0"/>
              <w:bCs w:val="0"/>
              <w:caps w:val="0"/>
              <w:noProof/>
              <w:sz w:val="22"/>
              <w:szCs w:val="22"/>
              <w:lang w:val="lt-LT" w:eastAsia="lt-LT"/>
            </w:rPr>
          </w:pPr>
          <w:hyperlink w:anchor="_Toc45650389" w:history="1">
            <w:r w:rsidR="00FD6500" w:rsidRPr="0012346F">
              <w:rPr>
                <w:rStyle w:val="Hyperlink"/>
                <w:rFonts w:ascii="Times New Roman" w:hAnsi="Times New Roman"/>
                <w:noProof/>
                <w:lang w:val="lt-LT"/>
              </w:rPr>
              <w:t>5.</w:t>
            </w:r>
            <w:r w:rsidR="00FD6500">
              <w:rPr>
                <w:rFonts w:asciiTheme="minorHAnsi" w:eastAsiaTheme="minorEastAsia" w:hAnsiTheme="minorHAnsi" w:cstheme="minorBidi"/>
                <w:b w:val="0"/>
                <w:bCs w:val="0"/>
                <w:caps w:val="0"/>
                <w:noProof/>
                <w:sz w:val="22"/>
                <w:szCs w:val="22"/>
                <w:lang w:val="lt-LT" w:eastAsia="lt-LT"/>
              </w:rPr>
              <w:tab/>
            </w:r>
            <w:r w:rsidR="0038593C" w:rsidRPr="0012346F">
              <w:rPr>
                <w:rStyle w:val="Hyperlink"/>
                <w:rFonts w:ascii="Times New Roman" w:hAnsi="Times New Roman"/>
                <w:noProof/>
                <w:lang w:val="lt-LT"/>
              </w:rPr>
              <w:t>P</w:t>
            </w:r>
            <w:r w:rsidR="0038593C">
              <w:rPr>
                <w:rStyle w:val="Hyperlink"/>
                <w:rFonts w:ascii="Times New Roman" w:hAnsi="Times New Roman"/>
                <w:noProof/>
                <w:lang w:val="lt-LT"/>
              </w:rPr>
              <w:t>AP</w:t>
            </w:r>
            <w:r w:rsidR="0038593C" w:rsidRPr="0012346F">
              <w:rPr>
                <w:rStyle w:val="Hyperlink"/>
                <w:rFonts w:ascii="Times New Roman" w:hAnsi="Times New Roman"/>
                <w:noProof/>
                <w:lang w:val="lt-LT"/>
              </w:rPr>
              <w:t xml:space="preserve">ILDOMA </w:t>
            </w:r>
            <w:r w:rsidR="001B3D5C">
              <w:rPr>
                <w:rStyle w:val="Hyperlink"/>
                <w:rFonts w:ascii="Times New Roman" w:hAnsi="Times New Roman"/>
                <w:noProof/>
                <w:lang w:val="lt-LT"/>
              </w:rPr>
              <w:t>STATYBOS</w:t>
            </w:r>
            <w:r w:rsidR="001B3D5C" w:rsidRPr="0012346F">
              <w:rPr>
                <w:rStyle w:val="Hyperlink"/>
                <w:rFonts w:ascii="Times New Roman" w:hAnsi="Times New Roman"/>
                <w:noProof/>
                <w:lang w:val="lt-LT"/>
              </w:rPr>
              <w:t xml:space="preserve"> </w:t>
            </w:r>
            <w:r w:rsidR="00FD6500" w:rsidRPr="0012346F">
              <w:rPr>
                <w:rStyle w:val="Hyperlink"/>
                <w:rFonts w:ascii="Times New Roman" w:hAnsi="Times New Roman"/>
                <w:noProof/>
                <w:lang w:val="lt-LT"/>
              </w:rPr>
              <w:t>PRIEŽIŪRA</w:t>
            </w:r>
            <w:r w:rsidR="00FD6500">
              <w:rPr>
                <w:noProof/>
                <w:webHidden/>
              </w:rPr>
              <w:tab/>
            </w:r>
            <w:r w:rsidR="00FD6500">
              <w:rPr>
                <w:noProof/>
                <w:webHidden/>
              </w:rPr>
              <w:fldChar w:fldCharType="begin"/>
            </w:r>
            <w:r w:rsidR="00FD6500">
              <w:rPr>
                <w:noProof/>
                <w:webHidden/>
              </w:rPr>
              <w:instrText xml:space="preserve"> PAGEREF _Toc45650389 \h </w:instrText>
            </w:r>
            <w:r w:rsidR="00FD6500">
              <w:rPr>
                <w:noProof/>
                <w:webHidden/>
              </w:rPr>
            </w:r>
            <w:r w:rsidR="00FD6500">
              <w:rPr>
                <w:noProof/>
                <w:webHidden/>
              </w:rPr>
              <w:fldChar w:fldCharType="separate"/>
            </w:r>
            <w:r w:rsidR="009A741E">
              <w:rPr>
                <w:noProof/>
                <w:webHidden/>
              </w:rPr>
              <w:t>15</w:t>
            </w:r>
            <w:r w:rsidR="00FD6500">
              <w:rPr>
                <w:noProof/>
                <w:webHidden/>
              </w:rPr>
              <w:fldChar w:fldCharType="end"/>
            </w:r>
          </w:hyperlink>
        </w:p>
        <w:p w14:paraId="0B7068D2" w14:textId="4BBACCFA" w:rsidR="00FD6500" w:rsidRDefault="00E46A3E">
          <w:pPr>
            <w:pStyle w:val="TOC2"/>
            <w:rPr>
              <w:rFonts w:asciiTheme="minorHAnsi" w:eastAsiaTheme="minorEastAsia" w:hAnsiTheme="minorHAnsi" w:cstheme="minorBidi"/>
              <w:smallCaps w:val="0"/>
              <w:noProof/>
              <w:sz w:val="22"/>
              <w:szCs w:val="22"/>
              <w:lang w:val="lt-LT" w:eastAsia="lt-LT"/>
            </w:rPr>
          </w:pPr>
          <w:hyperlink w:anchor="_Toc45650390" w:history="1">
            <w:r w:rsidR="00FD6500" w:rsidRPr="0012346F">
              <w:rPr>
                <w:rStyle w:val="Hyperlink"/>
                <w:rFonts w:ascii="Times New Roman" w:hAnsi="Times New Roman"/>
                <w:noProof/>
                <w:lang w:val="lt-LT"/>
              </w:rPr>
              <w:t>5.1.</w:t>
            </w:r>
            <w:r w:rsidR="00FD6500">
              <w:rPr>
                <w:rFonts w:asciiTheme="minorHAnsi" w:eastAsiaTheme="minorEastAsia" w:hAnsiTheme="minorHAnsi" w:cstheme="minorBidi"/>
                <w:smallCaps w:val="0"/>
                <w:noProof/>
                <w:sz w:val="22"/>
                <w:szCs w:val="22"/>
                <w:lang w:val="lt-LT" w:eastAsia="lt-LT"/>
              </w:rPr>
              <w:tab/>
            </w:r>
            <w:r w:rsidR="00FD6500" w:rsidRPr="0012346F">
              <w:rPr>
                <w:rStyle w:val="Hyperlink"/>
                <w:rFonts w:ascii="Times New Roman" w:hAnsi="Times New Roman"/>
                <w:noProof/>
                <w:lang w:val="lt-LT"/>
              </w:rPr>
              <w:t>Bėgių kelio geometrijos priežiūra</w:t>
            </w:r>
            <w:r w:rsidR="00FD6500">
              <w:rPr>
                <w:noProof/>
                <w:webHidden/>
              </w:rPr>
              <w:tab/>
            </w:r>
            <w:r w:rsidR="00FD6500">
              <w:rPr>
                <w:noProof/>
                <w:webHidden/>
              </w:rPr>
              <w:fldChar w:fldCharType="begin"/>
            </w:r>
            <w:r w:rsidR="00FD6500">
              <w:rPr>
                <w:noProof/>
                <w:webHidden/>
              </w:rPr>
              <w:instrText xml:space="preserve"> PAGEREF _Toc45650390 \h </w:instrText>
            </w:r>
            <w:r w:rsidR="00FD6500">
              <w:rPr>
                <w:noProof/>
                <w:webHidden/>
              </w:rPr>
            </w:r>
            <w:r w:rsidR="00FD6500">
              <w:rPr>
                <w:noProof/>
                <w:webHidden/>
              </w:rPr>
              <w:fldChar w:fldCharType="separate"/>
            </w:r>
            <w:r w:rsidR="009A741E">
              <w:rPr>
                <w:noProof/>
                <w:webHidden/>
              </w:rPr>
              <w:t>15</w:t>
            </w:r>
            <w:r w:rsidR="00FD6500">
              <w:rPr>
                <w:noProof/>
                <w:webHidden/>
              </w:rPr>
              <w:fldChar w:fldCharType="end"/>
            </w:r>
          </w:hyperlink>
        </w:p>
        <w:p w14:paraId="1900539C" w14:textId="194A0D19" w:rsidR="00FD6500" w:rsidRPr="00A80468" w:rsidRDefault="00FD6500" w:rsidP="00A80468">
          <w:pPr>
            <w:pStyle w:val="TOC1"/>
            <w:rPr>
              <w:rFonts w:asciiTheme="minorHAnsi" w:eastAsiaTheme="minorEastAsia" w:hAnsiTheme="minorHAnsi" w:cstheme="minorBidi"/>
              <w:b w:val="0"/>
              <w:bCs w:val="0"/>
              <w:caps w:val="0"/>
              <w:noProof/>
              <w:sz w:val="22"/>
              <w:szCs w:val="22"/>
              <w:lang w:val="lt-LT" w:eastAsia="lt-LT"/>
            </w:rPr>
          </w:pPr>
        </w:p>
        <w:p w14:paraId="093EBE22" w14:textId="0B1AB9EC" w:rsidR="00FD3428" w:rsidRPr="00EE623C" w:rsidRDefault="00FD3428" w:rsidP="00FD3428">
          <w:pPr>
            <w:rPr>
              <w:rFonts w:ascii="Times New Roman" w:hAnsi="Times New Roman" w:cs="Times New Roman"/>
              <w:sz w:val="24"/>
              <w:szCs w:val="24"/>
              <w:lang w:val="lt-LT"/>
            </w:rPr>
          </w:pPr>
          <w:r w:rsidRPr="00EE623C">
            <w:rPr>
              <w:rFonts w:ascii="Times New Roman" w:hAnsi="Times New Roman" w:cs="Times New Roman"/>
              <w:b/>
              <w:caps/>
              <w:sz w:val="24"/>
              <w:szCs w:val="24"/>
              <w:shd w:val="clear" w:color="auto" w:fill="E6E6E6"/>
              <w:lang w:val="lt-LT"/>
            </w:rPr>
            <w:fldChar w:fldCharType="end"/>
          </w:r>
        </w:p>
      </w:sdtContent>
    </w:sdt>
    <w:p w14:paraId="4710C0F8" w14:textId="77777777" w:rsidR="00FD3428" w:rsidRPr="00EE623C" w:rsidRDefault="00FD3428" w:rsidP="00FD3428">
      <w:pPr>
        <w:rPr>
          <w:rFonts w:ascii="Times New Roman" w:hAnsi="Times New Roman" w:cs="Times New Roman"/>
          <w:sz w:val="24"/>
          <w:szCs w:val="24"/>
          <w:lang w:val="lt-LT"/>
        </w:rPr>
      </w:pPr>
      <w:bookmarkStart w:id="42" w:name="_Toc466542508"/>
      <w:bookmarkStart w:id="43" w:name="_Toc471919445"/>
      <w:bookmarkStart w:id="44" w:name="_Toc471977192"/>
      <w:bookmarkStart w:id="45" w:name="_Toc471995568"/>
      <w:bookmarkStart w:id="46" w:name="_Toc472329506"/>
      <w:bookmarkStart w:id="47" w:name="_Toc472329740"/>
      <w:bookmarkStart w:id="48" w:name="_Toc474971914"/>
      <w:bookmarkStart w:id="49" w:name="_Toc474973519"/>
      <w:r w:rsidRPr="00EE623C">
        <w:rPr>
          <w:rFonts w:ascii="Times New Roman" w:hAnsi="Times New Roman" w:cs="Times New Roman"/>
          <w:sz w:val="24"/>
          <w:szCs w:val="24"/>
          <w:lang w:val="lt-LT"/>
        </w:rPr>
        <w:br w:type="page"/>
      </w:r>
    </w:p>
    <w:p w14:paraId="5918771E" w14:textId="35AA8BEF" w:rsidR="00FD3428" w:rsidRPr="00EE623C" w:rsidRDefault="00F55AAA" w:rsidP="00DB5E0B">
      <w:pPr>
        <w:pStyle w:val="1stlevelheading"/>
        <w:numPr>
          <w:ilvl w:val="0"/>
          <w:numId w:val="20"/>
        </w:numPr>
        <w:rPr>
          <w:sz w:val="24"/>
          <w:lang w:val="lt-LT"/>
        </w:rPr>
      </w:pPr>
      <w:bookmarkStart w:id="50" w:name="_Toc45650373"/>
      <w:bookmarkEnd w:id="42"/>
      <w:bookmarkEnd w:id="43"/>
      <w:bookmarkEnd w:id="44"/>
      <w:bookmarkEnd w:id="45"/>
      <w:bookmarkEnd w:id="46"/>
      <w:bookmarkEnd w:id="47"/>
      <w:bookmarkEnd w:id="48"/>
      <w:bookmarkEnd w:id="49"/>
      <w:r w:rsidRPr="00EE623C">
        <w:rPr>
          <w:rFonts w:ascii="Times New Roman" w:hAnsi="Times New Roman"/>
          <w:sz w:val="24"/>
          <w:szCs w:val="24"/>
          <w:lang w:val="lt-LT"/>
        </w:rPr>
        <w:lastRenderedPageBreak/>
        <w:t>BENDROJI INFORMACIJA</w:t>
      </w:r>
      <w:bookmarkEnd w:id="50"/>
    </w:p>
    <w:p w14:paraId="1A9E9EC1" w14:textId="2BDEA578" w:rsidR="00FD3428" w:rsidRPr="00EE623C" w:rsidRDefault="00F55AAA" w:rsidP="00F55AAA">
      <w:pPr>
        <w:pStyle w:val="2ndlevelheading"/>
        <w:rPr>
          <w:rFonts w:ascii="Times New Roman" w:hAnsi="Times New Roman"/>
          <w:sz w:val="24"/>
          <w:szCs w:val="24"/>
          <w:lang w:val="lt-LT"/>
        </w:rPr>
      </w:pPr>
      <w:bookmarkStart w:id="51" w:name="_Toc45650374"/>
      <w:r w:rsidRPr="00EE623C">
        <w:rPr>
          <w:rFonts w:ascii="Times New Roman" w:hAnsi="Times New Roman"/>
          <w:sz w:val="24"/>
          <w:szCs w:val="24"/>
          <w:lang w:val="lt-LT"/>
        </w:rPr>
        <w:t>Santrumpos ir terminai</w:t>
      </w:r>
      <w:bookmarkEnd w:id="51"/>
    </w:p>
    <w:p w14:paraId="523D1852" w14:textId="5FA64CCE" w:rsidR="00FD3428" w:rsidRPr="00EE623C" w:rsidRDefault="00F55AAA" w:rsidP="00FD3428">
      <w:pPr>
        <w:pStyle w:val="NormalA"/>
        <w:rPr>
          <w:rFonts w:ascii="Times New Roman" w:hAnsi="Times New Roman" w:cs="Times New Roman"/>
          <w:sz w:val="24"/>
          <w:szCs w:val="24"/>
          <w:lang w:val="lt-LT"/>
        </w:rPr>
      </w:pPr>
      <w:r w:rsidRPr="00EE623C">
        <w:rPr>
          <w:rFonts w:ascii="Times New Roman" w:hAnsi="Times New Roman" w:cs="Times New Roman"/>
          <w:sz w:val="24"/>
          <w:szCs w:val="24"/>
          <w:lang w:val="lt-LT"/>
        </w:rPr>
        <w:t xml:space="preserve">Visos santrumpos, pavadinimai, apibrėžimai ir terminai, apibrėžti galiojančiuose įstatymuose, reglamentuose, kituose teisės aktuose, direktyvose, techninėse sąveikos specifikacijose (TSS), standartuose, taisyklėse, sutarčių ir projektavimo gairėse, kitose </w:t>
      </w:r>
      <w:r w:rsidR="00D32A66" w:rsidRPr="00EE623C">
        <w:rPr>
          <w:rFonts w:ascii="Times New Roman" w:hAnsi="Times New Roman" w:cs="Times New Roman"/>
          <w:sz w:val="24"/>
          <w:szCs w:val="24"/>
          <w:lang w:val="lt-LT"/>
        </w:rPr>
        <w:t>Užsakovo</w:t>
      </w:r>
      <w:r w:rsidR="00837057" w:rsidRPr="00EE623C">
        <w:rPr>
          <w:rFonts w:ascii="Times New Roman" w:hAnsi="Times New Roman" w:cs="Times New Roman"/>
          <w:sz w:val="24"/>
          <w:szCs w:val="24"/>
          <w:lang w:val="lt-LT"/>
        </w:rPr>
        <w:t xml:space="preserve"> gairėse ir dokumentuose</w:t>
      </w:r>
      <w:r w:rsidR="001D4CEA" w:rsidRPr="00EE623C">
        <w:rPr>
          <w:rFonts w:ascii="Times New Roman" w:hAnsi="Times New Roman" w:cs="Times New Roman"/>
          <w:sz w:val="24"/>
          <w:szCs w:val="24"/>
          <w:lang w:val="lt-LT"/>
        </w:rPr>
        <w:t>,</w:t>
      </w:r>
      <w:r w:rsidR="00837057" w:rsidRPr="00EE623C">
        <w:rPr>
          <w:rFonts w:ascii="Times New Roman" w:hAnsi="Times New Roman" w:cs="Times New Roman"/>
          <w:sz w:val="24"/>
          <w:szCs w:val="24"/>
          <w:lang w:val="lt-LT"/>
        </w:rPr>
        <w:t xml:space="preserve"> yra</w:t>
      </w:r>
      <w:r w:rsidRPr="00EE623C">
        <w:rPr>
          <w:rFonts w:ascii="Times New Roman" w:hAnsi="Times New Roman" w:cs="Times New Roman"/>
          <w:sz w:val="24"/>
          <w:szCs w:val="24"/>
          <w:lang w:val="lt-LT"/>
        </w:rPr>
        <w:t xml:space="preserve"> naudojami </w:t>
      </w:r>
      <w:r w:rsidR="00837057" w:rsidRPr="00EE623C">
        <w:rPr>
          <w:rFonts w:ascii="Times New Roman" w:hAnsi="Times New Roman" w:cs="Times New Roman"/>
          <w:sz w:val="24"/>
          <w:szCs w:val="24"/>
          <w:lang w:val="lt-LT"/>
        </w:rPr>
        <w:t>šiame d</w:t>
      </w:r>
      <w:r w:rsidR="001D4CEA" w:rsidRPr="00EE623C">
        <w:rPr>
          <w:rFonts w:ascii="Times New Roman" w:hAnsi="Times New Roman" w:cs="Times New Roman"/>
          <w:sz w:val="24"/>
          <w:szCs w:val="24"/>
          <w:lang w:val="lt-LT"/>
        </w:rPr>
        <w:t>o</w:t>
      </w:r>
      <w:r w:rsidR="00837057" w:rsidRPr="00EE623C">
        <w:rPr>
          <w:rFonts w:ascii="Times New Roman" w:hAnsi="Times New Roman" w:cs="Times New Roman"/>
          <w:sz w:val="24"/>
          <w:szCs w:val="24"/>
          <w:lang w:val="lt-LT"/>
        </w:rPr>
        <w:t xml:space="preserve">kumente </w:t>
      </w:r>
      <w:r w:rsidRPr="00EE623C">
        <w:rPr>
          <w:rFonts w:ascii="Times New Roman" w:hAnsi="Times New Roman" w:cs="Times New Roman"/>
          <w:sz w:val="24"/>
          <w:szCs w:val="24"/>
          <w:lang w:val="lt-LT"/>
        </w:rPr>
        <w:t xml:space="preserve">be pakeitimų, jei </w:t>
      </w:r>
      <w:r w:rsidR="00837057" w:rsidRPr="00EE623C">
        <w:rPr>
          <w:rFonts w:ascii="Times New Roman" w:hAnsi="Times New Roman" w:cs="Times New Roman"/>
          <w:sz w:val="24"/>
          <w:szCs w:val="24"/>
          <w:lang w:val="lt-LT"/>
        </w:rPr>
        <w:t xml:space="preserve">toliau </w:t>
      </w:r>
      <w:r w:rsidR="001D4CEA" w:rsidRPr="00EE623C">
        <w:rPr>
          <w:rFonts w:ascii="Times New Roman" w:hAnsi="Times New Roman" w:cs="Times New Roman"/>
          <w:sz w:val="24"/>
          <w:szCs w:val="24"/>
          <w:lang w:val="lt-LT"/>
        </w:rPr>
        <w:t>nenurodyta</w:t>
      </w:r>
      <w:r w:rsidRPr="00EE623C">
        <w:rPr>
          <w:rFonts w:ascii="Times New Roman" w:hAnsi="Times New Roman" w:cs="Times New Roman"/>
          <w:sz w:val="24"/>
          <w:szCs w:val="24"/>
          <w:lang w:val="lt-LT"/>
        </w:rPr>
        <w:t xml:space="preserve"> kitaip.</w:t>
      </w:r>
    </w:p>
    <w:p w14:paraId="0CDAE333" w14:textId="385CF07A" w:rsidR="00FD3428" w:rsidRPr="00EE623C" w:rsidRDefault="001D4CEA" w:rsidP="00FD3428">
      <w:pPr>
        <w:pStyle w:val="NormalA"/>
        <w:rPr>
          <w:rFonts w:ascii="Times New Roman" w:hAnsi="Times New Roman" w:cs="Times New Roman"/>
          <w:sz w:val="24"/>
          <w:szCs w:val="24"/>
          <w:lang w:val="lt-LT"/>
        </w:rPr>
      </w:pPr>
      <w:r w:rsidRPr="00EE623C">
        <w:rPr>
          <w:rFonts w:ascii="Times New Roman" w:hAnsi="Times New Roman" w:cs="Times New Roman"/>
          <w:b/>
          <w:bCs/>
          <w:sz w:val="24"/>
          <w:szCs w:val="24"/>
          <w:lang w:val="lt-LT"/>
        </w:rPr>
        <w:t>Konkretūs terminai ir sąvokos</w:t>
      </w:r>
      <w:r w:rsidR="00FD3428" w:rsidRPr="00EE623C">
        <w:rPr>
          <w:rFonts w:ascii="Times New Roman" w:hAnsi="Times New Roman" w:cs="Times New Roman"/>
          <w:b/>
          <w:bCs/>
          <w:sz w:val="24"/>
          <w:szCs w:val="24"/>
          <w:lang w:val="lt-LT"/>
        </w:rPr>
        <w:t>:</w:t>
      </w:r>
    </w:p>
    <w:tbl>
      <w:tblPr>
        <w:tblStyle w:val="TableGrid"/>
        <w:tblW w:w="9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9"/>
        <w:gridCol w:w="6466"/>
      </w:tblGrid>
      <w:tr w:rsidR="00FD3428" w:rsidRPr="00EE623C" w14:paraId="70D7F239" w14:textId="77777777" w:rsidTr="2DF8146D">
        <w:tc>
          <w:tcPr>
            <w:tcW w:w="2879" w:type="dxa"/>
          </w:tcPr>
          <w:p w14:paraId="444AD419" w14:textId="28C6AC1C" w:rsidR="00FD3428" w:rsidRPr="00EE623C" w:rsidRDefault="001A61BC" w:rsidP="00CB4DE3">
            <w:pPr>
              <w:spacing w:after="120"/>
              <w:jc w:val="left"/>
              <w:rPr>
                <w:rFonts w:ascii="Times New Roman" w:hAnsi="Times New Roman" w:cs="Times New Roman"/>
                <w:b/>
                <w:sz w:val="22"/>
                <w:szCs w:val="22"/>
                <w:lang w:val="lt-LT"/>
              </w:rPr>
            </w:pPr>
            <w:bookmarkStart w:id="52" w:name="_Toc519619644"/>
            <w:bookmarkEnd w:id="52"/>
            <w:r w:rsidRPr="00EE623C">
              <w:rPr>
                <w:rFonts w:ascii="Times New Roman" w:hAnsi="Times New Roman" w:cs="Times New Roman"/>
                <w:b/>
                <w:bCs/>
                <w:sz w:val="22"/>
                <w:szCs w:val="22"/>
                <w:lang w:val="lt-LT"/>
              </w:rPr>
              <w:t>BIM</w:t>
            </w:r>
          </w:p>
        </w:tc>
        <w:tc>
          <w:tcPr>
            <w:tcW w:w="6466" w:type="dxa"/>
            <w:vAlign w:val="center"/>
          </w:tcPr>
          <w:p w14:paraId="05B7A23F" w14:textId="2A69AE70" w:rsidR="00FD3428" w:rsidRPr="00EE623C" w:rsidRDefault="007A450D" w:rsidP="00F34EFB">
            <w:pPr>
              <w:spacing w:after="120"/>
              <w:rPr>
                <w:rFonts w:ascii="Times New Roman" w:hAnsi="Times New Roman" w:cs="Times New Roman"/>
                <w:sz w:val="22"/>
                <w:szCs w:val="22"/>
                <w:lang w:val="lt-LT"/>
              </w:rPr>
            </w:pPr>
            <w:r>
              <w:rPr>
                <w:rFonts w:ascii="Times New Roman" w:hAnsi="Times New Roman" w:cs="Times New Roman"/>
                <w:sz w:val="22"/>
                <w:szCs w:val="22"/>
                <w:lang w:val="lt-LT"/>
              </w:rPr>
              <w:t xml:space="preserve">Statinio </w:t>
            </w:r>
            <w:r w:rsidR="006D49C7">
              <w:rPr>
                <w:rFonts w:ascii="Times New Roman" w:hAnsi="Times New Roman" w:cs="Times New Roman"/>
                <w:sz w:val="22"/>
                <w:szCs w:val="22"/>
                <w:lang w:val="lt-LT"/>
              </w:rPr>
              <w:t>informacijos</w:t>
            </w:r>
            <w:r>
              <w:rPr>
                <w:rFonts w:ascii="Times New Roman" w:hAnsi="Times New Roman" w:cs="Times New Roman"/>
                <w:sz w:val="22"/>
                <w:szCs w:val="22"/>
                <w:lang w:val="lt-LT"/>
              </w:rPr>
              <w:t xml:space="preserve"> </w:t>
            </w:r>
            <w:r w:rsidR="006D49C7">
              <w:rPr>
                <w:rFonts w:ascii="Times New Roman" w:hAnsi="Times New Roman" w:cs="Times New Roman"/>
                <w:sz w:val="22"/>
                <w:szCs w:val="22"/>
                <w:lang w:val="lt-LT"/>
              </w:rPr>
              <w:t>valdymas</w:t>
            </w:r>
            <w:r w:rsidR="001D4CEA" w:rsidRPr="00EE623C">
              <w:rPr>
                <w:rFonts w:ascii="Times New Roman" w:hAnsi="Times New Roman" w:cs="Times New Roman"/>
                <w:sz w:val="22"/>
                <w:szCs w:val="22"/>
                <w:lang w:val="lt-LT"/>
              </w:rPr>
              <w:t xml:space="preserve">. Technologijų, procesų ir strategijų </w:t>
            </w:r>
            <w:r w:rsidR="00C01B1D" w:rsidRPr="00EE623C">
              <w:rPr>
                <w:rFonts w:ascii="Times New Roman" w:hAnsi="Times New Roman" w:cs="Times New Roman"/>
                <w:sz w:val="22"/>
                <w:szCs w:val="22"/>
                <w:lang w:val="lt-LT"/>
              </w:rPr>
              <w:t>visuma</w:t>
            </w:r>
            <w:r w:rsidR="001D4CEA" w:rsidRPr="00EE623C">
              <w:rPr>
                <w:rFonts w:ascii="Times New Roman" w:hAnsi="Times New Roman" w:cs="Times New Roman"/>
                <w:sz w:val="22"/>
                <w:szCs w:val="22"/>
                <w:lang w:val="lt-LT"/>
              </w:rPr>
              <w:t xml:space="preserve">, leidžianti kelioms suinteresuotosioms šalims </w:t>
            </w:r>
            <w:r w:rsidR="00F34EFB" w:rsidRPr="00EE623C">
              <w:rPr>
                <w:rFonts w:ascii="Times New Roman" w:hAnsi="Times New Roman" w:cs="Times New Roman"/>
                <w:sz w:val="22"/>
                <w:szCs w:val="22"/>
                <w:lang w:val="lt-LT"/>
              </w:rPr>
              <w:t>kartu</w:t>
            </w:r>
            <w:r w:rsidR="001D4CEA" w:rsidRPr="00EE623C">
              <w:rPr>
                <w:rFonts w:ascii="Times New Roman" w:hAnsi="Times New Roman" w:cs="Times New Roman"/>
                <w:sz w:val="22"/>
                <w:szCs w:val="22"/>
                <w:lang w:val="lt-LT"/>
              </w:rPr>
              <w:t xml:space="preserve"> </w:t>
            </w:r>
            <w:r w:rsidR="00C01B1D" w:rsidRPr="00EE623C">
              <w:rPr>
                <w:rFonts w:ascii="Times New Roman" w:hAnsi="Times New Roman" w:cs="Times New Roman"/>
                <w:sz w:val="22"/>
                <w:szCs w:val="22"/>
                <w:lang w:val="lt-LT"/>
              </w:rPr>
              <w:t>projektuoti</w:t>
            </w:r>
            <w:r w:rsidR="001D4CEA" w:rsidRPr="00EE623C">
              <w:rPr>
                <w:rFonts w:ascii="Times New Roman" w:hAnsi="Times New Roman" w:cs="Times New Roman"/>
                <w:sz w:val="22"/>
                <w:szCs w:val="22"/>
                <w:lang w:val="lt-LT"/>
              </w:rPr>
              <w:t xml:space="preserve">, statyti ir valdyti </w:t>
            </w:r>
            <w:r w:rsidR="00C01B1D" w:rsidRPr="00EE623C">
              <w:rPr>
                <w:rFonts w:ascii="Times New Roman" w:hAnsi="Times New Roman" w:cs="Times New Roman"/>
                <w:sz w:val="22"/>
                <w:szCs w:val="22"/>
                <w:lang w:val="lt-LT"/>
              </w:rPr>
              <w:t>Statinį</w:t>
            </w:r>
            <w:r w:rsidR="001D4CEA" w:rsidRPr="00EE623C">
              <w:rPr>
                <w:rFonts w:ascii="Times New Roman" w:hAnsi="Times New Roman" w:cs="Times New Roman"/>
                <w:sz w:val="22"/>
                <w:szCs w:val="22"/>
                <w:lang w:val="lt-LT"/>
              </w:rPr>
              <w:t xml:space="preserve"> virtualioje erdvėje. </w:t>
            </w:r>
            <w:r w:rsidR="00C01B1D" w:rsidRPr="00EE623C">
              <w:rPr>
                <w:rFonts w:ascii="Times New Roman" w:hAnsi="Times New Roman" w:cs="Times New Roman"/>
                <w:sz w:val="22"/>
                <w:szCs w:val="22"/>
                <w:lang w:val="lt-LT"/>
              </w:rPr>
              <w:t>Apima</w:t>
            </w:r>
            <w:r w:rsidR="001D4CEA" w:rsidRPr="00EE623C">
              <w:rPr>
                <w:rFonts w:ascii="Times New Roman" w:hAnsi="Times New Roman" w:cs="Times New Roman"/>
                <w:sz w:val="22"/>
                <w:szCs w:val="22"/>
                <w:lang w:val="lt-LT"/>
              </w:rPr>
              <w:t xml:space="preserve"> PIM (projekto </w:t>
            </w:r>
            <w:r w:rsidR="00BF18D6">
              <w:rPr>
                <w:rFonts w:ascii="Times New Roman" w:hAnsi="Times New Roman" w:cs="Times New Roman"/>
                <w:sz w:val="22"/>
                <w:szCs w:val="22"/>
                <w:lang w:val="lt-LT"/>
              </w:rPr>
              <w:t>informacinį</w:t>
            </w:r>
            <w:r w:rsidR="00BF18D6" w:rsidRPr="00EE623C">
              <w:rPr>
                <w:rFonts w:ascii="Times New Roman" w:hAnsi="Times New Roman" w:cs="Times New Roman"/>
                <w:sz w:val="22"/>
                <w:szCs w:val="22"/>
                <w:lang w:val="lt-LT"/>
              </w:rPr>
              <w:t xml:space="preserve"> </w:t>
            </w:r>
            <w:r w:rsidR="001D4CEA" w:rsidRPr="00EE623C">
              <w:rPr>
                <w:rFonts w:ascii="Times New Roman" w:hAnsi="Times New Roman" w:cs="Times New Roman"/>
                <w:sz w:val="22"/>
                <w:szCs w:val="22"/>
                <w:lang w:val="lt-LT"/>
              </w:rPr>
              <w:t>model</w:t>
            </w:r>
            <w:r w:rsidR="00F34EFB" w:rsidRPr="00EE623C">
              <w:rPr>
                <w:rFonts w:ascii="Times New Roman" w:hAnsi="Times New Roman" w:cs="Times New Roman"/>
                <w:sz w:val="22"/>
                <w:szCs w:val="22"/>
                <w:lang w:val="lt-LT"/>
              </w:rPr>
              <w:t>į</w:t>
            </w:r>
            <w:r w:rsidR="001D4CEA" w:rsidRPr="00EE623C">
              <w:rPr>
                <w:rFonts w:ascii="Times New Roman" w:hAnsi="Times New Roman" w:cs="Times New Roman"/>
                <w:sz w:val="22"/>
                <w:szCs w:val="22"/>
                <w:lang w:val="lt-LT"/>
              </w:rPr>
              <w:t>) ir AIM (</w:t>
            </w:r>
            <w:r w:rsidR="00F34EFB" w:rsidRPr="00EE623C">
              <w:rPr>
                <w:rFonts w:ascii="Times New Roman" w:hAnsi="Times New Roman" w:cs="Times New Roman"/>
                <w:sz w:val="22"/>
                <w:szCs w:val="22"/>
                <w:lang w:val="lt-LT"/>
              </w:rPr>
              <w:t xml:space="preserve">turto </w:t>
            </w:r>
            <w:r w:rsidR="005779F5">
              <w:rPr>
                <w:rFonts w:ascii="Times New Roman" w:hAnsi="Times New Roman" w:cs="Times New Roman"/>
                <w:sz w:val="22"/>
                <w:szCs w:val="22"/>
                <w:lang w:val="lt-LT"/>
              </w:rPr>
              <w:t>informacinį</w:t>
            </w:r>
            <w:r w:rsidR="005779F5" w:rsidRPr="00EE623C">
              <w:rPr>
                <w:rFonts w:ascii="Times New Roman" w:hAnsi="Times New Roman" w:cs="Times New Roman"/>
                <w:sz w:val="22"/>
                <w:szCs w:val="22"/>
                <w:lang w:val="lt-LT"/>
              </w:rPr>
              <w:t xml:space="preserve"> </w:t>
            </w:r>
            <w:r w:rsidR="001D4CEA" w:rsidRPr="00EE623C">
              <w:rPr>
                <w:rFonts w:ascii="Times New Roman" w:hAnsi="Times New Roman" w:cs="Times New Roman"/>
                <w:sz w:val="22"/>
                <w:szCs w:val="22"/>
                <w:lang w:val="lt-LT"/>
              </w:rPr>
              <w:t>model</w:t>
            </w:r>
            <w:r w:rsidR="00F34EFB" w:rsidRPr="00EE623C">
              <w:rPr>
                <w:rFonts w:ascii="Times New Roman" w:hAnsi="Times New Roman" w:cs="Times New Roman"/>
                <w:sz w:val="22"/>
                <w:szCs w:val="22"/>
                <w:lang w:val="lt-LT"/>
              </w:rPr>
              <w:t>į</w:t>
            </w:r>
            <w:r w:rsidR="001D4CEA" w:rsidRPr="00EE623C">
              <w:rPr>
                <w:rFonts w:ascii="Times New Roman" w:hAnsi="Times New Roman" w:cs="Times New Roman"/>
                <w:sz w:val="22"/>
                <w:szCs w:val="22"/>
                <w:lang w:val="lt-LT"/>
              </w:rPr>
              <w:t>).</w:t>
            </w:r>
          </w:p>
        </w:tc>
      </w:tr>
      <w:tr w:rsidR="00FD3428" w:rsidRPr="00EE623C" w14:paraId="357A1A92" w14:textId="77777777" w:rsidTr="2DF8146D">
        <w:tc>
          <w:tcPr>
            <w:tcW w:w="2879" w:type="dxa"/>
          </w:tcPr>
          <w:p w14:paraId="27745C69" w14:textId="0681A905" w:rsidR="00FD3428" w:rsidRPr="00EE623C" w:rsidRDefault="00FD3428" w:rsidP="00F34EFB">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t>BI</w:t>
            </w:r>
            <w:r w:rsidR="00F74C70" w:rsidRPr="00EE623C">
              <w:rPr>
                <w:rFonts w:ascii="Times New Roman" w:hAnsi="Times New Roman" w:cs="Times New Roman"/>
                <w:b/>
                <w:bCs/>
                <w:sz w:val="22"/>
                <w:szCs w:val="22"/>
                <w:lang w:val="lt-LT"/>
              </w:rPr>
              <w:t>M</w:t>
            </w:r>
            <w:r w:rsidR="001A61BC" w:rsidRPr="00EE623C">
              <w:rPr>
                <w:rFonts w:ascii="Times New Roman" w:hAnsi="Times New Roman" w:cs="Times New Roman"/>
                <w:b/>
                <w:bCs/>
                <w:sz w:val="22"/>
                <w:szCs w:val="22"/>
                <w:lang w:val="lt-LT"/>
              </w:rPr>
              <w:t xml:space="preserve"> </w:t>
            </w:r>
            <w:r w:rsidR="00F34EFB" w:rsidRPr="00EE623C">
              <w:rPr>
                <w:rFonts w:ascii="Times New Roman" w:hAnsi="Times New Roman" w:cs="Times New Roman"/>
                <w:b/>
                <w:bCs/>
                <w:sz w:val="22"/>
                <w:szCs w:val="22"/>
                <w:lang w:val="lt-LT"/>
              </w:rPr>
              <w:t>modelis</w:t>
            </w:r>
          </w:p>
        </w:tc>
        <w:tc>
          <w:tcPr>
            <w:tcW w:w="6466" w:type="dxa"/>
            <w:vAlign w:val="center"/>
          </w:tcPr>
          <w:p w14:paraId="3609EA9B" w14:textId="7A643E22" w:rsidR="00FD3428" w:rsidRPr="00EE623C" w:rsidRDefault="00F34EFB" w:rsidP="00F34EFB">
            <w:pPr>
              <w:spacing w:after="0" w:line="257" w:lineRule="auto"/>
              <w:rPr>
                <w:rFonts w:ascii="Times New Roman" w:hAnsi="Times New Roman" w:cs="Times New Roman"/>
                <w:sz w:val="22"/>
                <w:szCs w:val="22"/>
                <w:lang w:val="lt-LT"/>
              </w:rPr>
            </w:pPr>
            <w:r w:rsidRPr="00EE623C">
              <w:rPr>
                <w:rFonts w:ascii="Times New Roman" w:hAnsi="Times New Roman" w:cs="Times New Roman"/>
                <w:sz w:val="22"/>
                <w:szCs w:val="22"/>
                <w:lang w:val="lt-LT"/>
              </w:rPr>
              <w:t xml:space="preserve">3D modeliai, </w:t>
            </w:r>
            <w:r w:rsidR="00C923BB" w:rsidRPr="007A450D">
              <w:rPr>
                <w:rFonts w:ascii="Times New Roman" w:hAnsi="Times New Roman" w:cs="Times New Roman"/>
                <w:sz w:val="22"/>
                <w:lang w:val="lt-LT"/>
              </w:rPr>
              <w:t>p</w:t>
            </w:r>
            <w:r w:rsidR="00C923BB" w:rsidRPr="003510DA">
              <w:rPr>
                <w:rFonts w:ascii="Times New Roman" w:hAnsi="Times New Roman" w:cs="Times New Roman"/>
                <w:sz w:val="22"/>
              </w:rPr>
              <w:t>raturtinti informacija</w:t>
            </w:r>
            <w:r w:rsidR="00902292">
              <w:rPr>
                <w:sz w:val="22"/>
              </w:rPr>
              <w:t>.</w:t>
            </w:r>
            <w:r w:rsidRPr="00EE623C">
              <w:rPr>
                <w:rFonts w:ascii="Times New Roman" w:hAnsi="Times New Roman" w:cs="Times New Roman"/>
                <w:sz w:val="22"/>
                <w:szCs w:val="22"/>
                <w:lang w:val="lt-LT"/>
              </w:rPr>
              <w:t xml:space="preserve"> </w:t>
            </w:r>
            <w:r w:rsidR="00A91180" w:rsidRPr="00EE623C">
              <w:rPr>
                <w:rFonts w:ascii="Times New Roman" w:hAnsi="Times New Roman" w:cs="Times New Roman"/>
                <w:sz w:val="22"/>
                <w:szCs w:val="22"/>
                <w:lang w:val="lt-LT"/>
              </w:rPr>
              <w:t xml:space="preserve">(PIM </w:t>
            </w:r>
            <w:r w:rsidRPr="00EE623C">
              <w:rPr>
                <w:rFonts w:ascii="Times New Roman" w:hAnsi="Times New Roman" w:cs="Times New Roman"/>
                <w:sz w:val="22"/>
                <w:szCs w:val="22"/>
                <w:lang w:val="lt-LT"/>
              </w:rPr>
              <w:t>ir</w:t>
            </w:r>
            <w:r w:rsidR="00A91180" w:rsidRPr="00EE623C">
              <w:rPr>
                <w:rFonts w:ascii="Times New Roman" w:hAnsi="Times New Roman" w:cs="Times New Roman"/>
                <w:sz w:val="22"/>
                <w:szCs w:val="22"/>
                <w:lang w:val="lt-LT"/>
              </w:rPr>
              <w:t xml:space="preserve"> AIM).</w:t>
            </w:r>
          </w:p>
        </w:tc>
      </w:tr>
      <w:tr w:rsidR="00FD3428" w:rsidRPr="00EE623C" w14:paraId="0EC5D64F" w14:textId="77777777" w:rsidTr="2DF8146D">
        <w:tc>
          <w:tcPr>
            <w:tcW w:w="2879" w:type="dxa"/>
          </w:tcPr>
          <w:p w14:paraId="285A19D9" w14:textId="41BF4004" w:rsidR="00FD3428" w:rsidRPr="00EE623C" w:rsidRDefault="00F34EFB" w:rsidP="00F34EFB">
            <w:pPr>
              <w:spacing w:after="120"/>
              <w:jc w:val="left"/>
              <w:rPr>
                <w:rFonts w:ascii="Times New Roman" w:hAnsi="Times New Roman" w:cs="Times New Roman"/>
                <w:b/>
                <w:sz w:val="22"/>
                <w:szCs w:val="22"/>
                <w:highlight w:val="yellow"/>
                <w:lang w:val="lt-LT"/>
              </w:rPr>
            </w:pPr>
            <w:r w:rsidRPr="00EE623C">
              <w:rPr>
                <w:rFonts w:ascii="Times New Roman" w:hAnsi="Times New Roman" w:cs="Times New Roman"/>
                <w:b/>
                <w:bCs/>
                <w:sz w:val="22"/>
                <w:szCs w:val="22"/>
                <w:lang w:val="lt-LT"/>
              </w:rPr>
              <w:t>Sąnaudų kiekių žiniaraštis</w:t>
            </w:r>
            <w:r w:rsidR="001A61BC" w:rsidRPr="00EE623C">
              <w:rPr>
                <w:rFonts w:ascii="Times New Roman" w:hAnsi="Times New Roman" w:cs="Times New Roman"/>
                <w:b/>
                <w:bCs/>
                <w:sz w:val="22"/>
                <w:szCs w:val="22"/>
                <w:lang w:val="lt-LT"/>
              </w:rPr>
              <w:t xml:space="preserve"> (</w:t>
            </w:r>
            <w:r w:rsidRPr="00EE623C">
              <w:rPr>
                <w:rFonts w:ascii="Times New Roman" w:hAnsi="Times New Roman" w:cs="Times New Roman"/>
                <w:b/>
                <w:bCs/>
                <w:sz w:val="22"/>
                <w:szCs w:val="22"/>
                <w:lang w:val="lt-LT"/>
              </w:rPr>
              <w:t>SKŽ</w:t>
            </w:r>
            <w:r w:rsidR="001A61BC" w:rsidRPr="00EE623C">
              <w:rPr>
                <w:rFonts w:ascii="Times New Roman" w:hAnsi="Times New Roman" w:cs="Times New Roman"/>
                <w:b/>
                <w:bCs/>
                <w:sz w:val="22"/>
                <w:szCs w:val="22"/>
                <w:lang w:val="lt-LT"/>
              </w:rPr>
              <w:t>)</w:t>
            </w:r>
          </w:p>
        </w:tc>
        <w:tc>
          <w:tcPr>
            <w:tcW w:w="6466" w:type="dxa"/>
            <w:vAlign w:val="center"/>
          </w:tcPr>
          <w:p w14:paraId="239E6643" w14:textId="73E806A9" w:rsidR="00FD3428" w:rsidRPr="00EE623C" w:rsidRDefault="00F34EFB" w:rsidP="00E75F23">
            <w:pPr>
              <w:spacing w:before="120" w:after="120" w:line="257" w:lineRule="auto"/>
              <w:rPr>
                <w:rFonts w:ascii="Times New Roman" w:hAnsi="Times New Roman" w:cs="Times New Roman"/>
                <w:sz w:val="22"/>
                <w:szCs w:val="22"/>
                <w:highlight w:val="yellow"/>
                <w:lang w:val="lt-LT"/>
              </w:rPr>
            </w:pPr>
            <w:r w:rsidRPr="00EE623C">
              <w:rPr>
                <w:rFonts w:ascii="Times New Roman" w:hAnsi="Times New Roman" w:cs="Times New Roman"/>
                <w:sz w:val="22"/>
                <w:szCs w:val="22"/>
                <w:lang w:val="lt-LT"/>
              </w:rPr>
              <w:t>Išsamus klasifikuotų medžiagų, dalių ir darbų rūšių sąrašas, įskaitant jų vienetų kaštus bei aprašymą, nurodantį išlaidų apskaičiavimo pagrindą, reikalingų pastatyti, įrengti, prižiūrėti ir (arba) remontuoti infrastruktūrą</w:t>
            </w:r>
            <w:r w:rsidR="00E75F23" w:rsidRPr="00EE623C">
              <w:rPr>
                <w:rFonts w:ascii="Times New Roman" w:hAnsi="Times New Roman" w:cs="Times New Roman"/>
                <w:sz w:val="22"/>
                <w:szCs w:val="22"/>
                <w:lang w:val="lt-LT"/>
              </w:rPr>
              <w:t>, kaip nurodyta</w:t>
            </w:r>
            <w:r w:rsidRPr="00EE623C">
              <w:rPr>
                <w:rFonts w:ascii="Times New Roman" w:hAnsi="Times New Roman" w:cs="Times New Roman"/>
                <w:sz w:val="22"/>
                <w:szCs w:val="22"/>
                <w:lang w:val="lt-LT"/>
              </w:rPr>
              <w:t xml:space="preserve"> „</w:t>
            </w:r>
            <w:proofErr w:type="spellStart"/>
            <w:r w:rsidRPr="00EE623C">
              <w:rPr>
                <w:rFonts w:ascii="Times New Roman" w:hAnsi="Times New Roman" w:cs="Times New Roman"/>
                <w:sz w:val="22"/>
                <w:szCs w:val="22"/>
                <w:lang w:val="lt-LT"/>
              </w:rPr>
              <w:t>Rail</w:t>
            </w:r>
            <w:proofErr w:type="spellEnd"/>
            <w:r w:rsidRPr="00EE623C">
              <w:rPr>
                <w:rFonts w:ascii="Times New Roman" w:hAnsi="Times New Roman" w:cs="Times New Roman"/>
                <w:sz w:val="22"/>
                <w:szCs w:val="22"/>
                <w:lang w:val="lt-LT"/>
              </w:rPr>
              <w:t xml:space="preserve"> </w:t>
            </w:r>
            <w:proofErr w:type="spellStart"/>
            <w:r w:rsidRPr="00EE623C">
              <w:rPr>
                <w:rFonts w:ascii="Times New Roman" w:hAnsi="Times New Roman" w:cs="Times New Roman"/>
                <w:sz w:val="22"/>
                <w:szCs w:val="22"/>
                <w:lang w:val="lt-LT"/>
              </w:rPr>
              <w:t>Baltica</w:t>
            </w:r>
            <w:proofErr w:type="spellEnd"/>
            <w:r w:rsidRPr="00EE623C">
              <w:rPr>
                <w:rFonts w:ascii="Times New Roman" w:hAnsi="Times New Roman" w:cs="Times New Roman"/>
                <w:sz w:val="22"/>
                <w:szCs w:val="22"/>
                <w:lang w:val="lt-LT"/>
              </w:rPr>
              <w:t>“ BIM model</w:t>
            </w:r>
            <w:r w:rsidR="00E75F23" w:rsidRPr="00EE623C">
              <w:rPr>
                <w:rFonts w:ascii="Times New Roman" w:hAnsi="Times New Roman" w:cs="Times New Roman"/>
                <w:sz w:val="22"/>
                <w:szCs w:val="22"/>
                <w:lang w:val="lt-LT"/>
              </w:rPr>
              <w:t>iuose</w:t>
            </w:r>
            <w:r w:rsidRPr="00EE623C">
              <w:rPr>
                <w:rFonts w:ascii="Times New Roman" w:hAnsi="Times New Roman" w:cs="Times New Roman"/>
                <w:sz w:val="22"/>
                <w:szCs w:val="22"/>
                <w:lang w:val="lt-LT"/>
              </w:rPr>
              <w:t>.</w:t>
            </w:r>
            <w:r w:rsidR="001A61BC" w:rsidRPr="00EE623C">
              <w:rPr>
                <w:rFonts w:ascii="Times New Roman" w:hAnsi="Times New Roman" w:cs="Times New Roman"/>
                <w:sz w:val="22"/>
                <w:szCs w:val="22"/>
                <w:lang w:val="lt-LT"/>
              </w:rPr>
              <w:t xml:space="preserve"> </w:t>
            </w:r>
          </w:p>
        </w:tc>
      </w:tr>
      <w:tr w:rsidR="00FD3428" w:rsidRPr="00EE623C" w14:paraId="3E445B12" w14:textId="77777777" w:rsidTr="2DF8146D">
        <w:tc>
          <w:tcPr>
            <w:tcW w:w="2879" w:type="dxa"/>
          </w:tcPr>
          <w:p w14:paraId="56BB507E" w14:textId="4F91BAF1" w:rsidR="00FD3428" w:rsidRPr="00EE623C" w:rsidRDefault="00E75F23" w:rsidP="00CB4DE3">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lang w:val="lt-LT"/>
              </w:rPr>
              <w:t>Rangovas</w:t>
            </w:r>
          </w:p>
        </w:tc>
        <w:tc>
          <w:tcPr>
            <w:tcW w:w="6466" w:type="dxa"/>
            <w:vAlign w:val="center"/>
          </w:tcPr>
          <w:p w14:paraId="6B0BC9A9" w14:textId="72B0926A" w:rsidR="00FD3428" w:rsidRPr="00EE623C" w:rsidRDefault="00E75F23" w:rsidP="005A7B9E">
            <w:pPr>
              <w:spacing w:after="120"/>
              <w:rPr>
                <w:rFonts w:ascii="Times New Roman" w:hAnsi="Times New Roman" w:cs="Times New Roman"/>
                <w:sz w:val="22"/>
                <w:szCs w:val="22"/>
                <w:lang w:val="lt-LT" w:eastAsia="lv-LV"/>
              </w:rPr>
            </w:pPr>
            <w:r w:rsidRPr="00EE623C">
              <w:rPr>
                <w:rFonts w:ascii="Times New Roman" w:hAnsi="Times New Roman" w:cs="Times New Roman"/>
                <w:sz w:val="22"/>
                <w:szCs w:val="22"/>
                <w:lang w:val="lt-LT"/>
              </w:rPr>
              <w:t xml:space="preserve">Paslaugų teikėjas, </w:t>
            </w:r>
            <w:r w:rsidR="005A7B9E" w:rsidRPr="00EE623C">
              <w:rPr>
                <w:rFonts w:ascii="Times New Roman" w:hAnsi="Times New Roman" w:cs="Times New Roman"/>
                <w:sz w:val="22"/>
                <w:szCs w:val="22"/>
                <w:lang w:val="lt-LT"/>
              </w:rPr>
              <w:t>su kuriuo yra</w:t>
            </w:r>
            <w:r w:rsidRPr="00EE623C">
              <w:rPr>
                <w:rFonts w:ascii="Times New Roman" w:hAnsi="Times New Roman" w:cs="Times New Roman"/>
                <w:sz w:val="22"/>
                <w:szCs w:val="22"/>
                <w:lang w:val="lt-LT"/>
              </w:rPr>
              <w:t xml:space="preserve"> sudaryta sutartis </w:t>
            </w:r>
            <w:r w:rsidR="005A7B9E" w:rsidRPr="00EE623C">
              <w:rPr>
                <w:rFonts w:ascii="Times New Roman" w:hAnsi="Times New Roman" w:cs="Times New Roman"/>
                <w:sz w:val="22"/>
                <w:szCs w:val="22"/>
                <w:lang w:val="lt-LT"/>
              </w:rPr>
              <w:t>dėl</w:t>
            </w:r>
            <w:r w:rsidRPr="00EE623C">
              <w:rPr>
                <w:rFonts w:ascii="Times New Roman" w:hAnsi="Times New Roman" w:cs="Times New Roman"/>
                <w:sz w:val="22"/>
                <w:szCs w:val="22"/>
                <w:lang w:val="lt-LT"/>
              </w:rPr>
              <w:t xml:space="preserve"> </w:t>
            </w:r>
            <w:r w:rsidR="005A7B9E" w:rsidRPr="00EE623C">
              <w:rPr>
                <w:rFonts w:ascii="Times New Roman" w:hAnsi="Times New Roman" w:cs="Times New Roman"/>
                <w:sz w:val="22"/>
                <w:szCs w:val="22"/>
                <w:lang w:val="lt-LT"/>
              </w:rPr>
              <w:t xml:space="preserve">greitojo geležinkelio </w:t>
            </w:r>
            <w:r w:rsidRPr="00EE623C">
              <w:rPr>
                <w:rFonts w:ascii="Times New Roman" w:hAnsi="Times New Roman" w:cs="Times New Roman"/>
                <w:sz w:val="22"/>
                <w:szCs w:val="22"/>
                <w:lang w:val="lt-LT"/>
              </w:rPr>
              <w:t>„</w:t>
            </w:r>
            <w:proofErr w:type="spellStart"/>
            <w:r w:rsidRPr="00EE623C">
              <w:rPr>
                <w:rFonts w:ascii="Times New Roman" w:hAnsi="Times New Roman" w:cs="Times New Roman"/>
                <w:sz w:val="22"/>
                <w:szCs w:val="22"/>
                <w:lang w:val="lt-LT"/>
              </w:rPr>
              <w:t>Rail</w:t>
            </w:r>
            <w:proofErr w:type="spellEnd"/>
            <w:r w:rsidRPr="00EE623C">
              <w:rPr>
                <w:rFonts w:ascii="Times New Roman" w:hAnsi="Times New Roman" w:cs="Times New Roman"/>
                <w:sz w:val="22"/>
                <w:szCs w:val="22"/>
                <w:lang w:val="lt-LT"/>
              </w:rPr>
              <w:t xml:space="preserve"> </w:t>
            </w:r>
            <w:proofErr w:type="spellStart"/>
            <w:r w:rsidRPr="00EE623C">
              <w:rPr>
                <w:rFonts w:ascii="Times New Roman" w:hAnsi="Times New Roman" w:cs="Times New Roman"/>
                <w:sz w:val="22"/>
                <w:szCs w:val="22"/>
                <w:lang w:val="lt-LT"/>
              </w:rPr>
              <w:t>Baltica</w:t>
            </w:r>
            <w:proofErr w:type="spellEnd"/>
            <w:r w:rsidRPr="00EE623C">
              <w:rPr>
                <w:rFonts w:ascii="Times New Roman" w:hAnsi="Times New Roman" w:cs="Times New Roman"/>
                <w:sz w:val="22"/>
                <w:szCs w:val="22"/>
                <w:lang w:val="lt-LT"/>
              </w:rPr>
              <w:t xml:space="preserve">“ </w:t>
            </w:r>
            <w:r w:rsidR="001B6CB8">
              <w:rPr>
                <w:rFonts w:ascii="Times New Roman" w:hAnsi="Times New Roman" w:cs="Times New Roman"/>
                <w:sz w:val="22"/>
                <w:szCs w:val="22"/>
                <w:lang w:val="lt-LT"/>
              </w:rPr>
              <w:t>statybos</w:t>
            </w:r>
            <w:r w:rsidR="001B6CB8" w:rsidRPr="00EE623C">
              <w:rPr>
                <w:rFonts w:ascii="Times New Roman" w:hAnsi="Times New Roman" w:cs="Times New Roman"/>
                <w:sz w:val="22"/>
                <w:szCs w:val="22"/>
                <w:lang w:val="lt-LT"/>
              </w:rPr>
              <w:t xml:space="preserve"> </w:t>
            </w:r>
            <w:r w:rsidRPr="00EE623C">
              <w:rPr>
                <w:rFonts w:ascii="Times New Roman" w:hAnsi="Times New Roman" w:cs="Times New Roman"/>
                <w:sz w:val="22"/>
                <w:szCs w:val="22"/>
                <w:lang w:val="lt-LT"/>
              </w:rPr>
              <w:t>paslaug</w:t>
            </w:r>
            <w:r w:rsidR="005A7B9E" w:rsidRPr="00EE623C">
              <w:rPr>
                <w:rFonts w:ascii="Times New Roman" w:hAnsi="Times New Roman" w:cs="Times New Roman"/>
                <w:sz w:val="22"/>
                <w:szCs w:val="22"/>
                <w:lang w:val="lt-LT"/>
              </w:rPr>
              <w:t>ų</w:t>
            </w:r>
            <w:r w:rsidRPr="00EE623C">
              <w:rPr>
                <w:rFonts w:ascii="Times New Roman" w:hAnsi="Times New Roman" w:cs="Times New Roman"/>
                <w:sz w:val="22"/>
                <w:szCs w:val="22"/>
                <w:lang w:val="lt-LT"/>
              </w:rPr>
              <w:t>, nurodyt</w:t>
            </w:r>
            <w:r w:rsidR="005A7B9E" w:rsidRPr="00EE623C">
              <w:rPr>
                <w:rFonts w:ascii="Times New Roman" w:hAnsi="Times New Roman" w:cs="Times New Roman"/>
                <w:sz w:val="22"/>
                <w:szCs w:val="22"/>
                <w:lang w:val="lt-LT"/>
              </w:rPr>
              <w:t>ų</w:t>
            </w:r>
            <w:r w:rsidRPr="00EE623C">
              <w:rPr>
                <w:rFonts w:ascii="Times New Roman" w:hAnsi="Times New Roman" w:cs="Times New Roman"/>
                <w:sz w:val="22"/>
                <w:szCs w:val="22"/>
                <w:lang w:val="lt-LT"/>
              </w:rPr>
              <w:t xml:space="preserve"> šio dokumento 2 skyriuje.</w:t>
            </w:r>
          </w:p>
        </w:tc>
      </w:tr>
      <w:tr w:rsidR="001A61BC" w:rsidRPr="00EE623C" w14:paraId="5B322D9E" w14:textId="77777777" w:rsidTr="2DF8146D">
        <w:tc>
          <w:tcPr>
            <w:tcW w:w="2879" w:type="dxa"/>
          </w:tcPr>
          <w:p w14:paraId="5A828ACD" w14:textId="2A9969F8" w:rsidR="001A61BC" w:rsidRPr="00EE623C" w:rsidRDefault="00D32A66" w:rsidP="00CB4DE3">
            <w:pPr>
              <w:spacing w:after="120"/>
              <w:jc w:val="left"/>
              <w:rPr>
                <w:rFonts w:ascii="Times New Roman" w:hAnsi="Times New Roman" w:cs="Times New Roman"/>
                <w:b/>
                <w:bCs/>
                <w:sz w:val="22"/>
                <w:lang w:val="lt-LT"/>
              </w:rPr>
            </w:pPr>
            <w:r w:rsidRPr="00EE623C">
              <w:rPr>
                <w:rFonts w:ascii="Times New Roman" w:hAnsi="Times New Roman" w:cs="Times New Roman"/>
                <w:b/>
                <w:bCs/>
                <w:sz w:val="22"/>
                <w:szCs w:val="22"/>
                <w:lang w:val="lt-LT"/>
              </w:rPr>
              <w:t>Bendroji duomenų aplinka</w:t>
            </w:r>
            <w:r w:rsidR="001A61BC" w:rsidRPr="00EE623C">
              <w:rPr>
                <w:rFonts w:ascii="Times New Roman" w:hAnsi="Times New Roman" w:cs="Times New Roman"/>
                <w:b/>
                <w:bCs/>
                <w:sz w:val="22"/>
                <w:szCs w:val="22"/>
                <w:lang w:val="lt-LT"/>
              </w:rPr>
              <w:t xml:space="preserve"> (</w:t>
            </w:r>
            <w:proofErr w:type="spellStart"/>
            <w:r w:rsidRPr="00EE623C">
              <w:rPr>
                <w:rFonts w:ascii="Times New Roman" w:hAnsi="Times New Roman" w:cs="Times New Roman"/>
                <w:b/>
                <w:i/>
                <w:sz w:val="22"/>
                <w:szCs w:val="22"/>
                <w:lang w:val="lt-LT"/>
              </w:rPr>
              <w:t>Common</w:t>
            </w:r>
            <w:proofErr w:type="spellEnd"/>
            <w:r w:rsidRPr="00EE623C">
              <w:rPr>
                <w:rFonts w:ascii="Times New Roman" w:hAnsi="Times New Roman" w:cs="Times New Roman"/>
                <w:b/>
                <w:i/>
                <w:sz w:val="22"/>
                <w:szCs w:val="22"/>
                <w:lang w:val="lt-LT"/>
              </w:rPr>
              <w:t xml:space="preserve"> Data </w:t>
            </w:r>
            <w:proofErr w:type="spellStart"/>
            <w:r w:rsidRPr="00EE623C">
              <w:rPr>
                <w:rFonts w:ascii="Times New Roman" w:hAnsi="Times New Roman" w:cs="Times New Roman"/>
                <w:b/>
                <w:i/>
                <w:sz w:val="22"/>
                <w:szCs w:val="22"/>
                <w:lang w:val="lt-LT"/>
              </w:rPr>
              <w:t>Environment</w:t>
            </w:r>
            <w:proofErr w:type="spellEnd"/>
            <w:r w:rsidRPr="00EE623C">
              <w:rPr>
                <w:rFonts w:ascii="Times New Roman" w:hAnsi="Times New Roman" w:cs="Times New Roman"/>
                <w:b/>
                <w:i/>
                <w:sz w:val="22"/>
                <w:szCs w:val="22"/>
                <w:lang w:val="lt-LT"/>
              </w:rPr>
              <w:t>,</w:t>
            </w:r>
            <w:r w:rsidRPr="00EE623C">
              <w:rPr>
                <w:rFonts w:ascii="Times New Roman" w:hAnsi="Times New Roman" w:cs="Times New Roman"/>
                <w:sz w:val="22"/>
                <w:szCs w:val="22"/>
                <w:lang w:val="lt-LT"/>
              </w:rPr>
              <w:t xml:space="preserve"> </w:t>
            </w:r>
            <w:r w:rsidR="001A61BC" w:rsidRPr="00EE623C">
              <w:rPr>
                <w:rFonts w:ascii="Times New Roman" w:hAnsi="Times New Roman" w:cs="Times New Roman"/>
                <w:b/>
                <w:bCs/>
                <w:sz w:val="22"/>
                <w:szCs w:val="22"/>
                <w:lang w:val="lt-LT"/>
              </w:rPr>
              <w:t>CDE)</w:t>
            </w:r>
          </w:p>
        </w:tc>
        <w:tc>
          <w:tcPr>
            <w:tcW w:w="6466" w:type="dxa"/>
            <w:vAlign w:val="center"/>
          </w:tcPr>
          <w:p w14:paraId="5D13C9D1" w14:textId="0DE3418B" w:rsidR="001A61BC" w:rsidRPr="00EE623C" w:rsidRDefault="00D32A66" w:rsidP="00D32A66">
            <w:pPr>
              <w:spacing w:after="120"/>
              <w:rPr>
                <w:rFonts w:ascii="Times New Roman" w:hAnsi="Times New Roman" w:cs="Times New Roman"/>
                <w:sz w:val="22"/>
                <w:szCs w:val="22"/>
                <w:lang w:val="lt-LT"/>
              </w:rPr>
            </w:pPr>
            <w:r w:rsidRPr="00EE623C">
              <w:rPr>
                <w:rFonts w:ascii="Times New Roman" w:hAnsi="Times New Roman" w:cs="Times New Roman"/>
                <w:sz w:val="22"/>
                <w:szCs w:val="22"/>
                <w:lang w:val="lt-LT"/>
              </w:rPr>
              <w:t xml:space="preserve">Bendroji duomenų aplinka – </w:t>
            </w:r>
            <w:r w:rsidR="00F71EED">
              <w:rPr>
                <w:rFonts w:ascii="Times New Roman" w:hAnsi="Times New Roman" w:cs="Times New Roman"/>
                <w:sz w:val="22"/>
                <w:szCs w:val="22"/>
                <w:lang w:val="lt-LT"/>
              </w:rPr>
              <w:t>t</w:t>
            </w:r>
            <w:r w:rsidRPr="00EE623C">
              <w:rPr>
                <w:rFonts w:ascii="Times New Roman" w:hAnsi="Times New Roman" w:cs="Times New Roman"/>
                <w:sz w:val="22"/>
                <w:szCs w:val="22"/>
                <w:lang w:val="lt-LT"/>
              </w:rPr>
              <w:t>ai yra centrinė saugykla, kurioje saugoma statybų projekto informacija. CDE turinys neapsiriboja „BIM aplinkoje“ sukurtu turtu, todėl į ją įtraukiami duomenys, dokumentai, grafinis modelis ir negrafiniai elementai.</w:t>
            </w:r>
            <w:r w:rsidR="00C35E70" w:rsidRPr="00EE623C">
              <w:rPr>
                <w:rFonts w:ascii="Times New Roman" w:hAnsi="Times New Roman" w:cs="Times New Roman"/>
                <w:sz w:val="22"/>
                <w:szCs w:val="22"/>
                <w:lang w:val="lt-LT"/>
              </w:rPr>
              <w:t xml:space="preserve"> </w:t>
            </w:r>
          </w:p>
        </w:tc>
      </w:tr>
      <w:tr w:rsidR="00CA70B2" w:rsidRPr="00EE623C" w14:paraId="11ABD548" w14:textId="77777777" w:rsidTr="2DF8146D">
        <w:tc>
          <w:tcPr>
            <w:tcW w:w="2879" w:type="dxa"/>
          </w:tcPr>
          <w:p w14:paraId="5F6692FC" w14:textId="19BB9650" w:rsidR="00CA70B2" w:rsidRPr="00EE623C" w:rsidRDefault="001A61BC" w:rsidP="00CB4DE3">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t>CLSBIM</w:t>
            </w:r>
          </w:p>
        </w:tc>
        <w:tc>
          <w:tcPr>
            <w:tcW w:w="6466" w:type="dxa"/>
            <w:vAlign w:val="center"/>
          </w:tcPr>
          <w:p w14:paraId="7D21B864" w14:textId="3E87CD5D" w:rsidR="00CA70B2" w:rsidRPr="00EE623C" w:rsidRDefault="00FE102F" w:rsidP="00B643B8">
            <w:pPr>
              <w:spacing w:after="120"/>
              <w:rPr>
                <w:rFonts w:ascii="Times New Roman" w:hAnsi="Times New Roman" w:cs="Times New Roman"/>
                <w:sz w:val="22"/>
                <w:szCs w:val="22"/>
                <w:lang w:val="lt-LT" w:eastAsia="lv-LV"/>
              </w:rPr>
            </w:pPr>
            <w:r>
              <w:rPr>
                <w:rFonts w:ascii="Times New Roman" w:hAnsi="Times New Roman" w:cs="Times New Roman"/>
                <w:sz w:val="22"/>
                <w:szCs w:val="22"/>
                <w:lang w:val="lt-LT"/>
              </w:rPr>
              <w:t>Dokumentas</w:t>
            </w:r>
            <w:r w:rsidR="00B643B8" w:rsidRPr="00EE623C">
              <w:rPr>
                <w:rFonts w:ascii="Times New Roman" w:hAnsi="Times New Roman" w:cs="Times New Roman"/>
                <w:sz w:val="22"/>
                <w:szCs w:val="22"/>
                <w:lang w:val="lt-LT"/>
              </w:rPr>
              <w:t xml:space="preserve"> „BIM naudojimo atvejai </w:t>
            </w:r>
            <w:r w:rsidRPr="00EE623C">
              <w:rPr>
                <w:rFonts w:ascii="Times New Roman" w:hAnsi="Times New Roman" w:cs="Times New Roman"/>
                <w:sz w:val="22"/>
                <w:szCs w:val="22"/>
                <w:lang w:val="lt-LT"/>
              </w:rPr>
              <w:t>statyb</w:t>
            </w:r>
            <w:r>
              <w:rPr>
                <w:rFonts w:ascii="Times New Roman" w:hAnsi="Times New Roman" w:cs="Times New Roman"/>
                <w:sz w:val="22"/>
                <w:szCs w:val="22"/>
                <w:lang w:val="lt-LT"/>
              </w:rPr>
              <w:t>ų</w:t>
            </w:r>
            <w:r w:rsidRPr="00EE623C">
              <w:rPr>
                <w:rFonts w:ascii="Times New Roman" w:hAnsi="Times New Roman" w:cs="Times New Roman"/>
                <w:sz w:val="22"/>
                <w:szCs w:val="22"/>
                <w:lang w:val="lt-LT"/>
              </w:rPr>
              <w:t xml:space="preserve"> </w:t>
            </w:r>
            <w:r w:rsidR="00B643B8" w:rsidRPr="00EE623C">
              <w:rPr>
                <w:rFonts w:ascii="Times New Roman" w:hAnsi="Times New Roman" w:cs="Times New Roman"/>
                <w:sz w:val="22"/>
                <w:szCs w:val="22"/>
                <w:lang w:val="lt-LT"/>
              </w:rPr>
              <w:t>ir perdavimo etapuose“.</w:t>
            </w:r>
          </w:p>
        </w:tc>
      </w:tr>
      <w:tr w:rsidR="00CA70B2" w:rsidRPr="00EE623C" w14:paraId="07EC2E2E" w14:textId="77777777" w:rsidTr="2DF8146D">
        <w:tc>
          <w:tcPr>
            <w:tcW w:w="2879" w:type="dxa"/>
          </w:tcPr>
          <w:p w14:paraId="0821F5DD" w14:textId="2092CC5A" w:rsidR="00CA70B2" w:rsidRPr="00EE623C" w:rsidRDefault="00B643B8" w:rsidP="00CB4DE3">
            <w:pPr>
              <w:spacing w:after="120"/>
              <w:jc w:val="left"/>
              <w:rPr>
                <w:rFonts w:ascii="Times New Roman" w:hAnsi="Times New Roman" w:cs="Times New Roman"/>
                <w:b/>
                <w:sz w:val="22"/>
                <w:szCs w:val="22"/>
                <w:highlight w:val="yellow"/>
                <w:lang w:val="lt-LT"/>
              </w:rPr>
            </w:pPr>
            <w:r w:rsidRPr="00EE623C">
              <w:rPr>
                <w:rFonts w:ascii="Times New Roman" w:hAnsi="Times New Roman" w:cs="Times New Roman"/>
                <w:b/>
                <w:bCs/>
                <w:sz w:val="22"/>
                <w:szCs w:val="22"/>
                <w:lang w:val="lt-LT"/>
              </w:rPr>
              <w:t>Šalis</w:t>
            </w:r>
          </w:p>
        </w:tc>
        <w:tc>
          <w:tcPr>
            <w:tcW w:w="6466" w:type="dxa"/>
            <w:vAlign w:val="center"/>
          </w:tcPr>
          <w:p w14:paraId="19E1D66F" w14:textId="3B3DFC20" w:rsidR="00CA70B2" w:rsidRPr="00EE623C" w:rsidRDefault="00B643B8" w:rsidP="00CB4DE3">
            <w:pPr>
              <w:spacing w:after="120"/>
              <w:rPr>
                <w:rFonts w:ascii="Times New Roman" w:hAnsi="Times New Roman" w:cs="Times New Roman"/>
                <w:sz w:val="22"/>
                <w:szCs w:val="22"/>
                <w:lang w:val="lt-LT"/>
              </w:rPr>
            </w:pPr>
            <w:r w:rsidRPr="00EE623C">
              <w:rPr>
                <w:rFonts w:ascii="Times New Roman" w:hAnsi="Times New Roman" w:cs="Times New Roman"/>
                <w:sz w:val="22"/>
                <w:szCs w:val="22"/>
                <w:lang w:val="lt-LT"/>
              </w:rPr>
              <w:t>Estijos Respublika / Latvijos Respublika / Lietuvos Respublika</w:t>
            </w:r>
            <w:r w:rsidR="001A61BC" w:rsidRPr="00EE623C">
              <w:rPr>
                <w:rFonts w:ascii="Times New Roman" w:hAnsi="Times New Roman" w:cs="Times New Roman"/>
                <w:sz w:val="22"/>
                <w:szCs w:val="22"/>
                <w:lang w:val="lt-LT"/>
              </w:rPr>
              <w:t>.</w:t>
            </w:r>
          </w:p>
        </w:tc>
      </w:tr>
      <w:tr w:rsidR="00CA70B2" w:rsidRPr="00EE623C" w14:paraId="64270DFA" w14:textId="77777777" w:rsidTr="2DF8146D">
        <w:tc>
          <w:tcPr>
            <w:tcW w:w="2879" w:type="dxa"/>
          </w:tcPr>
          <w:p w14:paraId="0AB443A0" w14:textId="4612DC7F" w:rsidR="00CA70B2" w:rsidRPr="00EE623C" w:rsidRDefault="004D590B" w:rsidP="00B643B8">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t xml:space="preserve">Kontrolinis </w:t>
            </w:r>
            <w:r w:rsidR="00B643B8" w:rsidRPr="00EE623C">
              <w:rPr>
                <w:rFonts w:ascii="Times New Roman" w:hAnsi="Times New Roman" w:cs="Times New Roman"/>
                <w:b/>
                <w:bCs/>
                <w:sz w:val="22"/>
                <w:szCs w:val="22"/>
                <w:lang w:val="lt-LT"/>
              </w:rPr>
              <w:t>taškas</w:t>
            </w:r>
            <w:r w:rsidR="001A61BC" w:rsidRPr="00EE623C">
              <w:rPr>
                <w:rFonts w:ascii="Times New Roman" w:hAnsi="Times New Roman" w:cs="Times New Roman"/>
                <w:b/>
                <w:bCs/>
                <w:sz w:val="22"/>
                <w:szCs w:val="22"/>
                <w:lang w:val="lt-LT"/>
              </w:rPr>
              <w:t xml:space="preserve"> (</w:t>
            </w:r>
            <w:r w:rsidRPr="00EE623C">
              <w:rPr>
                <w:rFonts w:ascii="Times New Roman" w:hAnsi="Times New Roman" w:cs="Times New Roman"/>
                <w:b/>
                <w:bCs/>
                <w:sz w:val="22"/>
                <w:szCs w:val="22"/>
                <w:lang w:val="lt-LT"/>
              </w:rPr>
              <w:t>KT</w:t>
            </w:r>
            <w:r w:rsidR="001A61BC" w:rsidRPr="00EE623C">
              <w:rPr>
                <w:rFonts w:ascii="Times New Roman" w:hAnsi="Times New Roman" w:cs="Times New Roman"/>
                <w:b/>
                <w:bCs/>
                <w:sz w:val="22"/>
                <w:szCs w:val="22"/>
                <w:lang w:val="lt-LT"/>
              </w:rPr>
              <w:t>)</w:t>
            </w:r>
          </w:p>
        </w:tc>
        <w:tc>
          <w:tcPr>
            <w:tcW w:w="6466" w:type="dxa"/>
            <w:vAlign w:val="center"/>
          </w:tcPr>
          <w:p w14:paraId="40930B58" w14:textId="128E4DD1" w:rsidR="00CA70B2" w:rsidRPr="00EE623C" w:rsidRDefault="00B643B8" w:rsidP="004D590B">
            <w:pPr>
              <w:spacing w:after="120"/>
              <w:rPr>
                <w:rFonts w:ascii="Times New Roman" w:hAnsi="Times New Roman" w:cs="Times New Roman"/>
                <w:sz w:val="22"/>
                <w:szCs w:val="22"/>
                <w:highlight w:val="yellow"/>
                <w:lang w:val="lt-LT"/>
              </w:rPr>
            </w:pPr>
            <w:r w:rsidRPr="00EE623C">
              <w:rPr>
                <w:rFonts w:ascii="Times New Roman" w:hAnsi="Times New Roman" w:cs="Times New Roman"/>
                <w:sz w:val="22"/>
                <w:szCs w:val="22"/>
                <w:lang w:val="lt-LT"/>
              </w:rPr>
              <w:t xml:space="preserve">Geodeziniai ženklai / </w:t>
            </w:r>
            <w:r w:rsidR="0052738D" w:rsidRPr="004953CA">
              <w:rPr>
                <w:rFonts w:ascii="Times New Roman" w:hAnsi="Times New Roman" w:cs="Times New Roman"/>
                <w:sz w:val="22"/>
                <w:szCs w:val="22"/>
                <w:lang w:val="lt-LT"/>
              </w:rPr>
              <w:t>p</w:t>
            </w:r>
            <w:r w:rsidR="0052738D" w:rsidRPr="003510DA">
              <w:rPr>
                <w:rFonts w:ascii="Times New Roman" w:hAnsi="Times New Roman" w:cs="Times New Roman"/>
                <w:sz w:val="22"/>
              </w:rPr>
              <w:t>unktai</w:t>
            </w:r>
            <w:r w:rsidRPr="00EE623C">
              <w:rPr>
                <w:rFonts w:ascii="Times New Roman" w:hAnsi="Times New Roman" w:cs="Times New Roman"/>
                <w:sz w:val="22"/>
                <w:szCs w:val="22"/>
                <w:lang w:val="lt-LT"/>
              </w:rPr>
              <w:t xml:space="preserve">, kurie </w:t>
            </w:r>
            <w:r w:rsidR="00D657B4">
              <w:rPr>
                <w:rFonts w:ascii="Times New Roman" w:hAnsi="Times New Roman" w:cs="Times New Roman"/>
                <w:sz w:val="22"/>
                <w:szCs w:val="22"/>
                <w:lang w:val="lt-LT"/>
              </w:rPr>
              <w:t>įrengiami</w:t>
            </w:r>
            <w:r w:rsidRPr="00EE623C">
              <w:rPr>
                <w:rFonts w:ascii="Times New Roman" w:hAnsi="Times New Roman" w:cs="Times New Roman"/>
                <w:sz w:val="22"/>
                <w:szCs w:val="22"/>
                <w:lang w:val="lt-LT"/>
              </w:rPr>
              <w:t xml:space="preserve"> siekiant sukurti naują geodezinį tinklą </w:t>
            </w:r>
            <w:r w:rsidR="00991D42" w:rsidRPr="00EE623C">
              <w:rPr>
                <w:rFonts w:ascii="Times New Roman" w:hAnsi="Times New Roman" w:cs="Times New Roman"/>
                <w:sz w:val="22"/>
                <w:szCs w:val="22"/>
                <w:lang w:val="lt-LT"/>
              </w:rPr>
              <w:t>greitojo geležinkelio</w:t>
            </w:r>
            <w:r w:rsidRPr="00EE623C">
              <w:rPr>
                <w:rFonts w:ascii="Times New Roman" w:hAnsi="Times New Roman" w:cs="Times New Roman"/>
                <w:sz w:val="22"/>
                <w:szCs w:val="22"/>
                <w:lang w:val="lt-LT"/>
              </w:rPr>
              <w:t xml:space="preserve"> </w:t>
            </w:r>
            <w:r w:rsidR="00991D42" w:rsidRPr="00EE623C">
              <w:rPr>
                <w:rFonts w:ascii="Times New Roman" w:hAnsi="Times New Roman" w:cs="Times New Roman"/>
                <w:sz w:val="22"/>
                <w:szCs w:val="22"/>
                <w:lang w:val="lt-LT"/>
              </w:rPr>
              <w:t>tiesimui</w:t>
            </w:r>
            <w:r w:rsidRPr="00EE623C">
              <w:rPr>
                <w:rFonts w:ascii="Times New Roman" w:hAnsi="Times New Roman" w:cs="Times New Roman"/>
                <w:sz w:val="22"/>
                <w:szCs w:val="22"/>
                <w:lang w:val="lt-LT"/>
              </w:rPr>
              <w:t>.</w:t>
            </w:r>
          </w:p>
        </w:tc>
      </w:tr>
      <w:tr w:rsidR="00CA70B2" w:rsidRPr="00EE623C" w14:paraId="2400BDA3" w14:textId="77777777" w:rsidTr="2DF8146D">
        <w:tc>
          <w:tcPr>
            <w:tcW w:w="2879" w:type="dxa"/>
          </w:tcPr>
          <w:p w14:paraId="495015F3" w14:textId="0739D5C3" w:rsidR="00CA70B2" w:rsidRPr="00EE623C" w:rsidRDefault="00991D42" w:rsidP="00991D42">
            <w:pPr>
              <w:spacing w:after="120"/>
              <w:jc w:val="left"/>
              <w:rPr>
                <w:rFonts w:ascii="Times New Roman" w:hAnsi="Times New Roman" w:cs="Times New Roman"/>
                <w:b/>
                <w:bCs/>
                <w:sz w:val="22"/>
                <w:szCs w:val="22"/>
                <w:highlight w:val="yellow"/>
                <w:lang w:val="lt-LT"/>
              </w:rPr>
            </w:pPr>
            <w:r w:rsidRPr="00EE623C">
              <w:rPr>
                <w:rFonts w:ascii="Times New Roman" w:hAnsi="Times New Roman" w:cs="Times New Roman"/>
                <w:b/>
                <w:bCs/>
                <w:sz w:val="22"/>
                <w:szCs w:val="22"/>
                <w:lang w:val="lt-LT"/>
              </w:rPr>
              <w:t xml:space="preserve">Projektavimo gairės </w:t>
            </w:r>
            <w:r w:rsidR="459CE211" w:rsidRPr="00EE623C">
              <w:rPr>
                <w:rFonts w:ascii="Times New Roman" w:hAnsi="Times New Roman" w:cs="Times New Roman"/>
                <w:b/>
                <w:bCs/>
                <w:sz w:val="22"/>
                <w:szCs w:val="22"/>
                <w:lang w:val="lt-LT"/>
              </w:rPr>
              <w:t>(</w:t>
            </w:r>
            <w:r w:rsidRPr="00EE623C">
              <w:rPr>
                <w:rFonts w:ascii="Times New Roman" w:hAnsi="Times New Roman" w:cs="Times New Roman"/>
                <w:b/>
                <w:bCs/>
                <w:sz w:val="22"/>
                <w:szCs w:val="22"/>
                <w:lang w:val="lt-LT"/>
              </w:rPr>
              <w:t>P</w:t>
            </w:r>
            <w:r w:rsidR="459CE211" w:rsidRPr="00EE623C">
              <w:rPr>
                <w:rFonts w:ascii="Times New Roman" w:hAnsi="Times New Roman" w:cs="Times New Roman"/>
                <w:b/>
                <w:bCs/>
                <w:sz w:val="22"/>
                <w:szCs w:val="22"/>
                <w:lang w:val="lt-LT"/>
              </w:rPr>
              <w:t>G)</w:t>
            </w:r>
          </w:p>
        </w:tc>
        <w:tc>
          <w:tcPr>
            <w:tcW w:w="6466" w:type="dxa"/>
            <w:vAlign w:val="center"/>
          </w:tcPr>
          <w:p w14:paraId="2066D4DC" w14:textId="6E37C87C" w:rsidR="00CA70B2" w:rsidRPr="00EE623C" w:rsidRDefault="00991D42" w:rsidP="00991D42">
            <w:pPr>
              <w:rPr>
                <w:rFonts w:ascii="Times New Roman" w:hAnsi="Times New Roman" w:cs="Times New Roman"/>
                <w:sz w:val="22"/>
                <w:szCs w:val="22"/>
                <w:highlight w:val="yellow"/>
                <w:lang w:val="lt-LT"/>
              </w:rPr>
            </w:pPr>
            <w:r w:rsidRPr="00EE623C">
              <w:rPr>
                <w:rFonts w:ascii="Times New Roman" w:hAnsi="Times New Roman" w:cs="Times New Roman"/>
                <w:sz w:val="22"/>
                <w:szCs w:val="22"/>
                <w:lang w:val="lt-LT"/>
              </w:rPr>
              <w:t>Iš anksto apibrėžtų ir standartizuotų techniškai ir ekonomiškai pagrįstų „</w:t>
            </w:r>
            <w:proofErr w:type="spellStart"/>
            <w:r w:rsidRPr="00EE623C">
              <w:rPr>
                <w:rFonts w:ascii="Times New Roman" w:hAnsi="Times New Roman" w:cs="Times New Roman"/>
                <w:sz w:val="22"/>
                <w:szCs w:val="22"/>
                <w:lang w:val="lt-LT"/>
              </w:rPr>
              <w:t>Rail</w:t>
            </w:r>
            <w:proofErr w:type="spellEnd"/>
            <w:r w:rsidRPr="00EE623C">
              <w:rPr>
                <w:rFonts w:ascii="Times New Roman" w:hAnsi="Times New Roman" w:cs="Times New Roman"/>
                <w:sz w:val="22"/>
                <w:szCs w:val="22"/>
                <w:lang w:val="lt-LT"/>
              </w:rPr>
              <w:t xml:space="preserve"> </w:t>
            </w:r>
            <w:proofErr w:type="spellStart"/>
            <w:r w:rsidRPr="00EE623C">
              <w:rPr>
                <w:rFonts w:ascii="Times New Roman" w:hAnsi="Times New Roman" w:cs="Times New Roman"/>
                <w:sz w:val="22"/>
                <w:szCs w:val="22"/>
                <w:lang w:val="lt-LT"/>
              </w:rPr>
              <w:t>Baltica</w:t>
            </w:r>
            <w:proofErr w:type="spellEnd"/>
            <w:r w:rsidRPr="00EE623C">
              <w:rPr>
                <w:rFonts w:ascii="Times New Roman" w:hAnsi="Times New Roman" w:cs="Times New Roman"/>
                <w:sz w:val="22"/>
                <w:szCs w:val="22"/>
                <w:lang w:val="lt-LT"/>
              </w:rPr>
              <w:t>“ infrastruktūros inžinerinių ir projektavimo sprendimų visuma, kuri bus taikoma geležinkelio „</w:t>
            </w:r>
            <w:proofErr w:type="spellStart"/>
            <w:r w:rsidRPr="00EE623C">
              <w:rPr>
                <w:rFonts w:ascii="Times New Roman" w:hAnsi="Times New Roman" w:cs="Times New Roman"/>
                <w:sz w:val="22"/>
                <w:szCs w:val="22"/>
                <w:lang w:val="lt-LT"/>
              </w:rPr>
              <w:t>Rail</w:t>
            </w:r>
            <w:proofErr w:type="spellEnd"/>
            <w:r w:rsidRPr="00EE623C">
              <w:rPr>
                <w:rFonts w:ascii="Times New Roman" w:hAnsi="Times New Roman" w:cs="Times New Roman"/>
                <w:sz w:val="22"/>
                <w:szCs w:val="22"/>
                <w:lang w:val="lt-LT"/>
              </w:rPr>
              <w:t xml:space="preserve"> </w:t>
            </w:r>
            <w:proofErr w:type="spellStart"/>
            <w:r w:rsidRPr="00EE623C">
              <w:rPr>
                <w:rFonts w:ascii="Times New Roman" w:hAnsi="Times New Roman" w:cs="Times New Roman"/>
                <w:sz w:val="22"/>
                <w:szCs w:val="22"/>
                <w:lang w:val="lt-LT"/>
              </w:rPr>
              <w:t>Baltica</w:t>
            </w:r>
            <w:proofErr w:type="spellEnd"/>
            <w:r w:rsidRPr="00EE623C">
              <w:rPr>
                <w:rFonts w:ascii="Times New Roman" w:hAnsi="Times New Roman" w:cs="Times New Roman"/>
                <w:sz w:val="22"/>
                <w:szCs w:val="22"/>
                <w:lang w:val="lt-LT"/>
              </w:rPr>
              <w:t>“ projektavimo, statybos ir eksploatavimo etapuose ir kuri yra neatskiriama šios techninės specifikacijos dalis. Užsakovas gali keisti projektavimo gaires, todėl Sutartyje visada nurodoma naujausia projektavimo gairių versija.</w:t>
            </w:r>
          </w:p>
        </w:tc>
      </w:tr>
      <w:tr w:rsidR="004460F1" w:rsidRPr="00EE623C" w14:paraId="6D842942" w14:textId="77777777" w:rsidTr="2DF8146D">
        <w:tc>
          <w:tcPr>
            <w:tcW w:w="2879" w:type="dxa"/>
          </w:tcPr>
          <w:p w14:paraId="00A9086E" w14:textId="77777777" w:rsidR="004460F1" w:rsidRDefault="004460F1" w:rsidP="00991D42">
            <w:pPr>
              <w:spacing w:after="120"/>
              <w:jc w:val="left"/>
              <w:rPr>
                <w:rFonts w:ascii="Times New Roman" w:hAnsi="Times New Roman" w:cs="Times New Roman"/>
                <w:b/>
                <w:bCs/>
                <w:sz w:val="22"/>
                <w:lang w:val="lt-LT"/>
              </w:rPr>
            </w:pPr>
            <w:r w:rsidRPr="00EE623C">
              <w:rPr>
                <w:rFonts w:ascii="Times New Roman" w:hAnsi="Times New Roman" w:cs="Times New Roman"/>
                <w:b/>
                <w:bCs/>
                <w:sz w:val="22"/>
                <w:lang w:val="lt-LT"/>
              </w:rPr>
              <w:t>D</w:t>
            </w:r>
            <w:r w:rsidR="00991D42" w:rsidRPr="00EE623C">
              <w:rPr>
                <w:rFonts w:ascii="Times New Roman" w:hAnsi="Times New Roman" w:cs="Times New Roman"/>
                <w:b/>
                <w:bCs/>
                <w:sz w:val="22"/>
                <w:lang w:val="lt-LT"/>
              </w:rPr>
              <w:t>P</w:t>
            </w:r>
          </w:p>
          <w:p w14:paraId="5357310A" w14:textId="127EC7C9" w:rsidR="00B52A1F" w:rsidRPr="00EE623C" w:rsidRDefault="00B52A1F" w:rsidP="00991D42">
            <w:pPr>
              <w:spacing w:after="120"/>
              <w:jc w:val="left"/>
              <w:rPr>
                <w:rFonts w:ascii="Times New Roman" w:hAnsi="Times New Roman" w:cs="Times New Roman"/>
                <w:b/>
                <w:bCs/>
                <w:sz w:val="22"/>
                <w:lang w:val="lt-LT"/>
              </w:rPr>
            </w:pPr>
            <w:r>
              <w:rPr>
                <w:rFonts w:ascii="Times New Roman" w:hAnsi="Times New Roman" w:cs="Times New Roman"/>
                <w:b/>
                <w:bCs/>
                <w:sz w:val="22"/>
                <w:lang w:val="lt-LT"/>
              </w:rPr>
              <w:t>TP</w:t>
            </w:r>
          </w:p>
        </w:tc>
        <w:tc>
          <w:tcPr>
            <w:tcW w:w="6466" w:type="dxa"/>
            <w:vAlign w:val="center"/>
          </w:tcPr>
          <w:p w14:paraId="0CC20DBB" w14:textId="77777777" w:rsidR="004460F1" w:rsidRDefault="00991D42" w:rsidP="00991D42">
            <w:pPr>
              <w:rPr>
                <w:rFonts w:ascii="Times New Roman" w:hAnsi="Times New Roman" w:cs="Times New Roman"/>
                <w:sz w:val="22"/>
                <w:lang w:val="lt-LT"/>
              </w:rPr>
            </w:pPr>
            <w:r w:rsidRPr="005C6A2C">
              <w:rPr>
                <w:rFonts w:ascii="Times New Roman" w:hAnsi="Times New Roman" w:cs="Times New Roman"/>
                <w:sz w:val="22"/>
                <w:szCs w:val="22"/>
                <w:lang w:val="lt-LT"/>
              </w:rPr>
              <w:t>„</w:t>
            </w:r>
            <w:proofErr w:type="spellStart"/>
            <w:r w:rsidRPr="005C6A2C">
              <w:rPr>
                <w:rFonts w:ascii="Times New Roman" w:hAnsi="Times New Roman" w:cs="Times New Roman"/>
                <w:sz w:val="22"/>
                <w:szCs w:val="22"/>
                <w:lang w:val="lt-LT"/>
              </w:rPr>
              <w:t>Rail</w:t>
            </w:r>
            <w:proofErr w:type="spellEnd"/>
            <w:r w:rsidRPr="005C6A2C">
              <w:rPr>
                <w:rFonts w:ascii="Times New Roman" w:hAnsi="Times New Roman" w:cs="Times New Roman"/>
                <w:sz w:val="22"/>
                <w:szCs w:val="22"/>
                <w:lang w:val="lt-LT"/>
              </w:rPr>
              <w:t xml:space="preserve"> </w:t>
            </w:r>
            <w:proofErr w:type="spellStart"/>
            <w:r w:rsidRPr="005C6A2C">
              <w:rPr>
                <w:rFonts w:ascii="Times New Roman" w:hAnsi="Times New Roman" w:cs="Times New Roman"/>
                <w:sz w:val="22"/>
                <w:szCs w:val="22"/>
                <w:lang w:val="lt-LT"/>
              </w:rPr>
              <w:t>Baltica</w:t>
            </w:r>
            <w:proofErr w:type="spellEnd"/>
            <w:r w:rsidRPr="005C6A2C">
              <w:rPr>
                <w:rFonts w:ascii="Times New Roman" w:hAnsi="Times New Roman" w:cs="Times New Roman"/>
                <w:sz w:val="22"/>
                <w:szCs w:val="22"/>
                <w:lang w:val="lt-LT"/>
              </w:rPr>
              <w:t xml:space="preserve">“ </w:t>
            </w:r>
            <w:r w:rsidR="00792ED4" w:rsidRPr="005C6A2C">
              <w:rPr>
                <w:rFonts w:ascii="Times New Roman" w:hAnsi="Times New Roman" w:cs="Times New Roman"/>
                <w:sz w:val="22"/>
                <w:lang w:val="lt-LT"/>
              </w:rPr>
              <w:t>darbo</w:t>
            </w:r>
            <w:r w:rsidRPr="005C6A2C">
              <w:rPr>
                <w:rFonts w:ascii="Times New Roman" w:hAnsi="Times New Roman" w:cs="Times New Roman"/>
                <w:sz w:val="22"/>
                <w:lang w:val="lt-LT"/>
              </w:rPr>
              <w:t xml:space="preserve"> projektas.</w:t>
            </w:r>
          </w:p>
          <w:p w14:paraId="5301220D" w14:textId="09563530" w:rsidR="00B52A1F" w:rsidRPr="00B52A1F" w:rsidRDefault="00B52A1F" w:rsidP="00991D42">
            <w:pPr>
              <w:rPr>
                <w:rFonts w:ascii="Times New Roman" w:hAnsi="Times New Roman" w:cs="Times New Roman"/>
                <w:sz w:val="22"/>
                <w:lang w:val="lt-LT"/>
              </w:rPr>
            </w:pPr>
            <w:r w:rsidRPr="005C6A2C">
              <w:rPr>
                <w:rFonts w:ascii="Times New Roman" w:hAnsi="Times New Roman" w:cs="Times New Roman"/>
                <w:sz w:val="22"/>
                <w:szCs w:val="22"/>
                <w:lang w:val="lt-LT"/>
              </w:rPr>
              <w:t>„</w:t>
            </w:r>
            <w:proofErr w:type="spellStart"/>
            <w:r w:rsidRPr="005C6A2C">
              <w:rPr>
                <w:rFonts w:ascii="Times New Roman" w:hAnsi="Times New Roman" w:cs="Times New Roman"/>
                <w:sz w:val="22"/>
                <w:szCs w:val="22"/>
                <w:lang w:val="lt-LT"/>
              </w:rPr>
              <w:t>Rail</w:t>
            </w:r>
            <w:proofErr w:type="spellEnd"/>
            <w:r w:rsidRPr="005C6A2C">
              <w:rPr>
                <w:rFonts w:ascii="Times New Roman" w:hAnsi="Times New Roman" w:cs="Times New Roman"/>
                <w:sz w:val="22"/>
                <w:szCs w:val="22"/>
                <w:lang w:val="lt-LT"/>
              </w:rPr>
              <w:t xml:space="preserve"> </w:t>
            </w:r>
            <w:proofErr w:type="spellStart"/>
            <w:r w:rsidRPr="005C6A2C">
              <w:rPr>
                <w:rFonts w:ascii="Times New Roman" w:hAnsi="Times New Roman" w:cs="Times New Roman"/>
                <w:sz w:val="22"/>
                <w:szCs w:val="22"/>
                <w:lang w:val="lt-LT"/>
              </w:rPr>
              <w:t>Baltica</w:t>
            </w:r>
            <w:proofErr w:type="spellEnd"/>
            <w:r w:rsidRPr="005C6A2C">
              <w:rPr>
                <w:rFonts w:ascii="Times New Roman" w:hAnsi="Times New Roman" w:cs="Times New Roman"/>
                <w:sz w:val="22"/>
                <w:szCs w:val="22"/>
                <w:lang w:val="lt-LT"/>
              </w:rPr>
              <w:t xml:space="preserve">“ </w:t>
            </w:r>
            <w:r>
              <w:rPr>
                <w:rFonts w:ascii="Times New Roman" w:hAnsi="Times New Roman" w:cs="Times New Roman"/>
                <w:sz w:val="22"/>
                <w:lang w:val="lt-LT"/>
              </w:rPr>
              <w:t>techninis</w:t>
            </w:r>
            <w:r w:rsidRPr="005C6A2C">
              <w:rPr>
                <w:rFonts w:ascii="Times New Roman" w:hAnsi="Times New Roman" w:cs="Times New Roman"/>
                <w:sz w:val="22"/>
                <w:lang w:val="lt-LT"/>
              </w:rPr>
              <w:t xml:space="preserve"> projektas.</w:t>
            </w:r>
          </w:p>
        </w:tc>
      </w:tr>
      <w:tr w:rsidR="00C74AA7" w:rsidRPr="00EE623C" w14:paraId="5EEDDF1E" w14:textId="77777777" w:rsidTr="2DF8146D">
        <w:tc>
          <w:tcPr>
            <w:tcW w:w="2879" w:type="dxa"/>
          </w:tcPr>
          <w:p w14:paraId="4B77D527" w14:textId="531E6848" w:rsidR="00C74AA7" w:rsidRPr="00EE623C" w:rsidRDefault="00991D42" w:rsidP="00CB4DE3">
            <w:pPr>
              <w:spacing w:after="120"/>
              <w:jc w:val="left"/>
              <w:rPr>
                <w:rFonts w:ascii="Times New Roman" w:hAnsi="Times New Roman" w:cs="Times New Roman"/>
                <w:b/>
                <w:sz w:val="22"/>
                <w:szCs w:val="22"/>
                <w:highlight w:val="yellow"/>
                <w:lang w:val="lt-LT"/>
              </w:rPr>
            </w:pPr>
            <w:r w:rsidRPr="00EE623C">
              <w:rPr>
                <w:rFonts w:ascii="Times New Roman" w:hAnsi="Times New Roman" w:cs="Times New Roman"/>
                <w:b/>
                <w:bCs/>
                <w:sz w:val="22"/>
                <w:szCs w:val="22"/>
                <w:lang w:val="lt-LT"/>
              </w:rPr>
              <w:t>Užsakovo reikalavimai informacijai</w:t>
            </w:r>
            <w:r w:rsidR="001A61BC" w:rsidRPr="00EE623C">
              <w:rPr>
                <w:rFonts w:ascii="Times New Roman" w:hAnsi="Times New Roman" w:cs="Times New Roman"/>
                <w:b/>
                <w:bCs/>
                <w:sz w:val="22"/>
                <w:szCs w:val="22"/>
                <w:lang w:val="lt-LT"/>
              </w:rPr>
              <w:t xml:space="preserve"> (</w:t>
            </w:r>
            <w:proofErr w:type="spellStart"/>
            <w:r w:rsidRPr="00EE623C">
              <w:rPr>
                <w:rFonts w:ascii="Times New Roman" w:hAnsi="Times New Roman" w:cs="Times New Roman"/>
                <w:b/>
                <w:bCs/>
                <w:i/>
                <w:sz w:val="22"/>
                <w:szCs w:val="22"/>
                <w:lang w:val="lt-LT"/>
              </w:rPr>
              <w:t>Employer’s</w:t>
            </w:r>
            <w:proofErr w:type="spellEnd"/>
            <w:r w:rsidRPr="00EE623C">
              <w:rPr>
                <w:rFonts w:ascii="Times New Roman" w:hAnsi="Times New Roman" w:cs="Times New Roman"/>
                <w:b/>
                <w:bCs/>
                <w:i/>
                <w:sz w:val="22"/>
                <w:szCs w:val="22"/>
                <w:lang w:val="lt-LT"/>
              </w:rPr>
              <w:t xml:space="preserve"> </w:t>
            </w:r>
            <w:proofErr w:type="spellStart"/>
            <w:r w:rsidRPr="00EE623C">
              <w:rPr>
                <w:rFonts w:ascii="Times New Roman" w:hAnsi="Times New Roman" w:cs="Times New Roman"/>
                <w:b/>
                <w:bCs/>
                <w:i/>
                <w:sz w:val="22"/>
                <w:szCs w:val="22"/>
                <w:lang w:val="lt-LT"/>
              </w:rPr>
              <w:t>Information</w:t>
            </w:r>
            <w:proofErr w:type="spellEnd"/>
            <w:r w:rsidRPr="00EE623C">
              <w:rPr>
                <w:rFonts w:ascii="Times New Roman" w:hAnsi="Times New Roman" w:cs="Times New Roman"/>
                <w:b/>
                <w:bCs/>
                <w:i/>
                <w:sz w:val="22"/>
                <w:szCs w:val="22"/>
                <w:lang w:val="lt-LT"/>
              </w:rPr>
              <w:t xml:space="preserve"> </w:t>
            </w:r>
            <w:proofErr w:type="spellStart"/>
            <w:r w:rsidRPr="00EE623C">
              <w:rPr>
                <w:rFonts w:ascii="Times New Roman" w:hAnsi="Times New Roman" w:cs="Times New Roman"/>
                <w:b/>
                <w:bCs/>
                <w:i/>
                <w:sz w:val="22"/>
                <w:szCs w:val="22"/>
                <w:lang w:val="lt-LT"/>
              </w:rPr>
              <w:t>Requirements</w:t>
            </w:r>
            <w:proofErr w:type="spellEnd"/>
            <w:r w:rsidRPr="00EE623C">
              <w:rPr>
                <w:rFonts w:ascii="Times New Roman" w:hAnsi="Times New Roman" w:cs="Times New Roman"/>
                <w:b/>
                <w:bCs/>
                <w:i/>
                <w:sz w:val="22"/>
                <w:szCs w:val="22"/>
                <w:lang w:val="lt-LT"/>
              </w:rPr>
              <w:t>,</w:t>
            </w:r>
            <w:r w:rsidRPr="00EE623C">
              <w:rPr>
                <w:rFonts w:ascii="Times New Roman" w:hAnsi="Times New Roman" w:cs="Times New Roman"/>
                <w:b/>
                <w:bCs/>
                <w:sz w:val="22"/>
                <w:szCs w:val="22"/>
                <w:lang w:val="lt-LT"/>
              </w:rPr>
              <w:t xml:space="preserve"> </w:t>
            </w:r>
            <w:r w:rsidR="001A61BC" w:rsidRPr="00EE623C">
              <w:rPr>
                <w:rFonts w:ascii="Times New Roman" w:hAnsi="Times New Roman" w:cs="Times New Roman"/>
                <w:b/>
                <w:bCs/>
                <w:sz w:val="22"/>
                <w:szCs w:val="22"/>
                <w:lang w:val="lt-LT"/>
              </w:rPr>
              <w:t>EIR)</w:t>
            </w:r>
          </w:p>
        </w:tc>
        <w:tc>
          <w:tcPr>
            <w:tcW w:w="6466" w:type="dxa"/>
            <w:vAlign w:val="center"/>
          </w:tcPr>
          <w:p w14:paraId="4F39292F" w14:textId="3C1A8E56" w:rsidR="00C74AA7" w:rsidRPr="005C6A2C" w:rsidRDefault="00651440" w:rsidP="002A3A8B">
            <w:pPr>
              <w:rPr>
                <w:rFonts w:ascii="Times New Roman" w:hAnsi="Times New Roman" w:cs="Times New Roman"/>
                <w:sz w:val="22"/>
                <w:szCs w:val="22"/>
                <w:highlight w:val="yellow"/>
                <w:lang w:val="lt-LT"/>
              </w:rPr>
            </w:pPr>
            <w:r w:rsidRPr="003510DA">
              <w:rPr>
                <w:rFonts w:ascii="Times New Roman" w:hAnsi="Times New Roman" w:cs="Times New Roman"/>
                <w:sz w:val="22"/>
                <w:szCs w:val="22"/>
                <w:lang w:val="lt-LT"/>
              </w:rPr>
              <w:t>Užsakovo Informacijos Reikalavimai - dokumentas, apibūdinantis Užsakovo reikalavimus statinio gyvavimo ciklui (planavimui, projektavimui, statybai ir naudojimui).</w:t>
            </w:r>
          </w:p>
        </w:tc>
      </w:tr>
      <w:tr w:rsidR="0077024F" w:rsidRPr="00EE623C" w14:paraId="7FCBA68D" w14:textId="77777777" w:rsidTr="2DF8146D">
        <w:tc>
          <w:tcPr>
            <w:tcW w:w="2879" w:type="dxa"/>
          </w:tcPr>
          <w:p w14:paraId="66956314" w14:textId="4D308BEE" w:rsidR="0077024F" w:rsidRPr="00EE623C" w:rsidRDefault="001A61BC" w:rsidP="00CB4DE3">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t>GIS</w:t>
            </w:r>
          </w:p>
        </w:tc>
        <w:tc>
          <w:tcPr>
            <w:tcW w:w="6466" w:type="dxa"/>
            <w:vAlign w:val="center"/>
          </w:tcPr>
          <w:p w14:paraId="0C06E6A9" w14:textId="09684A84" w:rsidR="0077024F" w:rsidRPr="00EE623C" w:rsidRDefault="002A3A8B" w:rsidP="002A3A8B">
            <w:pPr>
              <w:spacing w:after="120"/>
              <w:rPr>
                <w:rFonts w:ascii="Times New Roman" w:hAnsi="Times New Roman" w:cs="Times New Roman"/>
                <w:sz w:val="22"/>
                <w:szCs w:val="22"/>
                <w:lang w:val="lt-LT"/>
              </w:rPr>
            </w:pPr>
            <w:r w:rsidRPr="00EE623C">
              <w:rPr>
                <w:rFonts w:ascii="Times New Roman" w:hAnsi="Times New Roman" w:cs="Times New Roman"/>
                <w:sz w:val="22"/>
                <w:szCs w:val="22"/>
                <w:lang w:val="lt-LT"/>
              </w:rPr>
              <w:t>Geografinė informacinė Sistema.</w:t>
            </w:r>
          </w:p>
        </w:tc>
      </w:tr>
      <w:tr w:rsidR="00B55FA8" w:rsidRPr="00EE623C" w14:paraId="14DC6A71" w14:textId="77777777" w:rsidTr="00B956F0">
        <w:tc>
          <w:tcPr>
            <w:tcW w:w="2879" w:type="dxa"/>
          </w:tcPr>
          <w:p w14:paraId="027BBB40" w14:textId="6D3E2251" w:rsidR="00B55FA8" w:rsidRPr="00EE623C" w:rsidRDefault="00B55FA8" w:rsidP="00CB4DE3">
            <w:pPr>
              <w:spacing w:after="120"/>
              <w:jc w:val="left"/>
              <w:rPr>
                <w:rFonts w:ascii="Times New Roman" w:hAnsi="Times New Roman" w:cs="Times New Roman"/>
                <w:b/>
                <w:bCs/>
                <w:sz w:val="22"/>
                <w:lang w:val="lt-LT"/>
              </w:rPr>
            </w:pPr>
            <w:r w:rsidRPr="00EE623C">
              <w:rPr>
                <w:rFonts w:ascii="Times New Roman" w:hAnsi="Times New Roman" w:cs="Times New Roman"/>
                <w:b/>
                <w:bCs/>
                <w:sz w:val="22"/>
                <w:lang w:val="lt-LT"/>
              </w:rPr>
              <w:t>INS</w:t>
            </w:r>
          </w:p>
        </w:tc>
        <w:tc>
          <w:tcPr>
            <w:tcW w:w="6466" w:type="dxa"/>
            <w:vAlign w:val="center"/>
          </w:tcPr>
          <w:p w14:paraId="5FCB49D5" w14:textId="6FA8FB71" w:rsidR="00B55FA8" w:rsidRPr="00EE623C" w:rsidRDefault="002A3A8B" w:rsidP="00CB4DE3">
            <w:pPr>
              <w:spacing w:after="120"/>
              <w:rPr>
                <w:rFonts w:ascii="Times New Roman" w:hAnsi="Times New Roman" w:cs="Times New Roman"/>
                <w:sz w:val="22"/>
                <w:lang w:val="lt-LT"/>
              </w:rPr>
            </w:pPr>
            <w:r w:rsidRPr="00EE623C">
              <w:rPr>
                <w:rFonts w:ascii="Times New Roman" w:hAnsi="Times New Roman" w:cs="Times New Roman"/>
                <w:sz w:val="22"/>
                <w:lang w:val="lt-LT"/>
              </w:rPr>
              <w:t>Inercinės navigacijos sistema</w:t>
            </w:r>
          </w:p>
        </w:tc>
      </w:tr>
      <w:tr w:rsidR="0077024F" w:rsidRPr="00EE623C" w14:paraId="13A20B8E" w14:textId="77777777" w:rsidTr="00B956F0">
        <w:tc>
          <w:tcPr>
            <w:tcW w:w="2879" w:type="dxa"/>
          </w:tcPr>
          <w:p w14:paraId="42C1622A" w14:textId="139E2CB7" w:rsidR="0077024F" w:rsidRPr="00EE623C" w:rsidRDefault="001A61BC" w:rsidP="002A3A8B">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lastRenderedPageBreak/>
              <w:t>Program</w:t>
            </w:r>
            <w:r w:rsidR="002A3A8B" w:rsidRPr="00EE623C">
              <w:rPr>
                <w:rFonts w:ascii="Times New Roman" w:hAnsi="Times New Roman" w:cs="Times New Roman"/>
                <w:b/>
                <w:bCs/>
                <w:sz w:val="22"/>
                <w:szCs w:val="22"/>
                <w:lang w:val="lt-LT"/>
              </w:rPr>
              <w:t>a</w:t>
            </w:r>
          </w:p>
        </w:tc>
        <w:tc>
          <w:tcPr>
            <w:tcW w:w="6466" w:type="dxa"/>
            <w:vAlign w:val="center"/>
          </w:tcPr>
          <w:p w14:paraId="0FDFB150" w14:textId="2243A66E" w:rsidR="0077024F" w:rsidRPr="00EE623C" w:rsidRDefault="00056908" w:rsidP="002A3A8B">
            <w:pPr>
              <w:spacing w:after="120"/>
              <w:rPr>
                <w:rFonts w:ascii="Times New Roman" w:hAnsi="Times New Roman" w:cs="Times New Roman"/>
                <w:sz w:val="22"/>
                <w:szCs w:val="22"/>
                <w:lang w:val="lt-LT"/>
              </w:rPr>
            </w:pPr>
            <w:r w:rsidRPr="005C6A2C">
              <w:rPr>
                <w:rFonts w:ascii="Times New Roman" w:hAnsi="Times New Roman" w:cs="Times New Roman"/>
                <w:sz w:val="22"/>
                <w:szCs w:val="22"/>
                <w:lang w:val="lt-LT"/>
              </w:rPr>
              <w:t>K</w:t>
            </w:r>
            <w:r w:rsidRPr="003510DA">
              <w:rPr>
                <w:rFonts w:ascii="Times New Roman" w:hAnsi="Times New Roman" w:cs="Times New Roman"/>
                <w:sz w:val="22"/>
              </w:rPr>
              <w:t>alendorinio grafiko</w:t>
            </w:r>
            <w:r w:rsidR="002A3A8B" w:rsidRPr="005C6A2C">
              <w:rPr>
                <w:rFonts w:ascii="Times New Roman" w:hAnsi="Times New Roman" w:cs="Times New Roman"/>
                <w:sz w:val="22"/>
                <w:szCs w:val="22"/>
                <w:lang w:val="lt-LT"/>
              </w:rPr>
              <w:t>,</w:t>
            </w:r>
            <w:r w:rsidR="002A3A8B" w:rsidRPr="00EE623C">
              <w:rPr>
                <w:rFonts w:ascii="Times New Roman" w:hAnsi="Times New Roman" w:cs="Times New Roman"/>
                <w:sz w:val="22"/>
                <w:szCs w:val="22"/>
                <w:lang w:val="lt-LT"/>
              </w:rPr>
              <w:t xml:space="preserve"> užduočių ir etapų, dėl kurių </w:t>
            </w:r>
            <w:r w:rsidR="006D49C7">
              <w:rPr>
                <w:rFonts w:ascii="Times New Roman" w:hAnsi="Times New Roman" w:cs="Times New Roman"/>
                <w:sz w:val="22"/>
                <w:szCs w:val="22"/>
                <w:lang w:val="lt-LT"/>
              </w:rPr>
              <w:t>Rangovas</w:t>
            </w:r>
            <w:r w:rsidR="006D49C7" w:rsidRPr="00EE623C">
              <w:rPr>
                <w:rFonts w:ascii="Times New Roman" w:hAnsi="Times New Roman" w:cs="Times New Roman"/>
                <w:sz w:val="22"/>
                <w:szCs w:val="22"/>
                <w:lang w:val="lt-LT"/>
              </w:rPr>
              <w:t xml:space="preserve"> </w:t>
            </w:r>
            <w:r w:rsidR="002A3A8B" w:rsidRPr="00EE623C">
              <w:rPr>
                <w:rFonts w:ascii="Times New Roman" w:hAnsi="Times New Roman" w:cs="Times New Roman"/>
                <w:sz w:val="22"/>
                <w:szCs w:val="22"/>
                <w:lang w:val="lt-LT"/>
              </w:rPr>
              <w:t xml:space="preserve">ir Užsakovas susitarė pradiniame Sutarties įgyvendinimo etape, pateikimas (įskaitant grafinį pateikimą), priskiriamas </w:t>
            </w:r>
            <w:r w:rsidR="009C4013">
              <w:rPr>
                <w:rFonts w:ascii="Times New Roman" w:hAnsi="Times New Roman" w:cs="Times New Roman"/>
                <w:sz w:val="22"/>
                <w:szCs w:val="22"/>
                <w:lang w:val="lt-LT"/>
              </w:rPr>
              <w:t>Rangovo</w:t>
            </w:r>
            <w:r w:rsidR="009C4013" w:rsidRPr="00EE623C">
              <w:rPr>
                <w:rFonts w:ascii="Times New Roman" w:hAnsi="Times New Roman" w:cs="Times New Roman"/>
                <w:sz w:val="22"/>
                <w:szCs w:val="22"/>
                <w:lang w:val="lt-LT"/>
              </w:rPr>
              <w:t xml:space="preserve"> </w:t>
            </w:r>
            <w:r w:rsidR="002A3A8B" w:rsidRPr="00EE623C">
              <w:rPr>
                <w:rFonts w:ascii="Times New Roman" w:hAnsi="Times New Roman" w:cs="Times New Roman"/>
                <w:sz w:val="22"/>
                <w:szCs w:val="22"/>
                <w:lang w:val="lt-LT"/>
              </w:rPr>
              <w:t>teisiniams įsipareigojimams.</w:t>
            </w:r>
          </w:p>
        </w:tc>
      </w:tr>
      <w:tr w:rsidR="004C0BFE" w:rsidRPr="00EE623C" w14:paraId="1FE79537" w14:textId="77777777" w:rsidTr="00B956F0">
        <w:tc>
          <w:tcPr>
            <w:tcW w:w="2879" w:type="dxa"/>
          </w:tcPr>
          <w:p w14:paraId="4AA1F09F" w14:textId="5902CD23" w:rsidR="004C0BFE" w:rsidRPr="00EE623C" w:rsidRDefault="002A3A8B" w:rsidP="002A3A8B">
            <w:pPr>
              <w:spacing w:after="120"/>
              <w:jc w:val="left"/>
              <w:rPr>
                <w:rFonts w:ascii="Times New Roman" w:hAnsi="Times New Roman" w:cs="Times New Roman"/>
                <w:b/>
                <w:sz w:val="22"/>
                <w:szCs w:val="22"/>
                <w:lang w:val="lt-LT"/>
              </w:rPr>
            </w:pPr>
            <w:r w:rsidRPr="00EE623C">
              <w:rPr>
                <w:rFonts w:ascii="Times New Roman" w:hAnsi="Times New Roman" w:cs="Times New Roman"/>
                <w:b/>
                <w:bCs/>
                <w:sz w:val="22"/>
                <w:szCs w:val="22"/>
                <w:lang w:val="lt-LT"/>
              </w:rPr>
              <w:t>Greitasis geležinkelis „</w:t>
            </w:r>
            <w:proofErr w:type="spellStart"/>
            <w:r w:rsidR="001A61BC" w:rsidRPr="00EE623C">
              <w:rPr>
                <w:rFonts w:ascii="Times New Roman" w:hAnsi="Times New Roman" w:cs="Times New Roman"/>
                <w:b/>
                <w:bCs/>
                <w:sz w:val="22"/>
                <w:szCs w:val="22"/>
                <w:lang w:val="lt-LT"/>
              </w:rPr>
              <w:t>Rail</w:t>
            </w:r>
            <w:proofErr w:type="spellEnd"/>
            <w:r w:rsidR="001A61BC" w:rsidRPr="00EE623C">
              <w:rPr>
                <w:rFonts w:ascii="Times New Roman" w:hAnsi="Times New Roman" w:cs="Times New Roman"/>
                <w:b/>
                <w:bCs/>
                <w:sz w:val="22"/>
                <w:szCs w:val="22"/>
                <w:lang w:val="lt-LT"/>
              </w:rPr>
              <w:t xml:space="preserve"> </w:t>
            </w:r>
            <w:proofErr w:type="spellStart"/>
            <w:r w:rsidR="001A61BC" w:rsidRPr="00EE623C">
              <w:rPr>
                <w:rFonts w:ascii="Times New Roman" w:hAnsi="Times New Roman" w:cs="Times New Roman"/>
                <w:b/>
                <w:bCs/>
                <w:sz w:val="22"/>
                <w:szCs w:val="22"/>
                <w:lang w:val="lt-LT"/>
              </w:rPr>
              <w:t>Baltica</w:t>
            </w:r>
            <w:proofErr w:type="spellEnd"/>
            <w:r w:rsidRPr="00EE623C">
              <w:rPr>
                <w:rFonts w:ascii="Times New Roman" w:hAnsi="Times New Roman" w:cs="Times New Roman"/>
                <w:b/>
                <w:bCs/>
                <w:sz w:val="22"/>
                <w:szCs w:val="22"/>
                <w:lang w:val="lt-LT"/>
              </w:rPr>
              <w:t>“</w:t>
            </w:r>
          </w:p>
        </w:tc>
        <w:tc>
          <w:tcPr>
            <w:tcW w:w="6466" w:type="dxa"/>
            <w:vAlign w:val="center"/>
          </w:tcPr>
          <w:p w14:paraId="4198D9C8" w14:textId="003CB6BF" w:rsidR="004C0BFE" w:rsidRPr="00EE623C" w:rsidRDefault="002A3A8B" w:rsidP="004A681C">
            <w:pPr>
              <w:spacing w:after="120"/>
              <w:rPr>
                <w:rFonts w:ascii="Times New Roman" w:hAnsi="Times New Roman" w:cs="Times New Roman"/>
                <w:sz w:val="22"/>
                <w:szCs w:val="22"/>
                <w:lang w:val="lt-LT"/>
              </w:rPr>
            </w:pPr>
            <w:r w:rsidRPr="00EE623C">
              <w:rPr>
                <w:rFonts w:ascii="Times New Roman" w:hAnsi="Times New Roman" w:cs="Times New Roman"/>
                <w:sz w:val="22"/>
                <w:szCs w:val="22"/>
                <w:lang w:val="lt-LT"/>
              </w:rPr>
              <w:t xml:space="preserve">Nauja 249 km/h standartinė elektrifikuoto 1435 mm pločio vėžės </w:t>
            </w:r>
            <w:proofErr w:type="spellStart"/>
            <w:r w:rsidRPr="00EE623C">
              <w:rPr>
                <w:rFonts w:ascii="Times New Roman" w:hAnsi="Times New Roman" w:cs="Times New Roman"/>
                <w:sz w:val="22"/>
                <w:szCs w:val="22"/>
                <w:lang w:val="lt-LT"/>
              </w:rPr>
              <w:t>dvikelio</w:t>
            </w:r>
            <w:proofErr w:type="spellEnd"/>
            <w:r w:rsidRPr="00EE623C">
              <w:rPr>
                <w:rFonts w:ascii="Times New Roman" w:hAnsi="Times New Roman" w:cs="Times New Roman"/>
                <w:sz w:val="22"/>
                <w:szCs w:val="22"/>
                <w:lang w:val="lt-LT"/>
              </w:rPr>
              <w:t xml:space="preserve"> geležinkelio linija, planuojama nutiesti maršrutu nuo Talino per </w:t>
            </w:r>
            <w:proofErr w:type="spellStart"/>
            <w:r w:rsidRPr="00EE623C">
              <w:rPr>
                <w:rFonts w:ascii="Times New Roman" w:hAnsi="Times New Roman" w:cs="Times New Roman"/>
                <w:sz w:val="22"/>
                <w:szCs w:val="22"/>
                <w:lang w:val="lt-LT"/>
              </w:rPr>
              <w:t>P</w:t>
            </w:r>
            <w:r w:rsidR="004A681C" w:rsidRPr="00EE623C">
              <w:rPr>
                <w:rFonts w:ascii="Times New Roman" w:hAnsi="Times New Roman" w:cs="Times New Roman"/>
                <w:sz w:val="22"/>
                <w:szCs w:val="22"/>
                <w:lang w:val="lt-LT"/>
              </w:rPr>
              <w:t>e</w:t>
            </w:r>
            <w:r w:rsidRPr="00EE623C">
              <w:rPr>
                <w:rFonts w:ascii="Times New Roman" w:hAnsi="Times New Roman" w:cs="Times New Roman"/>
                <w:sz w:val="22"/>
                <w:szCs w:val="22"/>
                <w:lang w:val="lt-LT"/>
              </w:rPr>
              <w:t>rnu</w:t>
            </w:r>
            <w:proofErr w:type="spellEnd"/>
            <w:r w:rsidR="004A681C" w:rsidRPr="00EE623C">
              <w:rPr>
                <w:rFonts w:ascii="Times New Roman" w:hAnsi="Times New Roman" w:cs="Times New Roman"/>
                <w:sz w:val="22"/>
                <w:szCs w:val="22"/>
                <w:lang w:val="lt-LT"/>
              </w:rPr>
              <w:t>–</w:t>
            </w:r>
            <w:r w:rsidRPr="00EE623C">
              <w:rPr>
                <w:rFonts w:ascii="Times New Roman" w:hAnsi="Times New Roman" w:cs="Times New Roman"/>
                <w:sz w:val="22"/>
                <w:szCs w:val="22"/>
                <w:lang w:val="lt-LT"/>
              </w:rPr>
              <w:t>Ryg</w:t>
            </w:r>
            <w:r w:rsidR="004A681C" w:rsidRPr="00EE623C">
              <w:rPr>
                <w:rFonts w:ascii="Times New Roman" w:hAnsi="Times New Roman" w:cs="Times New Roman"/>
                <w:sz w:val="22"/>
                <w:szCs w:val="22"/>
                <w:lang w:val="lt-LT"/>
              </w:rPr>
              <w:t>ą</w:t>
            </w:r>
            <w:r w:rsidRPr="00EE623C">
              <w:rPr>
                <w:rFonts w:ascii="Times New Roman" w:hAnsi="Times New Roman" w:cs="Times New Roman"/>
                <w:sz w:val="22"/>
                <w:szCs w:val="22"/>
                <w:lang w:val="lt-LT"/>
              </w:rPr>
              <w:t>–Panevėž</w:t>
            </w:r>
            <w:r w:rsidR="004A681C" w:rsidRPr="00EE623C">
              <w:rPr>
                <w:rFonts w:ascii="Times New Roman" w:hAnsi="Times New Roman" w:cs="Times New Roman"/>
                <w:sz w:val="22"/>
                <w:szCs w:val="22"/>
                <w:lang w:val="lt-LT"/>
              </w:rPr>
              <w:t>į-</w:t>
            </w:r>
            <w:r w:rsidRPr="00EE623C">
              <w:rPr>
                <w:rFonts w:ascii="Times New Roman" w:hAnsi="Times New Roman" w:cs="Times New Roman"/>
                <w:sz w:val="22"/>
                <w:szCs w:val="22"/>
                <w:lang w:val="lt-LT"/>
              </w:rPr>
              <w:t>Kaun</w:t>
            </w:r>
            <w:r w:rsidR="004A681C" w:rsidRPr="00EE623C">
              <w:rPr>
                <w:rFonts w:ascii="Times New Roman" w:hAnsi="Times New Roman" w:cs="Times New Roman"/>
                <w:sz w:val="22"/>
                <w:szCs w:val="22"/>
                <w:lang w:val="lt-LT"/>
              </w:rPr>
              <w:t>ą</w:t>
            </w:r>
            <w:r w:rsidRPr="00EE623C">
              <w:rPr>
                <w:rFonts w:ascii="Times New Roman" w:hAnsi="Times New Roman" w:cs="Times New Roman"/>
                <w:sz w:val="22"/>
                <w:szCs w:val="22"/>
                <w:lang w:val="lt-LT"/>
              </w:rPr>
              <w:t xml:space="preserve"> iki Lietuvos </w:t>
            </w:r>
            <w:r w:rsidR="004A681C" w:rsidRPr="00EE623C">
              <w:rPr>
                <w:rFonts w:ascii="Times New Roman" w:hAnsi="Times New Roman" w:cs="Times New Roman"/>
                <w:sz w:val="22"/>
                <w:szCs w:val="22"/>
                <w:lang w:val="lt-LT"/>
              </w:rPr>
              <w:t>ir</w:t>
            </w:r>
            <w:r w:rsidRPr="00EE623C">
              <w:rPr>
                <w:rFonts w:ascii="Times New Roman" w:hAnsi="Times New Roman" w:cs="Times New Roman"/>
                <w:sz w:val="22"/>
                <w:szCs w:val="22"/>
                <w:lang w:val="lt-LT"/>
              </w:rPr>
              <w:t xml:space="preserve"> Lenkijos sienos, </w:t>
            </w:r>
            <w:r w:rsidR="004A681C" w:rsidRPr="00EE623C">
              <w:rPr>
                <w:rFonts w:ascii="Times New Roman" w:hAnsi="Times New Roman" w:cs="Times New Roman"/>
                <w:sz w:val="22"/>
                <w:szCs w:val="22"/>
                <w:lang w:val="lt-LT"/>
              </w:rPr>
              <w:t xml:space="preserve">su </w:t>
            </w:r>
            <w:r w:rsidR="008C2064" w:rsidRPr="00EE623C">
              <w:rPr>
                <w:rFonts w:ascii="Times New Roman" w:hAnsi="Times New Roman" w:cs="Times New Roman"/>
                <w:sz w:val="22"/>
                <w:szCs w:val="22"/>
                <w:lang w:val="lt-LT"/>
              </w:rPr>
              <w:t>Kaun</w:t>
            </w:r>
            <w:r w:rsidR="008C2064">
              <w:rPr>
                <w:rFonts w:ascii="Times New Roman" w:hAnsi="Times New Roman" w:cs="Times New Roman"/>
                <w:sz w:val="22"/>
                <w:szCs w:val="22"/>
                <w:lang w:val="lt-LT"/>
              </w:rPr>
              <w:t>a</w:t>
            </w:r>
            <w:r w:rsidR="008C2064">
              <w:rPr>
                <w:sz w:val="22"/>
              </w:rPr>
              <w:t>s</w:t>
            </w:r>
            <w:r w:rsidR="004A681C" w:rsidRPr="00EE623C">
              <w:rPr>
                <w:rFonts w:ascii="Times New Roman" w:hAnsi="Times New Roman" w:cs="Times New Roman"/>
                <w:sz w:val="22"/>
                <w:szCs w:val="22"/>
                <w:lang w:val="lt-LT"/>
              </w:rPr>
              <w:t>–</w:t>
            </w:r>
            <w:proofErr w:type="spellStart"/>
            <w:r w:rsidR="0024766A" w:rsidRPr="00EE623C">
              <w:rPr>
                <w:rFonts w:ascii="Times New Roman" w:hAnsi="Times New Roman" w:cs="Times New Roman"/>
                <w:sz w:val="22"/>
                <w:szCs w:val="22"/>
                <w:lang w:val="lt-LT"/>
              </w:rPr>
              <w:t>Vilni</w:t>
            </w:r>
            <w:r w:rsidR="0024766A">
              <w:rPr>
                <w:rFonts w:ascii="Times New Roman" w:hAnsi="Times New Roman" w:cs="Times New Roman"/>
                <w:sz w:val="22"/>
                <w:szCs w:val="22"/>
                <w:lang w:val="lt-LT"/>
              </w:rPr>
              <w:t>u</w:t>
            </w:r>
            <w:proofErr w:type="spellEnd"/>
            <w:r w:rsidR="0024766A">
              <w:rPr>
                <w:sz w:val="22"/>
              </w:rPr>
              <w:t>s</w:t>
            </w:r>
            <w:r w:rsidR="0024766A" w:rsidRPr="00EE623C">
              <w:rPr>
                <w:rFonts w:ascii="Times New Roman" w:hAnsi="Times New Roman" w:cs="Times New Roman"/>
                <w:sz w:val="22"/>
                <w:szCs w:val="22"/>
                <w:lang w:val="lt-LT"/>
              </w:rPr>
              <w:t xml:space="preserve"> </w:t>
            </w:r>
            <w:r w:rsidR="004A681C" w:rsidRPr="00EE623C">
              <w:rPr>
                <w:rFonts w:ascii="Times New Roman" w:hAnsi="Times New Roman" w:cs="Times New Roman"/>
                <w:sz w:val="22"/>
                <w:szCs w:val="22"/>
                <w:lang w:val="lt-LT"/>
              </w:rPr>
              <w:t>jungtimi</w:t>
            </w:r>
            <w:r w:rsidRPr="00EE623C">
              <w:rPr>
                <w:rFonts w:ascii="Times New Roman" w:hAnsi="Times New Roman" w:cs="Times New Roman"/>
                <w:sz w:val="22"/>
                <w:szCs w:val="22"/>
                <w:lang w:val="lt-LT"/>
              </w:rPr>
              <w:t>.</w:t>
            </w:r>
          </w:p>
        </w:tc>
      </w:tr>
      <w:tr w:rsidR="004C0BFE" w:rsidRPr="00EE623C" w14:paraId="6ABD6DF5" w14:textId="77777777" w:rsidTr="00B956F0">
        <w:tc>
          <w:tcPr>
            <w:tcW w:w="2879" w:type="dxa"/>
          </w:tcPr>
          <w:p w14:paraId="26EAE059" w14:textId="778DD278" w:rsidR="004C0BFE" w:rsidRPr="00EE623C" w:rsidRDefault="004A681C" w:rsidP="004A681C">
            <w:pPr>
              <w:spacing w:after="120"/>
              <w:jc w:val="left"/>
              <w:rPr>
                <w:rFonts w:ascii="Times New Roman" w:hAnsi="Times New Roman" w:cs="Times New Roman"/>
                <w:b/>
                <w:sz w:val="22"/>
                <w:szCs w:val="22"/>
                <w:lang w:val="lt-LT"/>
              </w:rPr>
            </w:pPr>
            <w:bookmarkStart w:id="53" w:name="_Toc519619645"/>
            <w:bookmarkEnd w:id="53"/>
            <w:r w:rsidRPr="00EE623C">
              <w:rPr>
                <w:rFonts w:ascii="Times New Roman" w:hAnsi="Times New Roman" w:cs="Times New Roman"/>
                <w:b/>
                <w:sz w:val="22"/>
                <w:szCs w:val="22"/>
                <w:lang w:val="lt-LT"/>
              </w:rPr>
              <w:t xml:space="preserve">Priežiūros paslaugų teikėjas </w:t>
            </w:r>
            <w:r w:rsidR="00433D85" w:rsidRPr="00EE623C">
              <w:rPr>
                <w:rFonts w:ascii="Times New Roman" w:hAnsi="Times New Roman" w:cs="Times New Roman"/>
                <w:b/>
                <w:sz w:val="22"/>
                <w:szCs w:val="22"/>
                <w:lang w:val="lt-LT"/>
              </w:rPr>
              <w:t>(</w:t>
            </w:r>
            <w:r w:rsidRPr="00EE623C">
              <w:rPr>
                <w:rFonts w:ascii="Times New Roman" w:hAnsi="Times New Roman" w:cs="Times New Roman"/>
                <w:b/>
                <w:sz w:val="22"/>
                <w:szCs w:val="22"/>
                <w:lang w:val="lt-LT"/>
              </w:rPr>
              <w:t>PPT</w:t>
            </w:r>
            <w:r w:rsidR="00433D85" w:rsidRPr="00EE623C">
              <w:rPr>
                <w:rFonts w:ascii="Times New Roman" w:hAnsi="Times New Roman" w:cs="Times New Roman"/>
                <w:b/>
                <w:sz w:val="22"/>
                <w:szCs w:val="22"/>
                <w:lang w:val="lt-LT"/>
              </w:rPr>
              <w:t>)</w:t>
            </w:r>
          </w:p>
        </w:tc>
        <w:tc>
          <w:tcPr>
            <w:tcW w:w="6466" w:type="dxa"/>
            <w:vAlign w:val="center"/>
          </w:tcPr>
          <w:p w14:paraId="1BAD8469" w14:textId="588FE37B" w:rsidR="004C0BFE" w:rsidRPr="00EE623C" w:rsidRDefault="004A681C" w:rsidP="004A681C">
            <w:pPr>
              <w:spacing w:after="120"/>
              <w:rPr>
                <w:rFonts w:ascii="Times New Roman" w:hAnsi="Times New Roman" w:cs="Times New Roman"/>
                <w:sz w:val="22"/>
                <w:szCs w:val="22"/>
                <w:lang w:val="lt-LT"/>
              </w:rPr>
            </w:pPr>
            <w:r w:rsidRPr="00EE623C">
              <w:rPr>
                <w:rFonts w:ascii="Times New Roman" w:hAnsi="Times New Roman" w:cs="Times New Roman"/>
                <w:sz w:val="22"/>
                <w:szCs w:val="22"/>
                <w:lang w:val="lt-LT"/>
              </w:rPr>
              <w:t>Paslaugų teikėjas, su kuriuo sudaryta Sutartis dėl šiame dokumente nurodytų geležinkelio statybos bei geodezinio tinklo kūrimo priežiūros paslaugų teikimo.</w:t>
            </w:r>
          </w:p>
        </w:tc>
      </w:tr>
      <w:tr w:rsidR="006960D7" w:rsidRPr="00EE623C" w14:paraId="30B8EA37" w14:textId="77777777" w:rsidTr="00B956F0">
        <w:tc>
          <w:tcPr>
            <w:tcW w:w="2879" w:type="dxa"/>
          </w:tcPr>
          <w:p w14:paraId="098BFDA8" w14:textId="343B6E17" w:rsidR="006960D7" w:rsidRPr="00EE623C" w:rsidRDefault="006B1EAB" w:rsidP="00CB4DE3">
            <w:pPr>
              <w:spacing w:after="120"/>
              <w:jc w:val="left"/>
              <w:rPr>
                <w:rFonts w:ascii="Times New Roman" w:hAnsi="Times New Roman" w:cs="Times New Roman"/>
                <w:b/>
                <w:sz w:val="22"/>
                <w:lang w:val="lt-LT"/>
              </w:rPr>
            </w:pPr>
            <w:r w:rsidRPr="007119A2">
              <w:rPr>
                <w:rFonts w:ascii="Times New Roman" w:hAnsi="Times New Roman" w:cs="Times New Roman"/>
                <w:b/>
                <w:sz w:val="22"/>
                <w:lang w:val="lt-LT"/>
              </w:rPr>
              <w:t>T</w:t>
            </w:r>
            <w:r w:rsidRPr="003510DA">
              <w:rPr>
                <w:rFonts w:ascii="Times New Roman" w:hAnsi="Times New Roman" w:cs="Times New Roman"/>
                <w:b/>
                <w:sz w:val="22"/>
              </w:rPr>
              <w:t>GMT</w:t>
            </w:r>
          </w:p>
        </w:tc>
        <w:tc>
          <w:tcPr>
            <w:tcW w:w="6466" w:type="dxa"/>
            <w:vAlign w:val="center"/>
          </w:tcPr>
          <w:p w14:paraId="5A8EBB6B" w14:textId="35CA6796" w:rsidR="006960D7" w:rsidRPr="007119A2" w:rsidRDefault="004A681C" w:rsidP="004A681C">
            <w:pPr>
              <w:spacing w:after="120"/>
              <w:rPr>
                <w:rFonts w:ascii="Times New Roman" w:hAnsi="Times New Roman" w:cs="Times New Roman"/>
                <w:sz w:val="22"/>
                <w:lang w:val="lt-LT"/>
              </w:rPr>
            </w:pPr>
            <w:r w:rsidRPr="007119A2">
              <w:rPr>
                <w:rFonts w:ascii="Times New Roman" w:hAnsi="Times New Roman" w:cs="Times New Roman"/>
                <w:sz w:val="22"/>
                <w:lang w:val="lt-LT"/>
              </w:rPr>
              <w:t xml:space="preserve">Geležinkelio kelio </w:t>
            </w:r>
            <w:r w:rsidR="00480FAA" w:rsidRPr="007119A2">
              <w:rPr>
                <w:rFonts w:ascii="Times New Roman" w:hAnsi="Times New Roman" w:cs="Times New Roman"/>
                <w:sz w:val="22"/>
                <w:lang w:val="lt-LT"/>
              </w:rPr>
              <w:t>g</w:t>
            </w:r>
            <w:r w:rsidR="00480FAA" w:rsidRPr="003510DA">
              <w:rPr>
                <w:rFonts w:ascii="Times New Roman" w:hAnsi="Times New Roman" w:cs="Times New Roman"/>
                <w:sz w:val="22"/>
              </w:rPr>
              <w:t>eometrijos</w:t>
            </w:r>
            <w:r w:rsidR="00480FAA" w:rsidRPr="007119A2">
              <w:rPr>
                <w:rFonts w:ascii="Times New Roman" w:hAnsi="Times New Roman" w:cs="Times New Roman"/>
                <w:sz w:val="22"/>
                <w:lang w:val="lt-LT"/>
              </w:rPr>
              <w:t xml:space="preserve"> </w:t>
            </w:r>
            <w:r w:rsidR="002228E5" w:rsidRPr="007119A2">
              <w:rPr>
                <w:rFonts w:ascii="Times New Roman" w:hAnsi="Times New Roman" w:cs="Times New Roman"/>
                <w:sz w:val="22"/>
                <w:lang w:val="lt-LT"/>
              </w:rPr>
              <w:t xml:space="preserve">matavimo </w:t>
            </w:r>
            <w:r w:rsidRPr="007119A2">
              <w:rPr>
                <w:rFonts w:ascii="Times New Roman" w:hAnsi="Times New Roman" w:cs="Times New Roman"/>
                <w:sz w:val="22"/>
                <w:lang w:val="lt-LT"/>
              </w:rPr>
              <w:t>sistema.</w:t>
            </w:r>
          </w:p>
        </w:tc>
      </w:tr>
      <w:tr w:rsidR="001B3CE6" w:rsidRPr="00EE623C" w14:paraId="38E4A1B1" w14:textId="77777777" w:rsidTr="00B956F0">
        <w:tc>
          <w:tcPr>
            <w:tcW w:w="2879" w:type="dxa"/>
          </w:tcPr>
          <w:p w14:paraId="00304A97" w14:textId="574FDE8A" w:rsidR="001B3CE6" w:rsidRPr="00EE623C" w:rsidRDefault="001B3CE6" w:rsidP="00CB4DE3">
            <w:pPr>
              <w:spacing w:after="120"/>
              <w:jc w:val="left"/>
              <w:rPr>
                <w:rFonts w:ascii="Times New Roman" w:hAnsi="Times New Roman" w:cs="Times New Roman"/>
                <w:b/>
                <w:sz w:val="22"/>
                <w:szCs w:val="22"/>
                <w:highlight w:val="yellow"/>
                <w:lang w:val="lt-LT"/>
              </w:rPr>
            </w:pPr>
          </w:p>
        </w:tc>
        <w:tc>
          <w:tcPr>
            <w:tcW w:w="6466" w:type="dxa"/>
            <w:vAlign w:val="center"/>
          </w:tcPr>
          <w:p w14:paraId="57AA3CA0" w14:textId="2E194B6C" w:rsidR="001B3CE6" w:rsidRPr="00EE623C" w:rsidRDefault="001B3CE6" w:rsidP="00CB4DE3">
            <w:pPr>
              <w:spacing w:after="120"/>
              <w:rPr>
                <w:rFonts w:ascii="Times New Roman" w:hAnsi="Times New Roman" w:cs="Times New Roman"/>
                <w:sz w:val="22"/>
                <w:szCs w:val="22"/>
                <w:highlight w:val="yellow"/>
                <w:lang w:val="lt-LT"/>
              </w:rPr>
            </w:pPr>
          </w:p>
        </w:tc>
      </w:tr>
      <w:tr w:rsidR="001B3CE6" w:rsidRPr="00EE623C" w14:paraId="7CDCF318" w14:textId="77777777" w:rsidTr="2DF8146D">
        <w:tc>
          <w:tcPr>
            <w:tcW w:w="2879" w:type="dxa"/>
          </w:tcPr>
          <w:p w14:paraId="361BC3D1" w14:textId="14977084" w:rsidR="001B3CE6" w:rsidRPr="00EE623C" w:rsidRDefault="001B3CE6" w:rsidP="00CB4DE3">
            <w:pPr>
              <w:spacing w:after="120"/>
              <w:jc w:val="left"/>
              <w:rPr>
                <w:rFonts w:ascii="Times New Roman" w:hAnsi="Times New Roman" w:cs="Times New Roman"/>
                <w:b/>
                <w:sz w:val="22"/>
                <w:szCs w:val="22"/>
                <w:highlight w:val="yellow"/>
                <w:lang w:val="lt-LT"/>
              </w:rPr>
            </w:pPr>
          </w:p>
        </w:tc>
        <w:tc>
          <w:tcPr>
            <w:tcW w:w="6466" w:type="dxa"/>
            <w:vAlign w:val="center"/>
          </w:tcPr>
          <w:p w14:paraId="6233EB76" w14:textId="10C43B77" w:rsidR="001B3CE6" w:rsidRPr="00EE623C" w:rsidRDefault="001B3CE6" w:rsidP="00CB4DE3">
            <w:pPr>
              <w:spacing w:after="120"/>
              <w:rPr>
                <w:rFonts w:ascii="Times New Roman" w:hAnsi="Times New Roman" w:cs="Times New Roman"/>
                <w:sz w:val="22"/>
                <w:szCs w:val="22"/>
                <w:highlight w:val="yellow"/>
                <w:lang w:val="lt-LT"/>
              </w:rPr>
            </w:pPr>
          </w:p>
        </w:tc>
      </w:tr>
      <w:tr w:rsidR="001B3CE6" w:rsidRPr="00EE623C" w14:paraId="470788B2" w14:textId="77777777" w:rsidTr="2DF8146D">
        <w:tc>
          <w:tcPr>
            <w:tcW w:w="2879" w:type="dxa"/>
          </w:tcPr>
          <w:p w14:paraId="4366C8C5" w14:textId="652BA2EB" w:rsidR="001B3CE6" w:rsidRPr="00EE623C" w:rsidRDefault="001B3CE6" w:rsidP="00CB4DE3">
            <w:pPr>
              <w:spacing w:after="120"/>
              <w:jc w:val="left"/>
              <w:rPr>
                <w:rFonts w:ascii="Times New Roman" w:hAnsi="Times New Roman" w:cs="Times New Roman"/>
                <w:b/>
                <w:sz w:val="22"/>
                <w:szCs w:val="22"/>
                <w:lang w:val="lt-LT"/>
              </w:rPr>
            </w:pPr>
          </w:p>
        </w:tc>
        <w:tc>
          <w:tcPr>
            <w:tcW w:w="6466" w:type="dxa"/>
            <w:vAlign w:val="center"/>
          </w:tcPr>
          <w:p w14:paraId="5930FA84" w14:textId="5615FBC5" w:rsidR="001B3CE6" w:rsidRPr="00EE623C" w:rsidRDefault="001B3CE6" w:rsidP="00CB4DE3">
            <w:pPr>
              <w:spacing w:after="120"/>
              <w:rPr>
                <w:rFonts w:ascii="Times New Roman" w:hAnsi="Times New Roman" w:cs="Times New Roman"/>
                <w:sz w:val="22"/>
                <w:szCs w:val="22"/>
                <w:lang w:val="lt-LT"/>
              </w:rPr>
            </w:pPr>
          </w:p>
        </w:tc>
      </w:tr>
      <w:tr w:rsidR="001B3CE6" w:rsidRPr="00EE623C" w14:paraId="18457F24" w14:textId="77777777" w:rsidTr="2DF8146D">
        <w:tc>
          <w:tcPr>
            <w:tcW w:w="2879" w:type="dxa"/>
          </w:tcPr>
          <w:p w14:paraId="07140057" w14:textId="60C2F47F" w:rsidR="001B3CE6" w:rsidRPr="00EE623C" w:rsidRDefault="001B3CE6" w:rsidP="00CB4DE3">
            <w:pPr>
              <w:spacing w:after="120"/>
              <w:jc w:val="left"/>
              <w:rPr>
                <w:rFonts w:ascii="Times New Roman" w:hAnsi="Times New Roman" w:cs="Times New Roman"/>
                <w:b/>
                <w:sz w:val="22"/>
                <w:szCs w:val="22"/>
                <w:lang w:val="lt-LT"/>
              </w:rPr>
            </w:pPr>
          </w:p>
        </w:tc>
        <w:tc>
          <w:tcPr>
            <w:tcW w:w="6466" w:type="dxa"/>
            <w:vAlign w:val="center"/>
          </w:tcPr>
          <w:p w14:paraId="255DBDC2" w14:textId="322AA226" w:rsidR="001B3CE6" w:rsidRPr="00EE623C" w:rsidRDefault="001B3CE6" w:rsidP="00CB4DE3">
            <w:pPr>
              <w:spacing w:after="120"/>
              <w:rPr>
                <w:rFonts w:ascii="Times New Roman" w:hAnsi="Times New Roman" w:cs="Times New Roman"/>
                <w:sz w:val="22"/>
                <w:szCs w:val="22"/>
                <w:lang w:val="lt-LT"/>
              </w:rPr>
            </w:pPr>
          </w:p>
        </w:tc>
      </w:tr>
      <w:tr w:rsidR="001B3CE6" w:rsidRPr="00EE623C" w14:paraId="39B6B22A" w14:textId="77777777" w:rsidTr="2DF8146D">
        <w:tc>
          <w:tcPr>
            <w:tcW w:w="2879" w:type="dxa"/>
          </w:tcPr>
          <w:p w14:paraId="3D2B3C61" w14:textId="5770E490" w:rsidR="001B3CE6" w:rsidRPr="00EE623C" w:rsidRDefault="001B3CE6" w:rsidP="00CB4DE3">
            <w:pPr>
              <w:spacing w:after="120"/>
              <w:jc w:val="left"/>
              <w:rPr>
                <w:rFonts w:ascii="Times New Roman" w:hAnsi="Times New Roman" w:cs="Times New Roman"/>
                <w:b/>
                <w:bCs/>
                <w:sz w:val="22"/>
                <w:lang w:val="lt-LT"/>
              </w:rPr>
            </w:pPr>
          </w:p>
        </w:tc>
        <w:tc>
          <w:tcPr>
            <w:tcW w:w="6466" w:type="dxa"/>
            <w:vAlign w:val="center"/>
          </w:tcPr>
          <w:p w14:paraId="3EB826D6" w14:textId="2C8723B0" w:rsidR="001B3CE6" w:rsidRPr="00EE623C" w:rsidRDefault="001B3CE6" w:rsidP="00CB4DE3">
            <w:pPr>
              <w:spacing w:after="120"/>
              <w:rPr>
                <w:rFonts w:ascii="Times New Roman" w:hAnsi="Times New Roman" w:cs="Times New Roman"/>
                <w:sz w:val="22"/>
                <w:lang w:val="lt-LT"/>
              </w:rPr>
            </w:pPr>
          </w:p>
        </w:tc>
      </w:tr>
    </w:tbl>
    <w:p w14:paraId="30DDC79B" w14:textId="77777777" w:rsidR="00FD3428" w:rsidRPr="00EE623C" w:rsidRDefault="00FD3428" w:rsidP="00FD3428">
      <w:pPr>
        <w:spacing w:after="0" w:line="240" w:lineRule="auto"/>
        <w:jc w:val="left"/>
        <w:rPr>
          <w:rFonts w:ascii="Times New Roman" w:eastAsia="Times New Roman" w:hAnsi="Times New Roman" w:cs="Times New Roman"/>
          <w:b/>
          <w:kern w:val="24"/>
          <w:sz w:val="24"/>
          <w:szCs w:val="24"/>
          <w:highlight w:val="yellow"/>
          <w:lang w:val="lt-LT"/>
        </w:rPr>
      </w:pPr>
      <w:bookmarkStart w:id="54" w:name="_Toc509908698"/>
      <w:bookmarkStart w:id="55" w:name="_Toc509911664"/>
      <w:bookmarkStart w:id="56" w:name="_Toc509914965"/>
      <w:bookmarkStart w:id="57" w:name="_Toc509921928"/>
      <w:bookmarkStart w:id="58" w:name="_Toc509916265"/>
      <w:bookmarkStart w:id="59" w:name="_Toc509922263"/>
      <w:bookmarkStart w:id="60" w:name="_Toc509992746"/>
      <w:bookmarkStart w:id="61" w:name="_Toc510015325"/>
      <w:bookmarkStart w:id="62" w:name="_Toc510018357"/>
      <w:bookmarkStart w:id="63" w:name="_Toc510018411"/>
      <w:bookmarkStart w:id="64" w:name="_Toc510019163"/>
      <w:bookmarkStart w:id="65" w:name="_Toc510019868"/>
      <w:bookmarkStart w:id="66" w:name="_Toc510023561"/>
      <w:bookmarkStart w:id="67" w:name="_Toc510023688"/>
      <w:bookmarkStart w:id="68" w:name="_Toc510024049"/>
      <w:bookmarkStart w:id="69" w:name="_Toc510024487"/>
      <w:bookmarkStart w:id="70" w:name="_Toc510024433"/>
      <w:bookmarkStart w:id="71" w:name="_Toc510025812"/>
      <w:bookmarkStart w:id="72" w:name="_Toc510025758"/>
      <w:bookmarkStart w:id="73" w:name="_Toc510028131"/>
      <w:bookmarkStart w:id="74" w:name="_Toc510028725"/>
      <w:bookmarkStart w:id="75" w:name="_Toc510028593"/>
      <w:bookmarkStart w:id="76" w:name="_Toc510030740"/>
      <w:bookmarkStart w:id="77" w:name="_Toc510031132"/>
      <w:bookmarkStart w:id="78" w:name="_Toc510084624"/>
      <w:bookmarkStart w:id="79" w:name="_Toc510940608"/>
      <w:bookmarkStart w:id="80" w:name="_Toc510945016"/>
      <w:bookmarkStart w:id="81" w:name="_Toc511139339"/>
      <w:bookmarkStart w:id="82" w:name="_Toc511140209"/>
      <w:bookmarkStart w:id="83" w:name="_Toc511140178"/>
      <w:bookmarkStart w:id="84" w:name="_Toc511141000"/>
      <w:bookmarkStart w:id="85" w:name="_Toc511140702"/>
      <w:bookmarkStart w:id="86" w:name="_Toc511142862"/>
      <w:bookmarkStart w:id="87" w:name="_Toc511144267"/>
      <w:bookmarkStart w:id="88" w:name="_Toc511145601"/>
      <w:bookmarkStart w:id="89" w:name="_Toc511145509"/>
      <w:bookmarkStart w:id="90" w:name="_Toc511146610"/>
      <w:bookmarkStart w:id="91" w:name="_Toc511210034"/>
      <w:bookmarkStart w:id="92" w:name="_Toc511375626"/>
      <w:bookmarkStart w:id="93" w:name="_Toc511375679"/>
      <w:bookmarkStart w:id="94" w:name="_Toc511376222"/>
      <w:bookmarkStart w:id="95" w:name="_Toc511376811"/>
      <w:bookmarkStart w:id="96" w:name="_Toc511377487"/>
      <w:bookmarkStart w:id="97" w:name="_Toc511377962"/>
      <w:bookmarkStart w:id="98" w:name="_Toc511378070"/>
      <w:bookmarkStart w:id="99" w:name="_Toc511378759"/>
      <w:bookmarkStart w:id="100" w:name="_Toc511379154"/>
      <w:bookmarkStart w:id="101" w:name="_Toc511378754"/>
      <w:bookmarkStart w:id="102" w:name="_Toc511379969"/>
      <w:bookmarkStart w:id="103" w:name="_Toc511380220"/>
      <w:bookmarkStart w:id="104" w:name="_Toc511381429"/>
      <w:bookmarkStart w:id="105" w:name="_Toc511383014"/>
      <w:bookmarkStart w:id="106" w:name="_Toc511383332"/>
      <w:bookmarkStart w:id="107" w:name="_Toc511383465"/>
      <w:bookmarkStart w:id="108" w:name="_Toc511384084"/>
      <w:bookmarkStart w:id="109" w:name="_Toc511384345"/>
      <w:bookmarkStart w:id="110" w:name="_Toc511384227"/>
      <w:bookmarkStart w:id="111" w:name="_Toc511656733"/>
      <w:bookmarkStart w:id="112" w:name="_Toc511658823"/>
      <w:bookmarkStart w:id="113" w:name="_Toc511659463"/>
      <w:bookmarkStart w:id="114" w:name="_Toc511659903"/>
      <w:bookmarkStart w:id="115" w:name="_Toc511661223"/>
      <w:bookmarkStart w:id="116" w:name="_Toc511663419"/>
      <w:bookmarkStart w:id="117" w:name="_Toc511662601"/>
      <w:bookmarkStart w:id="118" w:name="_Toc511663846"/>
      <w:bookmarkStart w:id="119" w:name="_Toc511664322"/>
    </w:p>
    <w:p w14:paraId="25E5A41D"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2A15FA6"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089E9E23"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0E2C7EA"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8255C1F"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0572EF34"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610A904C"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175B8235"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6B804995"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45D075FC"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6789578D"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412D756"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13B2D280"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1E42104"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7FD0AE4C"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E9D9E2E"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2D9E33A5"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5E26251E"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72994651"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08B9616B"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072B6B48" w14:textId="77777777"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p>
    <w:p w14:paraId="4ACC7679" w14:textId="582D1581" w:rsidR="00C33D2F" w:rsidRPr="00EE623C" w:rsidRDefault="00C33D2F" w:rsidP="00FD3428">
      <w:pPr>
        <w:spacing w:after="0" w:line="240" w:lineRule="auto"/>
        <w:jc w:val="left"/>
        <w:rPr>
          <w:rFonts w:ascii="Times New Roman" w:eastAsia="Times New Roman" w:hAnsi="Times New Roman" w:cs="Times New Roman"/>
          <w:b/>
          <w:kern w:val="24"/>
          <w:sz w:val="24"/>
          <w:szCs w:val="24"/>
          <w:highlight w:val="yellow"/>
          <w:lang w:val="lt-LT"/>
        </w:rPr>
      </w:pPr>
      <w:r w:rsidRPr="00EE623C">
        <w:rPr>
          <w:rFonts w:ascii="Times New Roman" w:eastAsia="Times New Roman" w:hAnsi="Times New Roman" w:cs="Times New Roman"/>
          <w:b/>
          <w:kern w:val="24"/>
          <w:sz w:val="24"/>
          <w:szCs w:val="24"/>
          <w:highlight w:val="yellow"/>
          <w:lang w:val="lt-LT"/>
        </w:rPr>
        <w:br w:type="page"/>
      </w:r>
    </w:p>
    <w:p w14:paraId="473F50B0" w14:textId="1081DE4F" w:rsidR="00FD3428" w:rsidRPr="00EE623C" w:rsidRDefault="005255CA" w:rsidP="005255CA">
      <w:pPr>
        <w:pStyle w:val="2ndlevelheading"/>
        <w:rPr>
          <w:rFonts w:ascii="Times New Roman" w:hAnsi="Times New Roman"/>
          <w:sz w:val="24"/>
          <w:szCs w:val="24"/>
          <w:lang w:val="lt-LT"/>
        </w:rPr>
      </w:pPr>
      <w:bookmarkStart w:id="120" w:name="_Toc45650375"/>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EE623C">
        <w:rPr>
          <w:rFonts w:ascii="Times New Roman" w:hAnsi="Times New Roman"/>
          <w:sz w:val="24"/>
          <w:szCs w:val="24"/>
          <w:lang w:val="lt-LT"/>
        </w:rPr>
        <w:lastRenderedPageBreak/>
        <w:t>Teisinės nuorodos</w:t>
      </w:r>
      <w:bookmarkEnd w:id="120"/>
    </w:p>
    <w:p w14:paraId="63073F6F" w14:textId="6C05DD2F" w:rsidR="00FD3428" w:rsidRPr="00EE623C" w:rsidRDefault="005255CA" w:rsidP="009F009B">
      <w:pPr>
        <w:spacing w:line="276" w:lineRule="auto"/>
        <w:rPr>
          <w:rFonts w:ascii="Times New Roman" w:hAnsi="Times New Roman" w:cs="Times New Roman"/>
          <w:sz w:val="24"/>
          <w:szCs w:val="24"/>
          <w:lang w:val="lt-LT"/>
        </w:rPr>
      </w:pPr>
      <w:r w:rsidRPr="00EE623C">
        <w:rPr>
          <w:rFonts w:ascii="Times New Roman" w:hAnsi="Times New Roman" w:cs="Times New Roman"/>
          <w:sz w:val="24"/>
          <w:szCs w:val="24"/>
          <w:lang w:val="lt-LT"/>
        </w:rPr>
        <w:t xml:space="preserve">Paslaugų teikėjas </w:t>
      </w:r>
      <w:r w:rsidR="00C727D9" w:rsidRPr="00EE623C">
        <w:rPr>
          <w:rFonts w:ascii="Times New Roman" w:hAnsi="Times New Roman" w:cs="Times New Roman"/>
          <w:sz w:val="24"/>
          <w:szCs w:val="24"/>
          <w:lang w:val="lt-LT"/>
        </w:rPr>
        <w:t>turi laikytis</w:t>
      </w:r>
      <w:r w:rsidRPr="00EE623C">
        <w:rPr>
          <w:rFonts w:ascii="Times New Roman" w:hAnsi="Times New Roman" w:cs="Times New Roman"/>
          <w:sz w:val="24"/>
          <w:szCs w:val="24"/>
          <w:lang w:val="lt-LT"/>
        </w:rPr>
        <w:t xml:space="preserve"> ES direktyvų, visų </w:t>
      </w:r>
      <w:r w:rsidR="003556BA" w:rsidRPr="00EE623C">
        <w:rPr>
          <w:rFonts w:ascii="Times New Roman" w:hAnsi="Times New Roman" w:cs="Times New Roman"/>
          <w:sz w:val="24"/>
          <w:szCs w:val="24"/>
          <w:lang w:val="lt-LT"/>
        </w:rPr>
        <w:t xml:space="preserve">Šalies </w:t>
      </w:r>
      <w:r w:rsidRPr="00EE623C">
        <w:rPr>
          <w:rFonts w:ascii="Times New Roman" w:hAnsi="Times New Roman" w:cs="Times New Roman"/>
          <w:sz w:val="24"/>
          <w:szCs w:val="24"/>
          <w:lang w:val="lt-LT"/>
        </w:rPr>
        <w:t xml:space="preserve">statybos ir kitų nacionalinių įstatymų, ES standartų, </w:t>
      </w:r>
      <w:r w:rsidR="003556BA" w:rsidRPr="00EE623C">
        <w:rPr>
          <w:rFonts w:ascii="Times New Roman" w:hAnsi="Times New Roman" w:cs="Times New Roman"/>
          <w:sz w:val="24"/>
          <w:szCs w:val="24"/>
          <w:lang w:val="lt-LT"/>
        </w:rPr>
        <w:t>konkrečioje Šalyje galiojančių</w:t>
      </w:r>
      <w:r w:rsidRPr="00EE623C">
        <w:rPr>
          <w:rFonts w:ascii="Times New Roman" w:hAnsi="Times New Roman" w:cs="Times New Roman"/>
          <w:sz w:val="24"/>
          <w:szCs w:val="24"/>
          <w:lang w:val="lt-LT"/>
        </w:rPr>
        <w:t xml:space="preserve"> </w:t>
      </w:r>
      <w:r w:rsidR="003556BA" w:rsidRPr="00EE623C">
        <w:rPr>
          <w:rFonts w:ascii="Times New Roman" w:hAnsi="Times New Roman" w:cs="Times New Roman"/>
          <w:sz w:val="24"/>
          <w:szCs w:val="24"/>
          <w:lang w:val="lt-LT"/>
        </w:rPr>
        <w:t>įstatymų</w:t>
      </w:r>
      <w:r w:rsidRPr="00EE623C">
        <w:rPr>
          <w:rFonts w:ascii="Times New Roman" w:hAnsi="Times New Roman" w:cs="Times New Roman"/>
          <w:sz w:val="24"/>
          <w:szCs w:val="24"/>
          <w:lang w:val="lt-LT"/>
        </w:rPr>
        <w:t xml:space="preserve"> / standartų / taisyklių ir kitų teisės aktų, taikomų teikiant geodezinio tinklo </w:t>
      </w:r>
      <w:r w:rsidR="003556BA" w:rsidRPr="00EE623C">
        <w:rPr>
          <w:rFonts w:ascii="Times New Roman" w:hAnsi="Times New Roman" w:cs="Times New Roman"/>
          <w:sz w:val="24"/>
          <w:szCs w:val="24"/>
          <w:lang w:val="lt-LT"/>
        </w:rPr>
        <w:t>kūrimo</w:t>
      </w:r>
      <w:r w:rsidRPr="00EE623C">
        <w:rPr>
          <w:rFonts w:ascii="Times New Roman" w:hAnsi="Times New Roman" w:cs="Times New Roman"/>
          <w:sz w:val="24"/>
          <w:szCs w:val="24"/>
          <w:lang w:val="lt-LT"/>
        </w:rPr>
        <w:t xml:space="preserve"> ir statybos priežiūros paslaug</w:t>
      </w:r>
      <w:r w:rsidR="003556BA" w:rsidRPr="00EE623C">
        <w:rPr>
          <w:rFonts w:ascii="Times New Roman" w:hAnsi="Times New Roman" w:cs="Times New Roman"/>
          <w:sz w:val="24"/>
          <w:szCs w:val="24"/>
          <w:lang w:val="lt-LT"/>
        </w:rPr>
        <w:t>ų teikimui</w:t>
      </w:r>
      <w:r w:rsidRPr="00EE623C">
        <w:rPr>
          <w:rFonts w:ascii="Times New Roman" w:hAnsi="Times New Roman" w:cs="Times New Roman"/>
          <w:sz w:val="24"/>
          <w:szCs w:val="24"/>
          <w:lang w:val="lt-LT"/>
        </w:rPr>
        <w:t>.</w:t>
      </w:r>
    </w:p>
    <w:p w14:paraId="19A28265" w14:textId="389F1EA0" w:rsidR="00FD3428" w:rsidRPr="00EE623C" w:rsidRDefault="00F51E54" w:rsidP="00FD3428">
      <w:pPr>
        <w:pStyle w:val="1stlevelheading"/>
        <w:rPr>
          <w:rFonts w:ascii="Times New Roman" w:hAnsi="Times New Roman"/>
          <w:sz w:val="24"/>
          <w:szCs w:val="24"/>
          <w:lang w:val="lt-LT"/>
        </w:rPr>
      </w:pPr>
      <w:bookmarkStart w:id="121" w:name="_Toc45650376"/>
      <w:bookmarkStart w:id="122" w:name="_Toc510940610"/>
      <w:bookmarkStart w:id="123" w:name="_Toc510945018"/>
      <w:bookmarkStart w:id="124" w:name="_Toc511139341"/>
      <w:bookmarkStart w:id="125" w:name="_Toc511140211"/>
      <w:bookmarkStart w:id="126" w:name="_Toc511140180"/>
      <w:bookmarkStart w:id="127" w:name="_Toc511141002"/>
      <w:bookmarkStart w:id="128" w:name="_Toc511140704"/>
      <w:bookmarkStart w:id="129" w:name="_Toc511142864"/>
      <w:bookmarkStart w:id="130" w:name="_Toc511144269"/>
      <w:bookmarkStart w:id="131" w:name="_Toc511145603"/>
      <w:bookmarkStart w:id="132" w:name="_Toc511145511"/>
      <w:bookmarkStart w:id="133" w:name="_Toc511146612"/>
      <w:bookmarkStart w:id="134" w:name="_Toc511210036"/>
      <w:bookmarkStart w:id="135" w:name="_Toc511375628"/>
      <w:bookmarkStart w:id="136" w:name="_Toc511375681"/>
      <w:bookmarkStart w:id="137" w:name="_Toc511376224"/>
      <w:bookmarkStart w:id="138" w:name="_Toc511376813"/>
      <w:bookmarkStart w:id="139" w:name="_Toc511377489"/>
      <w:bookmarkStart w:id="140" w:name="_Toc511377964"/>
      <w:bookmarkStart w:id="141" w:name="_Toc511378072"/>
      <w:bookmarkStart w:id="142" w:name="_Toc511378761"/>
      <w:bookmarkStart w:id="143" w:name="_Toc511379156"/>
      <w:bookmarkStart w:id="144" w:name="_Toc511378809"/>
      <w:bookmarkStart w:id="145" w:name="_Toc511379971"/>
      <w:bookmarkStart w:id="146" w:name="_Toc511380222"/>
      <w:bookmarkStart w:id="147" w:name="_Toc511381431"/>
      <w:bookmarkStart w:id="148" w:name="_Toc511383016"/>
      <w:bookmarkStart w:id="149" w:name="_Toc511383334"/>
      <w:bookmarkStart w:id="150" w:name="_Toc511383467"/>
      <w:bookmarkStart w:id="151" w:name="_Toc511384086"/>
      <w:bookmarkStart w:id="152" w:name="_Toc511384347"/>
      <w:bookmarkStart w:id="153" w:name="_Toc511384229"/>
      <w:bookmarkStart w:id="154" w:name="_Toc511656735"/>
      <w:bookmarkStart w:id="155" w:name="_Toc511658825"/>
      <w:bookmarkStart w:id="156" w:name="_Toc511659465"/>
      <w:bookmarkStart w:id="157" w:name="_Toc511659905"/>
      <w:bookmarkStart w:id="158" w:name="_Toc511661225"/>
      <w:bookmarkStart w:id="159" w:name="_Toc511663421"/>
      <w:bookmarkStart w:id="160" w:name="_Toc511662603"/>
      <w:bookmarkStart w:id="161" w:name="_Toc511663848"/>
      <w:bookmarkStart w:id="162" w:name="_Toc511664324"/>
      <w:r w:rsidRPr="00EE623C">
        <w:rPr>
          <w:rFonts w:ascii="Times New Roman" w:hAnsi="Times New Roman"/>
          <w:sz w:val="24"/>
          <w:szCs w:val="24"/>
          <w:lang w:val="lt-LT"/>
        </w:rPr>
        <w:t>GEODEZIN</w:t>
      </w:r>
      <w:r>
        <w:rPr>
          <w:rFonts w:ascii="Times New Roman" w:hAnsi="Times New Roman"/>
          <w:sz w:val="24"/>
          <w:szCs w:val="24"/>
          <w:lang w:val="lt-LT"/>
        </w:rPr>
        <w:t>i</w:t>
      </w:r>
      <w:r w:rsidRPr="00EE623C">
        <w:rPr>
          <w:rFonts w:ascii="Times New Roman" w:hAnsi="Times New Roman"/>
          <w:sz w:val="24"/>
          <w:szCs w:val="24"/>
          <w:lang w:val="lt-LT"/>
        </w:rPr>
        <w:t xml:space="preserve">O </w:t>
      </w:r>
      <w:r w:rsidR="003556BA" w:rsidRPr="00EE623C">
        <w:rPr>
          <w:rFonts w:ascii="Times New Roman" w:hAnsi="Times New Roman"/>
          <w:sz w:val="24"/>
          <w:szCs w:val="24"/>
          <w:lang w:val="lt-LT"/>
        </w:rPr>
        <w:t>TINKLO KŪRIMAS</w:t>
      </w:r>
      <w:bookmarkEnd w:id="121"/>
    </w:p>
    <w:p w14:paraId="0A7114E4" w14:textId="422E6509" w:rsidR="00FD3428" w:rsidRPr="00EE623C" w:rsidRDefault="003556BA" w:rsidP="009F009B">
      <w:pPr>
        <w:pStyle w:val="SLONormal"/>
        <w:spacing w:line="276" w:lineRule="auto"/>
        <w:rPr>
          <w:rFonts w:eastAsiaTheme="minorHAnsi"/>
          <w:kern w:val="0"/>
          <w:sz w:val="24"/>
          <w:lang w:val="lt-LT"/>
        </w:rPr>
      </w:pPr>
      <w:r w:rsidRPr="00EE623C">
        <w:rPr>
          <w:rFonts w:eastAsiaTheme="minorHAnsi"/>
          <w:kern w:val="0"/>
          <w:sz w:val="24"/>
          <w:lang w:val="lt-LT"/>
        </w:rPr>
        <w:t>Toliau pateiktos</w:t>
      </w:r>
      <w:r w:rsidR="005255CA" w:rsidRPr="00EE623C">
        <w:rPr>
          <w:rFonts w:eastAsiaTheme="minorHAnsi"/>
          <w:kern w:val="0"/>
          <w:sz w:val="24"/>
          <w:lang w:val="lt-LT"/>
        </w:rPr>
        <w:t xml:space="preserve"> rekomendacijos ir gairės yra skirtos </w:t>
      </w:r>
      <w:r w:rsidRPr="00EE623C">
        <w:rPr>
          <w:rFonts w:eastAsiaTheme="minorHAnsi"/>
          <w:kern w:val="0"/>
          <w:sz w:val="24"/>
          <w:lang w:val="lt-LT"/>
        </w:rPr>
        <w:t>užtikrinti</w:t>
      </w:r>
      <w:r w:rsidR="005255CA" w:rsidRPr="00EE623C">
        <w:rPr>
          <w:rFonts w:eastAsiaTheme="minorHAnsi"/>
          <w:kern w:val="0"/>
          <w:sz w:val="24"/>
          <w:lang w:val="lt-LT"/>
        </w:rPr>
        <w:t xml:space="preserve">, kad </w:t>
      </w:r>
      <w:r w:rsidRPr="00EE623C">
        <w:rPr>
          <w:rFonts w:eastAsiaTheme="minorHAnsi"/>
          <w:kern w:val="0"/>
          <w:sz w:val="24"/>
          <w:lang w:val="lt-LT"/>
        </w:rPr>
        <w:t xml:space="preserve">greitojo geležinkelio </w:t>
      </w:r>
      <w:r w:rsidR="005255CA" w:rsidRPr="00EE623C">
        <w:rPr>
          <w:rFonts w:eastAsiaTheme="minorHAnsi"/>
          <w:kern w:val="0"/>
          <w:sz w:val="24"/>
          <w:lang w:val="lt-LT"/>
        </w:rPr>
        <w:t>„</w:t>
      </w:r>
      <w:proofErr w:type="spellStart"/>
      <w:r w:rsidR="005255CA" w:rsidRPr="00EE623C">
        <w:rPr>
          <w:rFonts w:eastAsiaTheme="minorHAnsi"/>
          <w:kern w:val="0"/>
          <w:sz w:val="24"/>
          <w:lang w:val="lt-LT"/>
        </w:rPr>
        <w:t>Rail</w:t>
      </w:r>
      <w:proofErr w:type="spellEnd"/>
      <w:r w:rsidR="005255CA" w:rsidRPr="00EE623C">
        <w:rPr>
          <w:rFonts w:eastAsiaTheme="minorHAnsi"/>
          <w:kern w:val="0"/>
          <w:sz w:val="24"/>
          <w:lang w:val="lt-LT"/>
        </w:rPr>
        <w:t xml:space="preserve"> </w:t>
      </w:r>
      <w:proofErr w:type="spellStart"/>
      <w:r w:rsidR="005255CA" w:rsidRPr="00EE623C">
        <w:rPr>
          <w:rFonts w:eastAsiaTheme="minorHAnsi"/>
          <w:kern w:val="0"/>
          <w:sz w:val="24"/>
          <w:lang w:val="lt-LT"/>
        </w:rPr>
        <w:t>Baltica</w:t>
      </w:r>
      <w:proofErr w:type="spellEnd"/>
      <w:r w:rsidR="005255CA" w:rsidRPr="00EE623C">
        <w:rPr>
          <w:rFonts w:eastAsiaTheme="minorHAnsi"/>
          <w:kern w:val="0"/>
          <w:sz w:val="24"/>
          <w:lang w:val="lt-LT"/>
        </w:rPr>
        <w:t xml:space="preserve">“ </w:t>
      </w:r>
      <w:r w:rsidRPr="00EE623C">
        <w:rPr>
          <w:rFonts w:eastAsiaTheme="minorHAnsi"/>
          <w:kern w:val="0"/>
          <w:sz w:val="24"/>
          <w:lang w:val="lt-LT"/>
        </w:rPr>
        <w:t>statybos</w:t>
      </w:r>
      <w:r w:rsidR="005255CA" w:rsidRPr="00EE623C">
        <w:rPr>
          <w:rFonts w:eastAsiaTheme="minorHAnsi"/>
          <w:kern w:val="0"/>
          <w:sz w:val="24"/>
          <w:lang w:val="lt-LT"/>
        </w:rPr>
        <w:t xml:space="preserve"> tikslumas </w:t>
      </w:r>
      <w:r w:rsidRPr="00EE623C">
        <w:rPr>
          <w:rFonts w:eastAsiaTheme="minorHAnsi"/>
          <w:kern w:val="0"/>
          <w:sz w:val="24"/>
          <w:lang w:val="lt-LT"/>
        </w:rPr>
        <w:t>atitiks</w:t>
      </w:r>
      <w:r w:rsidR="005255CA" w:rsidRPr="00EE623C">
        <w:rPr>
          <w:rFonts w:eastAsiaTheme="minorHAnsi"/>
          <w:kern w:val="0"/>
          <w:sz w:val="24"/>
          <w:lang w:val="lt-LT"/>
        </w:rPr>
        <w:t xml:space="preserve"> visus visose Baltijos šalyse galiojančius įstatymus ir standartus, ir užtikrinti, kad visos šalys (pvz., </w:t>
      </w:r>
      <w:r w:rsidRPr="00EE623C">
        <w:rPr>
          <w:rFonts w:eastAsiaTheme="minorHAnsi"/>
          <w:kern w:val="0"/>
          <w:sz w:val="24"/>
          <w:lang w:val="lt-LT"/>
        </w:rPr>
        <w:t>projektuotojas</w:t>
      </w:r>
      <w:r w:rsidR="005255CA" w:rsidRPr="00EE623C">
        <w:rPr>
          <w:rFonts w:eastAsiaTheme="minorHAnsi"/>
          <w:kern w:val="0"/>
          <w:sz w:val="24"/>
          <w:lang w:val="lt-LT"/>
        </w:rPr>
        <w:t xml:space="preserve">, rangovas, </w:t>
      </w:r>
      <w:r w:rsidRPr="00EE623C">
        <w:rPr>
          <w:rFonts w:eastAsiaTheme="minorHAnsi"/>
          <w:kern w:val="0"/>
          <w:sz w:val="24"/>
          <w:lang w:val="lt-LT"/>
        </w:rPr>
        <w:t>valdžios institucijos, priežiūros tarnybos</w:t>
      </w:r>
      <w:r w:rsidR="005255CA" w:rsidRPr="00EE623C">
        <w:rPr>
          <w:rFonts w:eastAsiaTheme="minorHAnsi"/>
          <w:kern w:val="0"/>
          <w:sz w:val="24"/>
          <w:lang w:val="lt-LT"/>
        </w:rPr>
        <w:t xml:space="preserve"> ir kt.) </w:t>
      </w:r>
      <w:r w:rsidRPr="00EE623C">
        <w:rPr>
          <w:rFonts w:eastAsiaTheme="minorHAnsi"/>
          <w:kern w:val="0"/>
          <w:sz w:val="24"/>
          <w:lang w:val="lt-LT"/>
        </w:rPr>
        <w:t>d</w:t>
      </w:r>
      <w:r w:rsidR="005255CA" w:rsidRPr="00EE623C">
        <w:rPr>
          <w:rFonts w:eastAsiaTheme="minorHAnsi"/>
          <w:kern w:val="0"/>
          <w:sz w:val="24"/>
          <w:lang w:val="lt-LT"/>
        </w:rPr>
        <w:t xml:space="preserve">irbtų </w:t>
      </w:r>
      <w:r w:rsidRPr="00EE623C">
        <w:rPr>
          <w:rFonts w:eastAsiaTheme="minorHAnsi"/>
          <w:kern w:val="0"/>
          <w:sz w:val="24"/>
          <w:lang w:val="lt-LT"/>
        </w:rPr>
        <w:t>naudodamos tą</w:t>
      </w:r>
      <w:r w:rsidR="005255CA" w:rsidRPr="00EE623C">
        <w:rPr>
          <w:rFonts w:eastAsiaTheme="minorHAnsi"/>
          <w:kern w:val="0"/>
          <w:sz w:val="24"/>
          <w:lang w:val="lt-LT"/>
        </w:rPr>
        <w:t xml:space="preserve"> pači</w:t>
      </w:r>
      <w:r w:rsidRPr="00EE623C">
        <w:rPr>
          <w:rFonts w:eastAsiaTheme="minorHAnsi"/>
          <w:kern w:val="0"/>
          <w:sz w:val="24"/>
          <w:lang w:val="lt-LT"/>
        </w:rPr>
        <w:t>ą</w:t>
      </w:r>
      <w:r w:rsidR="005255CA" w:rsidRPr="00EE623C">
        <w:rPr>
          <w:rFonts w:eastAsiaTheme="minorHAnsi"/>
          <w:kern w:val="0"/>
          <w:sz w:val="24"/>
          <w:lang w:val="lt-LT"/>
        </w:rPr>
        <w:t xml:space="preserve"> atskaitos sistem</w:t>
      </w:r>
      <w:r w:rsidRPr="00EE623C">
        <w:rPr>
          <w:rFonts w:eastAsiaTheme="minorHAnsi"/>
          <w:kern w:val="0"/>
          <w:sz w:val="24"/>
          <w:lang w:val="lt-LT"/>
        </w:rPr>
        <w:t>ą</w:t>
      </w:r>
      <w:r w:rsidR="005255CA" w:rsidRPr="00EE623C">
        <w:rPr>
          <w:rFonts w:eastAsiaTheme="minorHAnsi"/>
          <w:kern w:val="0"/>
          <w:sz w:val="24"/>
          <w:lang w:val="lt-LT"/>
        </w:rPr>
        <w:t xml:space="preserve"> </w:t>
      </w:r>
      <w:r w:rsidRPr="00EE623C">
        <w:rPr>
          <w:rFonts w:eastAsiaTheme="minorHAnsi"/>
          <w:kern w:val="0"/>
          <w:sz w:val="24"/>
          <w:lang w:val="lt-LT"/>
        </w:rPr>
        <w:t>derindamos</w:t>
      </w:r>
      <w:r w:rsidR="005255CA" w:rsidRPr="00EE623C">
        <w:rPr>
          <w:rFonts w:eastAsiaTheme="minorHAnsi"/>
          <w:kern w:val="0"/>
          <w:sz w:val="24"/>
          <w:lang w:val="lt-LT"/>
        </w:rPr>
        <w:t xml:space="preserve"> planavim</w:t>
      </w:r>
      <w:r w:rsidRPr="00EE623C">
        <w:rPr>
          <w:rFonts w:eastAsiaTheme="minorHAnsi"/>
          <w:kern w:val="0"/>
          <w:sz w:val="24"/>
          <w:lang w:val="lt-LT"/>
        </w:rPr>
        <w:t>o ir</w:t>
      </w:r>
      <w:r w:rsidR="005255CA" w:rsidRPr="00EE623C">
        <w:rPr>
          <w:rFonts w:eastAsiaTheme="minorHAnsi"/>
          <w:kern w:val="0"/>
          <w:sz w:val="24"/>
          <w:lang w:val="lt-LT"/>
        </w:rPr>
        <w:t xml:space="preserve"> projektavim</w:t>
      </w:r>
      <w:r w:rsidRPr="00EE623C">
        <w:rPr>
          <w:rFonts w:eastAsiaTheme="minorHAnsi"/>
          <w:kern w:val="0"/>
          <w:sz w:val="24"/>
          <w:lang w:val="lt-LT"/>
        </w:rPr>
        <w:t>o rezultatus bei</w:t>
      </w:r>
      <w:r w:rsidR="005255CA" w:rsidRPr="00EE623C">
        <w:rPr>
          <w:rFonts w:eastAsiaTheme="minorHAnsi"/>
          <w:kern w:val="0"/>
          <w:sz w:val="24"/>
          <w:lang w:val="lt-LT"/>
        </w:rPr>
        <w:t xml:space="preserve"> koordinuo</w:t>
      </w:r>
      <w:r w:rsidRPr="00EE623C">
        <w:rPr>
          <w:rFonts w:eastAsiaTheme="minorHAnsi"/>
          <w:kern w:val="0"/>
          <w:sz w:val="24"/>
          <w:lang w:val="lt-LT"/>
        </w:rPr>
        <w:t>damos</w:t>
      </w:r>
      <w:r w:rsidR="005255CA" w:rsidRPr="00EE623C">
        <w:rPr>
          <w:rFonts w:eastAsiaTheme="minorHAnsi"/>
          <w:kern w:val="0"/>
          <w:sz w:val="24"/>
          <w:lang w:val="lt-LT"/>
        </w:rPr>
        <w:t xml:space="preserve"> statybą. </w:t>
      </w:r>
      <w:r w:rsidR="0058716F" w:rsidRPr="00EE623C">
        <w:rPr>
          <w:rFonts w:eastAsiaTheme="minorHAnsi"/>
          <w:kern w:val="0"/>
          <w:sz w:val="24"/>
          <w:lang w:val="lt-LT"/>
        </w:rPr>
        <w:t>Būtina užtikrinti, kad</w:t>
      </w:r>
      <w:r w:rsidR="005255CA" w:rsidRPr="00EE623C">
        <w:rPr>
          <w:rFonts w:eastAsiaTheme="minorHAnsi"/>
          <w:kern w:val="0"/>
          <w:sz w:val="24"/>
          <w:lang w:val="lt-LT"/>
        </w:rPr>
        <w:t xml:space="preserve"> </w:t>
      </w:r>
      <w:r w:rsidR="0058716F" w:rsidRPr="00EE623C">
        <w:rPr>
          <w:rFonts w:eastAsiaTheme="minorHAnsi"/>
          <w:kern w:val="0"/>
          <w:sz w:val="24"/>
          <w:lang w:val="lt-LT"/>
        </w:rPr>
        <w:t xml:space="preserve">projekto </w:t>
      </w:r>
      <w:r w:rsidR="005255CA" w:rsidRPr="00EE623C">
        <w:rPr>
          <w:rFonts w:eastAsiaTheme="minorHAnsi"/>
          <w:kern w:val="0"/>
          <w:sz w:val="24"/>
          <w:lang w:val="lt-LT"/>
        </w:rPr>
        <w:t>„</w:t>
      </w:r>
      <w:proofErr w:type="spellStart"/>
      <w:r w:rsidR="005255CA" w:rsidRPr="00EE623C">
        <w:rPr>
          <w:rFonts w:eastAsiaTheme="minorHAnsi"/>
          <w:kern w:val="0"/>
          <w:sz w:val="24"/>
          <w:lang w:val="lt-LT"/>
        </w:rPr>
        <w:t>Rail</w:t>
      </w:r>
      <w:proofErr w:type="spellEnd"/>
      <w:r w:rsidR="005255CA" w:rsidRPr="00EE623C">
        <w:rPr>
          <w:rFonts w:eastAsiaTheme="minorHAnsi"/>
          <w:kern w:val="0"/>
          <w:sz w:val="24"/>
          <w:lang w:val="lt-LT"/>
        </w:rPr>
        <w:t xml:space="preserve"> </w:t>
      </w:r>
      <w:proofErr w:type="spellStart"/>
      <w:r w:rsidR="005255CA" w:rsidRPr="00EE623C">
        <w:rPr>
          <w:rFonts w:eastAsiaTheme="minorHAnsi"/>
          <w:kern w:val="0"/>
          <w:sz w:val="24"/>
          <w:lang w:val="lt-LT"/>
        </w:rPr>
        <w:t>Baltica</w:t>
      </w:r>
      <w:proofErr w:type="spellEnd"/>
      <w:r w:rsidR="005255CA" w:rsidRPr="00EE623C">
        <w:rPr>
          <w:rFonts w:eastAsiaTheme="minorHAnsi"/>
          <w:kern w:val="0"/>
          <w:sz w:val="24"/>
          <w:lang w:val="lt-LT"/>
        </w:rPr>
        <w:t xml:space="preserve">“ geodezinis tinklas būtų optimalus geometrijos, tikslumo ir patikimumo atžvilgiu. </w:t>
      </w:r>
      <w:r w:rsidR="0058716F" w:rsidRPr="00EE623C">
        <w:rPr>
          <w:rFonts w:eastAsiaTheme="minorHAnsi"/>
          <w:kern w:val="0"/>
          <w:sz w:val="24"/>
          <w:lang w:val="lt-LT"/>
        </w:rPr>
        <w:t>Ši</w:t>
      </w:r>
      <w:r w:rsidR="005255CA" w:rsidRPr="00EE623C">
        <w:rPr>
          <w:rFonts w:eastAsiaTheme="minorHAnsi"/>
          <w:kern w:val="0"/>
          <w:sz w:val="24"/>
          <w:lang w:val="lt-LT"/>
        </w:rPr>
        <w:t xml:space="preserve">uo tikslu turi būti </w:t>
      </w:r>
      <w:r w:rsidR="0058716F" w:rsidRPr="00EE623C">
        <w:rPr>
          <w:rFonts w:eastAsiaTheme="minorHAnsi"/>
          <w:kern w:val="0"/>
          <w:sz w:val="24"/>
          <w:lang w:val="lt-LT"/>
        </w:rPr>
        <w:t>sukurtas</w:t>
      </w:r>
      <w:r w:rsidR="005255CA" w:rsidRPr="00EE623C">
        <w:rPr>
          <w:rFonts w:eastAsiaTheme="minorHAnsi"/>
          <w:kern w:val="0"/>
          <w:sz w:val="24"/>
          <w:lang w:val="lt-LT"/>
        </w:rPr>
        <w:t xml:space="preserve"> papildomas geodezinis tinklas, </w:t>
      </w:r>
      <w:r w:rsidR="00212533">
        <w:rPr>
          <w:rFonts w:eastAsiaTheme="minorHAnsi"/>
          <w:kern w:val="0"/>
          <w:sz w:val="24"/>
          <w:lang w:val="lt-LT"/>
        </w:rPr>
        <w:t>susietas</w:t>
      </w:r>
      <w:r w:rsidR="00212533" w:rsidRPr="00EE623C">
        <w:rPr>
          <w:rFonts w:eastAsiaTheme="minorHAnsi"/>
          <w:kern w:val="0"/>
          <w:sz w:val="24"/>
          <w:lang w:val="lt-LT"/>
        </w:rPr>
        <w:t xml:space="preserve"> </w:t>
      </w:r>
      <w:r w:rsidR="005255CA" w:rsidRPr="00EE623C">
        <w:rPr>
          <w:rFonts w:eastAsiaTheme="minorHAnsi"/>
          <w:kern w:val="0"/>
          <w:sz w:val="24"/>
          <w:lang w:val="lt-LT"/>
        </w:rPr>
        <w:t>su vietine</w:t>
      </w:r>
      <w:r w:rsidR="00212533">
        <w:rPr>
          <w:rFonts w:eastAsiaTheme="minorHAnsi"/>
          <w:kern w:val="0"/>
          <w:sz w:val="24"/>
          <w:lang w:val="lt-LT"/>
        </w:rPr>
        <w:t xml:space="preserve"> valstybine</w:t>
      </w:r>
      <w:r w:rsidR="005255CA" w:rsidRPr="00EE623C">
        <w:rPr>
          <w:rFonts w:eastAsiaTheme="minorHAnsi"/>
          <w:kern w:val="0"/>
          <w:sz w:val="24"/>
          <w:lang w:val="lt-LT"/>
        </w:rPr>
        <w:t xml:space="preserve"> koordinačių sistema, kad būtų užtikrintas aukštas tikslumas statybos, priežiūros ir </w:t>
      </w:r>
      <w:r w:rsidR="003B283E">
        <w:rPr>
          <w:rFonts w:eastAsiaTheme="minorHAnsi"/>
          <w:kern w:val="0"/>
          <w:sz w:val="24"/>
          <w:lang w:val="lt-LT"/>
        </w:rPr>
        <w:t>eksploata</w:t>
      </w:r>
      <w:r w:rsidR="00975646">
        <w:rPr>
          <w:rFonts w:eastAsiaTheme="minorHAnsi"/>
          <w:kern w:val="0"/>
          <w:sz w:val="24"/>
          <w:lang w:val="lt-LT"/>
        </w:rPr>
        <w:t>cijo</w:t>
      </w:r>
      <w:r w:rsidR="005255CA" w:rsidRPr="00EE623C">
        <w:rPr>
          <w:rFonts w:eastAsiaTheme="minorHAnsi"/>
          <w:kern w:val="0"/>
          <w:sz w:val="24"/>
          <w:lang w:val="lt-LT"/>
        </w:rPr>
        <w:t>s etapuose.</w:t>
      </w:r>
    </w:p>
    <w:p w14:paraId="0FB23111" w14:textId="3FBD53A9" w:rsidR="00C9338C" w:rsidRPr="00EE623C" w:rsidRDefault="00C9338C" w:rsidP="00C9338C">
      <w:pPr>
        <w:pStyle w:val="SLONormal"/>
        <w:keepNext/>
        <w:jc w:val="center"/>
        <w:rPr>
          <w:lang w:val="lt-LT"/>
        </w:rPr>
      </w:pPr>
    </w:p>
    <w:p w14:paraId="063CE138" w14:textId="3B223532" w:rsidR="00FD3428" w:rsidRPr="00EE623C" w:rsidRDefault="0058716F" w:rsidP="0058716F">
      <w:pPr>
        <w:pStyle w:val="2ndlevelheading"/>
        <w:rPr>
          <w:rFonts w:ascii="Times New Roman" w:hAnsi="Times New Roman"/>
          <w:sz w:val="24"/>
          <w:szCs w:val="24"/>
          <w:lang w:val="lt-LT"/>
        </w:rPr>
      </w:pPr>
      <w:bookmarkStart w:id="163" w:name="_Toc45650377"/>
      <w:r w:rsidRPr="00EE623C">
        <w:rPr>
          <w:rFonts w:ascii="Times New Roman" w:hAnsi="Times New Roman"/>
          <w:sz w:val="24"/>
          <w:szCs w:val="24"/>
          <w:lang w:val="lt-LT"/>
        </w:rPr>
        <w:t>Atskaitos sistema</w:t>
      </w:r>
      <w:bookmarkEnd w:id="163"/>
    </w:p>
    <w:p w14:paraId="6898CF0C" w14:textId="149DC4C3" w:rsidR="00FD3428" w:rsidRPr="00EE623C" w:rsidRDefault="005255CA" w:rsidP="00FD3428">
      <w:pPr>
        <w:pStyle w:val="SLONormal"/>
        <w:rPr>
          <w:sz w:val="24"/>
          <w:lang w:val="lt-LT"/>
        </w:rPr>
      </w:pPr>
      <w:r w:rsidRPr="00EE623C">
        <w:rPr>
          <w:sz w:val="24"/>
          <w:lang w:val="lt-LT"/>
        </w:rPr>
        <w:t xml:space="preserve">Kiekvienoje šalyje visi projektavimo ir </w:t>
      </w:r>
      <w:r w:rsidR="0058716F" w:rsidRPr="00EE623C">
        <w:rPr>
          <w:sz w:val="24"/>
          <w:lang w:val="lt-LT"/>
        </w:rPr>
        <w:t>statybos</w:t>
      </w:r>
      <w:r w:rsidRPr="00EE623C">
        <w:rPr>
          <w:sz w:val="24"/>
          <w:lang w:val="lt-LT"/>
        </w:rPr>
        <w:t xml:space="preserve"> darbai turi būti vykdomi pagal vietinę koordinačių sistemą (1 lentelė). </w:t>
      </w:r>
      <w:r w:rsidR="0058716F" w:rsidRPr="00EE623C">
        <w:rPr>
          <w:sz w:val="24"/>
          <w:lang w:val="lt-LT"/>
        </w:rPr>
        <w:t>Valstybių pasienio</w:t>
      </w:r>
      <w:r w:rsidRPr="00EE623C">
        <w:rPr>
          <w:sz w:val="24"/>
          <w:lang w:val="lt-LT"/>
        </w:rPr>
        <w:t xml:space="preserve"> ruože </w:t>
      </w:r>
      <w:r w:rsidR="0058716F" w:rsidRPr="00EE623C">
        <w:rPr>
          <w:sz w:val="24"/>
          <w:lang w:val="lt-LT"/>
        </w:rPr>
        <w:t>kartu su</w:t>
      </w:r>
      <w:r w:rsidRPr="00EE623C">
        <w:rPr>
          <w:sz w:val="24"/>
          <w:lang w:val="lt-LT"/>
        </w:rPr>
        <w:t xml:space="preserve"> vietin</w:t>
      </w:r>
      <w:r w:rsidR="0058716F" w:rsidRPr="00EE623C">
        <w:rPr>
          <w:sz w:val="24"/>
          <w:lang w:val="lt-LT"/>
        </w:rPr>
        <w:t>e</w:t>
      </w:r>
      <w:r w:rsidRPr="00EE623C">
        <w:rPr>
          <w:sz w:val="24"/>
          <w:lang w:val="lt-LT"/>
        </w:rPr>
        <w:t xml:space="preserve"> koordinačių sistem</w:t>
      </w:r>
      <w:r w:rsidR="0058716F" w:rsidRPr="00EE623C">
        <w:rPr>
          <w:sz w:val="24"/>
          <w:lang w:val="lt-LT"/>
        </w:rPr>
        <w:t>a</w:t>
      </w:r>
      <w:r w:rsidRPr="00EE623C">
        <w:rPr>
          <w:sz w:val="24"/>
          <w:lang w:val="lt-LT"/>
        </w:rPr>
        <w:t xml:space="preserve"> </w:t>
      </w:r>
      <w:r w:rsidR="0058716F" w:rsidRPr="00EE623C">
        <w:rPr>
          <w:sz w:val="24"/>
          <w:lang w:val="lt-LT"/>
        </w:rPr>
        <w:t xml:space="preserve">turi būti naudojama 1984 m. pasaulinė geodezijos sistema (WGS84) </w:t>
      </w:r>
      <w:r w:rsidRPr="00EE623C">
        <w:rPr>
          <w:sz w:val="24"/>
          <w:lang w:val="lt-LT"/>
        </w:rPr>
        <w:t>skland</w:t>
      </w:r>
      <w:r w:rsidR="0058716F" w:rsidRPr="00EE623C">
        <w:rPr>
          <w:sz w:val="24"/>
          <w:lang w:val="lt-LT"/>
        </w:rPr>
        <w:t>žiam</w:t>
      </w:r>
      <w:r w:rsidRPr="00EE623C">
        <w:rPr>
          <w:sz w:val="24"/>
          <w:lang w:val="lt-LT"/>
        </w:rPr>
        <w:t xml:space="preserve"> </w:t>
      </w:r>
      <w:r w:rsidR="0058716F" w:rsidRPr="00EE623C">
        <w:rPr>
          <w:sz w:val="24"/>
          <w:lang w:val="lt-LT"/>
        </w:rPr>
        <w:t>gretimų</w:t>
      </w:r>
      <w:r w:rsidRPr="00EE623C">
        <w:rPr>
          <w:sz w:val="24"/>
          <w:lang w:val="lt-LT"/>
        </w:rPr>
        <w:t xml:space="preserve"> </w:t>
      </w:r>
      <w:r w:rsidR="0058716F" w:rsidRPr="00EE623C">
        <w:rPr>
          <w:sz w:val="24"/>
          <w:lang w:val="lt-LT"/>
        </w:rPr>
        <w:t>ruožų</w:t>
      </w:r>
      <w:r w:rsidRPr="00EE623C">
        <w:rPr>
          <w:sz w:val="24"/>
          <w:lang w:val="lt-LT"/>
        </w:rPr>
        <w:t xml:space="preserve"> sujungim</w:t>
      </w:r>
      <w:r w:rsidR="0058716F" w:rsidRPr="00EE623C">
        <w:rPr>
          <w:sz w:val="24"/>
          <w:lang w:val="lt-LT"/>
        </w:rPr>
        <w:t>ui užtikrinti</w:t>
      </w:r>
      <w:r w:rsidRPr="00EE623C">
        <w:rPr>
          <w:sz w:val="24"/>
          <w:lang w:val="lt-LT"/>
        </w:rPr>
        <w:t>.</w:t>
      </w:r>
    </w:p>
    <w:p w14:paraId="435247CF" w14:textId="1C28DF17" w:rsidR="001A6BAF" w:rsidRPr="00EE623C" w:rsidRDefault="005255CA" w:rsidP="001A6BAF">
      <w:pPr>
        <w:pStyle w:val="Caption"/>
        <w:keepNext/>
        <w:rPr>
          <w:rFonts w:ascii="Times New Roman" w:eastAsia="Times New Roman" w:hAnsi="Times New Roman" w:cs="Times New Roman"/>
          <w:b w:val="0"/>
          <w:color w:val="auto"/>
          <w:kern w:val="24"/>
          <w:sz w:val="24"/>
          <w:szCs w:val="24"/>
          <w:lang w:val="lt-LT"/>
        </w:rPr>
      </w:pPr>
      <w:r w:rsidRPr="00EE623C">
        <w:rPr>
          <w:rFonts w:ascii="Times New Roman" w:eastAsia="Times New Roman" w:hAnsi="Times New Roman" w:cs="Times New Roman"/>
          <w:b w:val="0"/>
          <w:color w:val="auto"/>
          <w:kern w:val="24"/>
          <w:sz w:val="24"/>
          <w:szCs w:val="24"/>
          <w:lang w:val="lt-LT"/>
        </w:rPr>
        <w:t>1 lentelė</w:t>
      </w:r>
      <w:r w:rsidR="0041726A" w:rsidRPr="00EE623C">
        <w:rPr>
          <w:rFonts w:ascii="Times New Roman" w:eastAsia="Times New Roman" w:hAnsi="Times New Roman" w:cs="Times New Roman"/>
          <w:b w:val="0"/>
          <w:color w:val="auto"/>
          <w:kern w:val="24"/>
          <w:sz w:val="24"/>
          <w:szCs w:val="24"/>
          <w:lang w:val="lt-LT"/>
        </w:rPr>
        <w:t>.</w:t>
      </w:r>
      <w:r w:rsidRPr="00EE623C">
        <w:rPr>
          <w:rFonts w:ascii="Times New Roman" w:eastAsia="Times New Roman" w:hAnsi="Times New Roman" w:cs="Times New Roman"/>
          <w:b w:val="0"/>
          <w:color w:val="auto"/>
          <w:kern w:val="24"/>
          <w:sz w:val="24"/>
          <w:szCs w:val="24"/>
          <w:lang w:val="lt-LT"/>
        </w:rPr>
        <w:t xml:space="preserve"> Šalių </w:t>
      </w:r>
      <w:r w:rsidR="003E037C">
        <w:rPr>
          <w:rFonts w:ascii="Times New Roman" w:eastAsia="Times New Roman" w:hAnsi="Times New Roman" w:cs="Times New Roman"/>
          <w:b w:val="0"/>
          <w:color w:val="auto"/>
          <w:kern w:val="24"/>
          <w:sz w:val="24"/>
          <w:szCs w:val="24"/>
          <w:lang w:val="lt-LT"/>
        </w:rPr>
        <w:t>koordinačių</w:t>
      </w:r>
      <w:r w:rsidR="003E037C" w:rsidRPr="00EE623C">
        <w:rPr>
          <w:rFonts w:ascii="Times New Roman" w:eastAsia="Times New Roman" w:hAnsi="Times New Roman" w:cs="Times New Roman"/>
          <w:b w:val="0"/>
          <w:color w:val="auto"/>
          <w:kern w:val="24"/>
          <w:sz w:val="24"/>
          <w:szCs w:val="24"/>
          <w:lang w:val="lt-LT"/>
        </w:rPr>
        <w:t xml:space="preserve"> </w:t>
      </w:r>
      <w:r w:rsidRPr="00EE623C">
        <w:rPr>
          <w:rFonts w:ascii="Times New Roman" w:eastAsia="Times New Roman" w:hAnsi="Times New Roman" w:cs="Times New Roman"/>
          <w:b w:val="0"/>
          <w:color w:val="auto"/>
          <w:kern w:val="24"/>
          <w:sz w:val="24"/>
          <w:szCs w:val="24"/>
          <w:lang w:val="lt-LT"/>
        </w:rPr>
        <w:t>ir aukšči</w:t>
      </w:r>
      <w:r w:rsidR="00BF01CE">
        <w:rPr>
          <w:rFonts w:ascii="Times New Roman" w:eastAsia="Times New Roman" w:hAnsi="Times New Roman" w:cs="Times New Roman"/>
          <w:b w:val="0"/>
          <w:color w:val="auto"/>
          <w:kern w:val="24"/>
          <w:sz w:val="24"/>
          <w:szCs w:val="24"/>
          <w:lang w:val="lt-LT"/>
        </w:rPr>
        <w:t>ų</w:t>
      </w:r>
      <w:r w:rsidRPr="00EE623C">
        <w:rPr>
          <w:rFonts w:ascii="Times New Roman" w:eastAsia="Times New Roman" w:hAnsi="Times New Roman" w:cs="Times New Roman"/>
          <w:b w:val="0"/>
          <w:color w:val="auto"/>
          <w:kern w:val="24"/>
          <w:sz w:val="24"/>
          <w:szCs w:val="24"/>
          <w:lang w:val="lt-LT"/>
        </w:rPr>
        <w:t xml:space="preserve"> matavimo sistemos</w:t>
      </w:r>
    </w:p>
    <w:tbl>
      <w:tblPr>
        <w:tblW w:w="4699" w:type="dxa"/>
        <w:tblLook w:val="04A0" w:firstRow="1" w:lastRow="0" w:firstColumn="1" w:lastColumn="0" w:noHBand="0" w:noVBand="1"/>
      </w:tblPr>
      <w:tblGrid>
        <w:gridCol w:w="1136"/>
        <w:gridCol w:w="1310"/>
        <w:gridCol w:w="2283"/>
      </w:tblGrid>
      <w:tr w:rsidR="00FD3428" w:rsidRPr="00EE623C" w14:paraId="211D2A9E" w14:textId="77777777" w:rsidTr="001A6BAF">
        <w:trPr>
          <w:trHeight w:val="288"/>
        </w:trPr>
        <w:tc>
          <w:tcPr>
            <w:tcW w:w="1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2D62E" w14:textId="77777777" w:rsidR="00FD3428" w:rsidRPr="00EE623C" w:rsidRDefault="00FD3428"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 </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0A8F5418" w14:textId="372497FE" w:rsidR="00FD3428" w:rsidRPr="00EE623C" w:rsidRDefault="00FD3428"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Horizontal</w:t>
            </w:r>
            <w:r w:rsidR="0041726A" w:rsidRPr="00EE623C">
              <w:rPr>
                <w:rFonts w:ascii="Times New Roman" w:eastAsia="Times New Roman" w:hAnsi="Times New Roman" w:cs="Times New Roman"/>
                <w:sz w:val="24"/>
                <w:szCs w:val="24"/>
                <w:lang w:val="lt-LT" w:eastAsia="lv-LV"/>
              </w:rPr>
              <w:t>i</w:t>
            </w:r>
          </w:p>
        </w:tc>
        <w:tc>
          <w:tcPr>
            <w:tcW w:w="2283" w:type="dxa"/>
            <w:tcBorders>
              <w:top w:val="single" w:sz="4" w:space="0" w:color="auto"/>
              <w:left w:val="nil"/>
              <w:bottom w:val="single" w:sz="4" w:space="0" w:color="auto"/>
              <w:right w:val="single" w:sz="4" w:space="0" w:color="auto"/>
            </w:tcBorders>
            <w:shd w:val="clear" w:color="auto" w:fill="auto"/>
            <w:noWrap/>
            <w:vAlign w:val="bottom"/>
            <w:hideMark/>
          </w:tcPr>
          <w:p w14:paraId="3799C4BC" w14:textId="4AA9BA1C" w:rsidR="00FD3428" w:rsidRPr="00EE623C" w:rsidRDefault="00FD3428"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Verti</w:t>
            </w:r>
            <w:r w:rsidR="00F71EED">
              <w:rPr>
                <w:rFonts w:ascii="Times New Roman" w:eastAsia="Times New Roman" w:hAnsi="Times New Roman" w:cs="Times New Roman"/>
                <w:sz w:val="24"/>
                <w:szCs w:val="24"/>
                <w:lang w:val="lt-LT" w:eastAsia="lv-LV"/>
              </w:rPr>
              <w:t>k</w:t>
            </w:r>
            <w:r w:rsidRPr="00EE623C">
              <w:rPr>
                <w:rFonts w:ascii="Times New Roman" w:eastAsia="Times New Roman" w:hAnsi="Times New Roman" w:cs="Times New Roman"/>
                <w:sz w:val="24"/>
                <w:szCs w:val="24"/>
                <w:lang w:val="lt-LT" w:eastAsia="lv-LV"/>
              </w:rPr>
              <w:t>al</w:t>
            </w:r>
            <w:r w:rsidR="0041726A" w:rsidRPr="00EE623C">
              <w:rPr>
                <w:rFonts w:ascii="Times New Roman" w:eastAsia="Times New Roman" w:hAnsi="Times New Roman" w:cs="Times New Roman"/>
                <w:sz w:val="24"/>
                <w:szCs w:val="24"/>
                <w:lang w:val="lt-LT" w:eastAsia="lv-LV"/>
              </w:rPr>
              <w:t>i</w:t>
            </w:r>
          </w:p>
        </w:tc>
      </w:tr>
      <w:tr w:rsidR="0041726A" w:rsidRPr="00EE623C" w14:paraId="5B5BBBA2" w14:textId="77777777" w:rsidTr="00A1246E">
        <w:trPr>
          <w:trHeight w:val="288"/>
        </w:trPr>
        <w:tc>
          <w:tcPr>
            <w:tcW w:w="1136" w:type="dxa"/>
            <w:tcBorders>
              <w:top w:val="nil"/>
              <w:left w:val="single" w:sz="4" w:space="0" w:color="auto"/>
              <w:bottom w:val="single" w:sz="4" w:space="0" w:color="auto"/>
              <w:right w:val="single" w:sz="4" w:space="0" w:color="auto"/>
            </w:tcBorders>
            <w:shd w:val="clear" w:color="auto" w:fill="auto"/>
            <w:noWrap/>
            <w:hideMark/>
          </w:tcPr>
          <w:p w14:paraId="76F8C124" w14:textId="21C8EFB2" w:rsidR="0041726A" w:rsidRPr="00EE623C" w:rsidRDefault="0041726A" w:rsidP="00CB4DE3">
            <w:pPr>
              <w:spacing w:after="0" w:line="240" w:lineRule="auto"/>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Estija</w:t>
            </w:r>
          </w:p>
        </w:tc>
        <w:tc>
          <w:tcPr>
            <w:tcW w:w="1280" w:type="dxa"/>
            <w:tcBorders>
              <w:top w:val="nil"/>
              <w:left w:val="nil"/>
              <w:bottom w:val="single" w:sz="4" w:space="0" w:color="auto"/>
              <w:right w:val="single" w:sz="4" w:space="0" w:color="auto"/>
            </w:tcBorders>
            <w:shd w:val="clear" w:color="auto" w:fill="auto"/>
            <w:noWrap/>
            <w:vAlign w:val="bottom"/>
            <w:hideMark/>
          </w:tcPr>
          <w:p w14:paraId="401688CD" w14:textId="77777777" w:rsidR="0041726A" w:rsidRPr="00EE623C" w:rsidRDefault="0041726A"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L-EST 97</w:t>
            </w:r>
          </w:p>
        </w:tc>
        <w:tc>
          <w:tcPr>
            <w:tcW w:w="2283" w:type="dxa"/>
            <w:tcBorders>
              <w:top w:val="nil"/>
              <w:left w:val="nil"/>
              <w:bottom w:val="single" w:sz="4" w:space="0" w:color="auto"/>
              <w:right w:val="single" w:sz="4" w:space="0" w:color="auto"/>
            </w:tcBorders>
            <w:shd w:val="clear" w:color="auto" w:fill="auto"/>
            <w:noWrap/>
            <w:vAlign w:val="bottom"/>
            <w:hideMark/>
          </w:tcPr>
          <w:p w14:paraId="3B8AEABA" w14:textId="77777777" w:rsidR="0041726A" w:rsidRPr="00EE623C" w:rsidRDefault="0041726A"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EH2000</w:t>
            </w:r>
          </w:p>
        </w:tc>
      </w:tr>
      <w:tr w:rsidR="0041726A" w:rsidRPr="00EE623C" w14:paraId="2C22149B" w14:textId="77777777" w:rsidTr="00A1246E">
        <w:trPr>
          <w:trHeight w:val="288"/>
        </w:trPr>
        <w:tc>
          <w:tcPr>
            <w:tcW w:w="1136" w:type="dxa"/>
            <w:tcBorders>
              <w:top w:val="nil"/>
              <w:left w:val="single" w:sz="4" w:space="0" w:color="auto"/>
              <w:bottom w:val="single" w:sz="4" w:space="0" w:color="auto"/>
              <w:right w:val="single" w:sz="4" w:space="0" w:color="auto"/>
            </w:tcBorders>
            <w:shd w:val="clear" w:color="auto" w:fill="auto"/>
            <w:noWrap/>
            <w:hideMark/>
          </w:tcPr>
          <w:p w14:paraId="693A1C6D" w14:textId="18F62CE2" w:rsidR="0041726A" w:rsidRPr="00EE623C" w:rsidRDefault="0041726A" w:rsidP="0041726A">
            <w:pPr>
              <w:spacing w:after="0" w:line="240" w:lineRule="auto"/>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Latvija</w:t>
            </w:r>
          </w:p>
        </w:tc>
        <w:tc>
          <w:tcPr>
            <w:tcW w:w="1280" w:type="dxa"/>
            <w:tcBorders>
              <w:top w:val="nil"/>
              <w:left w:val="nil"/>
              <w:bottom w:val="single" w:sz="4" w:space="0" w:color="auto"/>
              <w:right w:val="single" w:sz="4" w:space="0" w:color="auto"/>
            </w:tcBorders>
            <w:shd w:val="clear" w:color="auto" w:fill="auto"/>
            <w:noWrap/>
            <w:vAlign w:val="bottom"/>
            <w:hideMark/>
          </w:tcPr>
          <w:p w14:paraId="756174FC" w14:textId="77777777" w:rsidR="0041726A" w:rsidRPr="00EE623C" w:rsidRDefault="0041726A"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LKS-92</w:t>
            </w:r>
          </w:p>
        </w:tc>
        <w:tc>
          <w:tcPr>
            <w:tcW w:w="2283" w:type="dxa"/>
            <w:tcBorders>
              <w:top w:val="nil"/>
              <w:left w:val="nil"/>
              <w:bottom w:val="single" w:sz="4" w:space="0" w:color="auto"/>
              <w:right w:val="single" w:sz="4" w:space="0" w:color="auto"/>
            </w:tcBorders>
            <w:shd w:val="clear" w:color="auto" w:fill="auto"/>
            <w:noWrap/>
            <w:vAlign w:val="bottom"/>
            <w:hideMark/>
          </w:tcPr>
          <w:p w14:paraId="36D1DD43" w14:textId="77777777" w:rsidR="0041726A" w:rsidRPr="00EE623C" w:rsidRDefault="0041726A"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LAS-2000,5</w:t>
            </w:r>
          </w:p>
        </w:tc>
      </w:tr>
      <w:tr w:rsidR="0041726A" w:rsidRPr="00EE623C" w14:paraId="7714C238" w14:textId="77777777" w:rsidTr="00A1246E">
        <w:trPr>
          <w:trHeight w:val="288"/>
        </w:trPr>
        <w:tc>
          <w:tcPr>
            <w:tcW w:w="1136" w:type="dxa"/>
            <w:tcBorders>
              <w:top w:val="nil"/>
              <w:left w:val="single" w:sz="4" w:space="0" w:color="auto"/>
              <w:bottom w:val="single" w:sz="4" w:space="0" w:color="auto"/>
              <w:right w:val="single" w:sz="4" w:space="0" w:color="auto"/>
            </w:tcBorders>
            <w:shd w:val="clear" w:color="auto" w:fill="auto"/>
            <w:noWrap/>
            <w:hideMark/>
          </w:tcPr>
          <w:p w14:paraId="327D39CE" w14:textId="1D446774" w:rsidR="0041726A" w:rsidRPr="00EE623C" w:rsidRDefault="0041726A" w:rsidP="00CB4DE3">
            <w:pPr>
              <w:spacing w:after="0" w:line="240" w:lineRule="auto"/>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Lietuva</w:t>
            </w:r>
          </w:p>
        </w:tc>
        <w:tc>
          <w:tcPr>
            <w:tcW w:w="1280" w:type="dxa"/>
            <w:tcBorders>
              <w:top w:val="nil"/>
              <w:left w:val="nil"/>
              <w:bottom w:val="single" w:sz="4" w:space="0" w:color="auto"/>
              <w:right w:val="single" w:sz="4" w:space="0" w:color="auto"/>
            </w:tcBorders>
            <w:shd w:val="clear" w:color="auto" w:fill="auto"/>
            <w:noWrap/>
            <w:vAlign w:val="bottom"/>
            <w:hideMark/>
          </w:tcPr>
          <w:p w14:paraId="091F4FDB" w14:textId="77777777" w:rsidR="0041726A" w:rsidRPr="00EE623C" w:rsidRDefault="0041726A" w:rsidP="00CB4DE3">
            <w:pPr>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LKS94</w:t>
            </w:r>
          </w:p>
        </w:tc>
        <w:tc>
          <w:tcPr>
            <w:tcW w:w="2283" w:type="dxa"/>
            <w:tcBorders>
              <w:top w:val="nil"/>
              <w:left w:val="nil"/>
              <w:bottom w:val="single" w:sz="4" w:space="0" w:color="auto"/>
              <w:right w:val="single" w:sz="4" w:space="0" w:color="auto"/>
            </w:tcBorders>
            <w:shd w:val="clear" w:color="auto" w:fill="auto"/>
            <w:noWrap/>
            <w:vAlign w:val="bottom"/>
            <w:hideMark/>
          </w:tcPr>
          <w:p w14:paraId="11474AFF" w14:textId="77777777" w:rsidR="0041726A" w:rsidRPr="00EE623C" w:rsidRDefault="0041726A" w:rsidP="00CB4DE3">
            <w:pPr>
              <w:keepNext/>
              <w:spacing w:after="0" w:line="240" w:lineRule="auto"/>
              <w:rPr>
                <w:rFonts w:ascii="Times New Roman" w:eastAsia="Times New Roman" w:hAnsi="Times New Roman" w:cs="Times New Roman"/>
                <w:sz w:val="24"/>
                <w:szCs w:val="24"/>
                <w:lang w:val="lt-LT" w:eastAsia="lv-LV"/>
              </w:rPr>
            </w:pPr>
            <w:r w:rsidRPr="00EE623C">
              <w:rPr>
                <w:rFonts w:ascii="Times New Roman" w:eastAsia="Times New Roman" w:hAnsi="Times New Roman" w:cs="Times New Roman"/>
                <w:sz w:val="24"/>
                <w:szCs w:val="24"/>
                <w:lang w:val="lt-LT" w:eastAsia="lv-LV"/>
              </w:rPr>
              <w:t>LAS07</w:t>
            </w:r>
          </w:p>
        </w:tc>
      </w:tr>
    </w:tbl>
    <w:p w14:paraId="201132E9" w14:textId="77777777" w:rsidR="00E43521" w:rsidRPr="00EE623C" w:rsidRDefault="00E43521" w:rsidP="008E293E">
      <w:pPr>
        <w:rPr>
          <w:rFonts w:ascii="Times New Roman" w:eastAsia="Times New Roman" w:hAnsi="Times New Roman" w:cs="Times New Roman"/>
          <w:kern w:val="24"/>
          <w:sz w:val="24"/>
          <w:szCs w:val="24"/>
          <w:lang w:val="lt-LT"/>
        </w:rPr>
      </w:pPr>
    </w:p>
    <w:p w14:paraId="2F1BC4F0" w14:textId="7F4804CA" w:rsidR="00500C79" w:rsidRPr="00EE623C" w:rsidRDefault="0041726A" w:rsidP="008E293E">
      <w:pP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 xml:space="preserve">Konvertavimo į sistemą </w:t>
      </w:r>
      <w:r w:rsidR="005255CA" w:rsidRPr="00EE623C">
        <w:rPr>
          <w:rFonts w:ascii="Times New Roman" w:eastAsia="Times New Roman" w:hAnsi="Times New Roman" w:cs="Times New Roman"/>
          <w:kern w:val="24"/>
          <w:sz w:val="24"/>
          <w:szCs w:val="24"/>
          <w:lang w:val="lt-LT"/>
        </w:rPr>
        <w:t xml:space="preserve">WGS 84 </w:t>
      </w:r>
      <w:r w:rsidRPr="00EE623C">
        <w:rPr>
          <w:rFonts w:ascii="Times New Roman" w:eastAsia="Times New Roman" w:hAnsi="Times New Roman" w:cs="Times New Roman"/>
          <w:kern w:val="24"/>
          <w:sz w:val="24"/>
          <w:szCs w:val="24"/>
          <w:lang w:val="lt-LT"/>
        </w:rPr>
        <w:t xml:space="preserve">tikslais </w:t>
      </w:r>
      <w:r w:rsidR="005255CA" w:rsidRPr="00EE623C">
        <w:rPr>
          <w:rFonts w:ascii="Times New Roman" w:eastAsia="Times New Roman" w:hAnsi="Times New Roman" w:cs="Times New Roman"/>
          <w:kern w:val="24"/>
          <w:sz w:val="24"/>
          <w:szCs w:val="24"/>
          <w:lang w:val="lt-LT"/>
        </w:rPr>
        <w:t>gali būti naudojami kryžmini</w:t>
      </w:r>
      <w:r w:rsidR="00FB1C79" w:rsidRPr="00EE623C">
        <w:rPr>
          <w:rFonts w:ascii="Times New Roman" w:eastAsia="Times New Roman" w:hAnsi="Times New Roman" w:cs="Times New Roman"/>
          <w:kern w:val="24"/>
          <w:sz w:val="24"/>
          <w:szCs w:val="24"/>
          <w:lang w:val="lt-LT"/>
        </w:rPr>
        <w:t>ai</w:t>
      </w:r>
      <w:r w:rsidR="005255CA" w:rsidRPr="00EE623C">
        <w:rPr>
          <w:rFonts w:ascii="Times New Roman" w:eastAsia="Times New Roman" w:hAnsi="Times New Roman" w:cs="Times New Roman"/>
          <w:kern w:val="24"/>
          <w:sz w:val="24"/>
          <w:szCs w:val="24"/>
          <w:lang w:val="lt-LT"/>
        </w:rPr>
        <w:t xml:space="preserve"> skaičiavimo parametrai </w:t>
      </w:r>
      <w:r w:rsidR="00FB1C79" w:rsidRPr="00EE623C">
        <w:rPr>
          <w:rFonts w:ascii="Times New Roman" w:eastAsia="Times New Roman" w:hAnsi="Times New Roman" w:cs="Times New Roman"/>
          <w:kern w:val="24"/>
          <w:sz w:val="24"/>
          <w:szCs w:val="24"/>
          <w:lang w:val="lt-LT"/>
        </w:rPr>
        <w:t>–</w:t>
      </w:r>
      <w:r w:rsidR="005255CA" w:rsidRPr="00EE623C">
        <w:rPr>
          <w:rFonts w:ascii="Times New Roman" w:eastAsia="Times New Roman" w:hAnsi="Times New Roman" w:cs="Times New Roman"/>
          <w:kern w:val="24"/>
          <w:sz w:val="24"/>
          <w:szCs w:val="24"/>
          <w:lang w:val="lt-LT"/>
        </w:rPr>
        <w:t xml:space="preserve"> šalies mast</w:t>
      </w:r>
      <w:r w:rsidR="00FB1C79" w:rsidRPr="00EE623C">
        <w:rPr>
          <w:rFonts w:ascii="Times New Roman" w:eastAsia="Times New Roman" w:hAnsi="Times New Roman" w:cs="Times New Roman"/>
          <w:kern w:val="24"/>
          <w:sz w:val="24"/>
          <w:szCs w:val="24"/>
          <w:lang w:val="lt-LT"/>
        </w:rPr>
        <w:t>u apskaičiuoti</w:t>
      </w:r>
      <w:r w:rsidR="005255CA" w:rsidRPr="00EE623C">
        <w:rPr>
          <w:rFonts w:ascii="Times New Roman" w:eastAsia="Times New Roman" w:hAnsi="Times New Roman" w:cs="Times New Roman"/>
          <w:kern w:val="24"/>
          <w:sz w:val="24"/>
          <w:szCs w:val="24"/>
          <w:lang w:val="lt-LT"/>
        </w:rPr>
        <w:t xml:space="preserve"> parametrai arba </w:t>
      </w:r>
      <w:r w:rsidR="00FB1C79" w:rsidRPr="00EE623C">
        <w:rPr>
          <w:rFonts w:ascii="Times New Roman" w:eastAsia="Times New Roman" w:hAnsi="Times New Roman" w:cs="Times New Roman"/>
          <w:kern w:val="24"/>
          <w:sz w:val="24"/>
          <w:szCs w:val="24"/>
          <w:lang w:val="lt-LT"/>
        </w:rPr>
        <w:t>vietoje taikomi</w:t>
      </w:r>
      <w:r w:rsidR="005255CA" w:rsidRPr="00EE623C">
        <w:rPr>
          <w:rFonts w:ascii="Times New Roman" w:eastAsia="Times New Roman" w:hAnsi="Times New Roman" w:cs="Times New Roman"/>
          <w:kern w:val="24"/>
          <w:sz w:val="24"/>
          <w:szCs w:val="24"/>
          <w:lang w:val="lt-LT"/>
        </w:rPr>
        <w:t xml:space="preserve"> parametrai. Tikslūs skaičiavimo parametrai turi būti vertinami naudojant statinį </w:t>
      </w:r>
      <w:r w:rsidR="00B77D75">
        <w:rPr>
          <w:rFonts w:ascii="Times New Roman" w:eastAsia="Times New Roman" w:hAnsi="Times New Roman" w:cs="Times New Roman"/>
          <w:kern w:val="24"/>
          <w:sz w:val="24"/>
          <w:szCs w:val="24"/>
          <w:lang w:val="lt-LT"/>
        </w:rPr>
        <w:t xml:space="preserve">matavimo </w:t>
      </w:r>
      <w:r w:rsidR="00B27FBA">
        <w:rPr>
          <w:rFonts w:ascii="Times New Roman" w:eastAsia="Times New Roman" w:hAnsi="Times New Roman" w:cs="Times New Roman"/>
          <w:kern w:val="24"/>
          <w:sz w:val="24"/>
          <w:szCs w:val="24"/>
          <w:lang w:val="lt-LT"/>
        </w:rPr>
        <w:t>metodą</w:t>
      </w:r>
      <w:r w:rsidR="005255CA" w:rsidRPr="00EE623C">
        <w:rPr>
          <w:rFonts w:ascii="Times New Roman" w:eastAsia="Times New Roman" w:hAnsi="Times New Roman" w:cs="Times New Roman"/>
          <w:kern w:val="24"/>
          <w:sz w:val="24"/>
          <w:szCs w:val="24"/>
          <w:lang w:val="lt-LT"/>
        </w:rPr>
        <w:t>. Kryžmini</w:t>
      </w:r>
      <w:r w:rsidR="00FB1C79" w:rsidRPr="00EE623C">
        <w:rPr>
          <w:rFonts w:ascii="Times New Roman" w:eastAsia="Times New Roman" w:hAnsi="Times New Roman" w:cs="Times New Roman"/>
          <w:kern w:val="24"/>
          <w:sz w:val="24"/>
          <w:szCs w:val="24"/>
          <w:lang w:val="lt-LT"/>
        </w:rPr>
        <w:t>ai</w:t>
      </w:r>
      <w:r w:rsidR="005255CA" w:rsidRPr="00EE623C">
        <w:rPr>
          <w:rFonts w:ascii="Times New Roman" w:eastAsia="Times New Roman" w:hAnsi="Times New Roman" w:cs="Times New Roman"/>
          <w:kern w:val="24"/>
          <w:sz w:val="24"/>
          <w:szCs w:val="24"/>
          <w:lang w:val="lt-LT"/>
        </w:rPr>
        <w:t xml:space="preserve"> skaičiavimo parametrai turi būti suderinti ir patvirtinti su </w:t>
      </w:r>
      <w:r w:rsidR="00FB1C79" w:rsidRPr="00EE623C">
        <w:rPr>
          <w:rFonts w:ascii="Times New Roman" w:eastAsia="Times New Roman" w:hAnsi="Times New Roman" w:cs="Times New Roman"/>
          <w:kern w:val="24"/>
          <w:sz w:val="24"/>
          <w:szCs w:val="24"/>
          <w:lang w:val="lt-LT"/>
        </w:rPr>
        <w:t>PPT</w:t>
      </w:r>
      <w:r w:rsidR="005255CA" w:rsidRPr="00EE623C">
        <w:rPr>
          <w:rFonts w:ascii="Times New Roman" w:eastAsia="Times New Roman" w:hAnsi="Times New Roman" w:cs="Times New Roman"/>
          <w:kern w:val="24"/>
          <w:sz w:val="24"/>
          <w:szCs w:val="24"/>
          <w:lang w:val="lt-LT"/>
        </w:rPr>
        <w:t>.</w:t>
      </w:r>
    </w:p>
    <w:p w14:paraId="2E2E9F3A" w14:textId="4A976EF5" w:rsidR="00FD3428" w:rsidRPr="00EE623C" w:rsidRDefault="00292747" w:rsidP="00FB1C79">
      <w:pPr>
        <w:pStyle w:val="2ndlevelheading"/>
        <w:rPr>
          <w:lang w:val="lt-LT"/>
        </w:rPr>
      </w:pPr>
      <w:bookmarkStart w:id="164" w:name="_Toc45650378"/>
      <w:r>
        <w:rPr>
          <w:rFonts w:ascii="Times New Roman" w:hAnsi="Times New Roman"/>
          <w:sz w:val="24"/>
          <w:szCs w:val="24"/>
          <w:lang w:val="lt-LT"/>
        </w:rPr>
        <w:t>Techninis</w:t>
      </w:r>
      <w:r w:rsidR="006F1498">
        <w:rPr>
          <w:rFonts w:ascii="Times New Roman" w:hAnsi="Times New Roman"/>
          <w:sz w:val="24"/>
          <w:szCs w:val="24"/>
          <w:lang w:val="lt-LT"/>
        </w:rPr>
        <w:t xml:space="preserve"> projektas</w:t>
      </w:r>
      <w:r w:rsidR="00FB1C79" w:rsidRPr="00EE623C">
        <w:rPr>
          <w:rFonts w:ascii="Times New Roman" w:hAnsi="Times New Roman"/>
          <w:sz w:val="24"/>
          <w:szCs w:val="24"/>
          <w:lang w:val="lt-LT"/>
        </w:rPr>
        <w:t xml:space="preserve"> ir esamas geodezinis tinklas</w:t>
      </w:r>
      <w:bookmarkEnd w:id="164"/>
    </w:p>
    <w:p w14:paraId="2FC83751" w14:textId="11E1FE8B" w:rsidR="005255CA" w:rsidRPr="009A741E" w:rsidRDefault="005255CA" w:rsidP="005255CA">
      <w:pPr>
        <w:pStyle w:val="SLONormal"/>
        <w:rPr>
          <w:sz w:val="24"/>
          <w:lang w:val="lt-LT"/>
        </w:rPr>
      </w:pPr>
      <w:r w:rsidRPr="009A741E">
        <w:rPr>
          <w:sz w:val="24"/>
          <w:lang w:val="lt-LT"/>
        </w:rPr>
        <w:t xml:space="preserve">Siekiant sukurti naują geodezinį tinklą išilgai </w:t>
      </w:r>
      <w:r w:rsidR="00FB1C79" w:rsidRPr="009A741E">
        <w:rPr>
          <w:sz w:val="24"/>
          <w:lang w:val="lt-LT"/>
        </w:rPr>
        <w:t xml:space="preserve">geležinkelio </w:t>
      </w:r>
      <w:r w:rsidRPr="009A741E">
        <w:rPr>
          <w:sz w:val="24"/>
          <w:lang w:val="lt-LT"/>
        </w:rPr>
        <w:t>„</w:t>
      </w:r>
      <w:proofErr w:type="spellStart"/>
      <w:r w:rsidRPr="009A741E">
        <w:rPr>
          <w:sz w:val="24"/>
          <w:lang w:val="lt-LT"/>
        </w:rPr>
        <w:t>Rail</w:t>
      </w:r>
      <w:proofErr w:type="spellEnd"/>
      <w:r w:rsidRPr="009A741E">
        <w:rPr>
          <w:sz w:val="24"/>
          <w:lang w:val="lt-LT"/>
        </w:rPr>
        <w:t xml:space="preserve"> </w:t>
      </w:r>
      <w:proofErr w:type="spellStart"/>
      <w:r w:rsidRPr="009A741E">
        <w:rPr>
          <w:sz w:val="24"/>
          <w:lang w:val="lt-LT"/>
        </w:rPr>
        <w:t>Baltica</w:t>
      </w:r>
      <w:proofErr w:type="spellEnd"/>
      <w:r w:rsidRPr="009A741E">
        <w:rPr>
          <w:sz w:val="24"/>
          <w:lang w:val="lt-LT"/>
        </w:rPr>
        <w:t>“ linijos, reikia ištirti</w:t>
      </w:r>
      <w:r w:rsidR="009C4013" w:rsidRPr="003510DA">
        <w:rPr>
          <w:sz w:val="24"/>
          <w:lang w:val="lt-LT"/>
        </w:rPr>
        <w:t xml:space="preserve"> ir įvertinti</w:t>
      </w:r>
      <w:r w:rsidRPr="009A741E">
        <w:rPr>
          <w:sz w:val="24"/>
          <w:lang w:val="lt-LT"/>
        </w:rPr>
        <w:t xml:space="preserve"> esamą </w:t>
      </w:r>
      <w:r w:rsidR="00DD3A00" w:rsidRPr="009A741E">
        <w:rPr>
          <w:sz w:val="24"/>
          <w:lang w:val="lt-LT"/>
        </w:rPr>
        <w:t>valstybinį</w:t>
      </w:r>
      <w:r w:rsidRPr="009A741E">
        <w:rPr>
          <w:sz w:val="24"/>
          <w:lang w:val="lt-LT"/>
        </w:rPr>
        <w:t xml:space="preserve"> tinklą, kad būtų užtikrintas didžiausias tikslumas, reikalingas </w:t>
      </w:r>
      <w:r w:rsidR="00FB1C79" w:rsidRPr="009A741E">
        <w:rPr>
          <w:sz w:val="24"/>
          <w:lang w:val="lt-LT"/>
        </w:rPr>
        <w:t>greitajam</w:t>
      </w:r>
      <w:r w:rsidRPr="009A741E">
        <w:rPr>
          <w:sz w:val="24"/>
          <w:lang w:val="lt-LT"/>
        </w:rPr>
        <w:t xml:space="preserve"> geležinkeliui </w:t>
      </w:r>
      <w:r w:rsidR="00FB1C79" w:rsidRPr="009A741E">
        <w:rPr>
          <w:sz w:val="24"/>
          <w:lang w:val="lt-LT"/>
        </w:rPr>
        <w:t>nutiesti</w:t>
      </w:r>
      <w:r w:rsidRPr="009A741E">
        <w:rPr>
          <w:sz w:val="24"/>
          <w:lang w:val="lt-LT"/>
        </w:rPr>
        <w:t xml:space="preserve">. Be to, turi būti įvertinti </w:t>
      </w:r>
      <w:r w:rsidR="00833E40">
        <w:rPr>
          <w:sz w:val="24"/>
          <w:lang w:val="lt-LT"/>
        </w:rPr>
        <w:t>TP</w:t>
      </w:r>
      <w:r w:rsidR="00697FF0" w:rsidRPr="009A741E">
        <w:rPr>
          <w:sz w:val="24"/>
          <w:lang w:val="lt-LT"/>
        </w:rPr>
        <w:t xml:space="preserve"> </w:t>
      </w:r>
      <w:r w:rsidR="004B50B1" w:rsidRPr="009A741E">
        <w:rPr>
          <w:sz w:val="24"/>
          <w:lang w:val="lt-LT"/>
        </w:rPr>
        <w:t>projektuotojo</w:t>
      </w:r>
      <w:r w:rsidRPr="009A741E">
        <w:rPr>
          <w:sz w:val="24"/>
          <w:lang w:val="lt-LT"/>
        </w:rPr>
        <w:t xml:space="preserve"> sukurti geodeziniai </w:t>
      </w:r>
      <w:r w:rsidR="00D2045E" w:rsidRPr="009A741E">
        <w:rPr>
          <w:sz w:val="24"/>
          <w:lang w:val="lt-LT"/>
        </w:rPr>
        <w:t>punktai</w:t>
      </w:r>
      <w:r w:rsidR="00FD7E19">
        <w:rPr>
          <w:sz w:val="24"/>
          <w:lang w:val="lt-LT"/>
        </w:rPr>
        <w:t xml:space="preserve"> (</w:t>
      </w:r>
      <w:r w:rsidR="00B52A1F">
        <w:rPr>
          <w:sz w:val="24"/>
          <w:lang w:val="lt-LT"/>
        </w:rPr>
        <w:t>atitinkantys CP1 lygį</w:t>
      </w:r>
      <w:r w:rsidR="00FD7E19" w:rsidRPr="00FD7E19">
        <w:rPr>
          <w:sz w:val="24"/>
          <w:lang w:val="lt-LT"/>
        </w:rPr>
        <w:t>)</w:t>
      </w:r>
      <w:r w:rsidR="004B50B1" w:rsidRPr="009A741E">
        <w:rPr>
          <w:sz w:val="24"/>
          <w:lang w:val="lt-LT"/>
        </w:rPr>
        <w:t>, kurie turi būti</w:t>
      </w:r>
      <w:r w:rsidRPr="009A741E">
        <w:rPr>
          <w:sz w:val="24"/>
          <w:lang w:val="lt-LT"/>
        </w:rPr>
        <w:t xml:space="preserve"> įtraukti į naujojo geodezinio tinklo dalį.</w:t>
      </w:r>
    </w:p>
    <w:p w14:paraId="34DADB03" w14:textId="50DFF37D" w:rsidR="005255CA" w:rsidRPr="00EE623C" w:rsidRDefault="004B50B1" w:rsidP="005255CA">
      <w:pPr>
        <w:pStyle w:val="SLONormal"/>
        <w:rPr>
          <w:sz w:val="24"/>
          <w:lang w:val="lt-LT"/>
        </w:rPr>
      </w:pPr>
      <w:r w:rsidRPr="009A741E">
        <w:rPr>
          <w:sz w:val="24"/>
          <w:lang w:val="lt-LT"/>
        </w:rPr>
        <w:t>Rengiant</w:t>
      </w:r>
      <w:r w:rsidR="005255CA" w:rsidRPr="009A741E">
        <w:rPr>
          <w:sz w:val="24"/>
          <w:lang w:val="lt-LT"/>
        </w:rPr>
        <w:t xml:space="preserve"> </w:t>
      </w:r>
      <w:r w:rsidR="00833E40">
        <w:rPr>
          <w:sz w:val="24"/>
          <w:lang w:val="lt-LT"/>
        </w:rPr>
        <w:t>Techninį</w:t>
      </w:r>
      <w:r w:rsidR="002B7D87" w:rsidRPr="003510DA">
        <w:rPr>
          <w:sz w:val="24"/>
          <w:lang w:val="lt-LT"/>
        </w:rPr>
        <w:t xml:space="preserve"> projektą</w:t>
      </w:r>
      <w:r w:rsidR="005255CA" w:rsidRPr="009A741E">
        <w:rPr>
          <w:sz w:val="24"/>
          <w:lang w:val="lt-LT"/>
        </w:rPr>
        <w:t xml:space="preserve">, </w:t>
      </w:r>
      <w:r w:rsidR="00833E40">
        <w:rPr>
          <w:sz w:val="24"/>
          <w:lang w:val="lt-LT"/>
        </w:rPr>
        <w:t>įrengiami</w:t>
      </w:r>
      <w:r w:rsidR="00F57CEE" w:rsidRPr="009A741E">
        <w:rPr>
          <w:sz w:val="24"/>
          <w:lang w:val="lt-LT"/>
        </w:rPr>
        <w:t xml:space="preserve"> </w:t>
      </w:r>
      <w:r w:rsidR="005255CA" w:rsidRPr="009A741E">
        <w:rPr>
          <w:sz w:val="24"/>
          <w:lang w:val="lt-LT"/>
        </w:rPr>
        <w:t xml:space="preserve">nauji </w:t>
      </w:r>
      <w:r w:rsidR="00F57CEE" w:rsidRPr="009A741E">
        <w:rPr>
          <w:sz w:val="24"/>
          <w:lang w:val="lt-LT"/>
        </w:rPr>
        <w:t>geodeziniai punktai</w:t>
      </w:r>
      <w:r w:rsidR="005255CA" w:rsidRPr="009A741E">
        <w:rPr>
          <w:sz w:val="24"/>
          <w:lang w:val="lt-LT"/>
        </w:rPr>
        <w:t xml:space="preserve">. </w:t>
      </w:r>
      <w:r w:rsidR="00833E40">
        <w:rPr>
          <w:sz w:val="24"/>
          <w:lang w:val="lt-LT"/>
        </w:rPr>
        <w:t>TP</w:t>
      </w:r>
      <w:r w:rsidR="009C4013" w:rsidRPr="003510DA">
        <w:rPr>
          <w:sz w:val="24"/>
          <w:lang w:val="lt-LT"/>
        </w:rPr>
        <w:t xml:space="preserve"> autoriu</w:t>
      </w:r>
      <w:r w:rsidR="005255CA" w:rsidRPr="009A741E">
        <w:rPr>
          <w:sz w:val="24"/>
          <w:lang w:val="lt-LT"/>
        </w:rPr>
        <w:t xml:space="preserve">s privalo kiekvienos projektavimo dalies pradžioje ir pabaigoje pastatyti bent du </w:t>
      </w:r>
      <w:r w:rsidR="000F5860" w:rsidRPr="003510DA">
        <w:rPr>
          <w:sz w:val="24"/>
          <w:lang w:val="lt-LT"/>
        </w:rPr>
        <w:t>punktus</w:t>
      </w:r>
      <w:r w:rsidR="00DD3A00" w:rsidRPr="009A741E">
        <w:rPr>
          <w:sz w:val="24"/>
          <w:lang w:val="lt-LT"/>
        </w:rPr>
        <w:t xml:space="preserve">, </w:t>
      </w:r>
      <w:r w:rsidR="009C4013" w:rsidRPr="003510DA">
        <w:rPr>
          <w:sz w:val="24"/>
          <w:lang w:val="lt-LT"/>
        </w:rPr>
        <w:t xml:space="preserve">kurie turi būti įrengti </w:t>
      </w:r>
      <w:r w:rsidR="00DD3A00" w:rsidRPr="009A741E">
        <w:rPr>
          <w:sz w:val="24"/>
          <w:lang w:val="lt-LT"/>
        </w:rPr>
        <w:t xml:space="preserve">ties geležinkelio linija </w:t>
      </w:r>
      <w:r w:rsidR="00CB0494">
        <w:rPr>
          <w:sz w:val="24"/>
          <w:lang w:val="lt-LT"/>
        </w:rPr>
        <w:t>1.5</w:t>
      </w:r>
      <w:r w:rsidR="005255CA" w:rsidRPr="009A741E">
        <w:rPr>
          <w:sz w:val="24"/>
          <w:lang w:val="lt-LT"/>
        </w:rPr>
        <w:t>–</w:t>
      </w:r>
      <w:r w:rsidR="00CB0494">
        <w:rPr>
          <w:sz w:val="24"/>
          <w:lang w:val="lt-LT"/>
        </w:rPr>
        <w:t>2</w:t>
      </w:r>
      <w:r w:rsidR="005255CA" w:rsidRPr="009A741E">
        <w:rPr>
          <w:sz w:val="24"/>
          <w:lang w:val="lt-LT"/>
        </w:rPr>
        <w:t xml:space="preserve"> km atstumu</w:t>
      </w:r>
      <w:r w:rsidR="009A741E" w:rsidRPr="003510DA">
        <w:rPr>
          <w:sz w:val="24"/>
          <w:lang w:val="lt-LT"/>
        </w:rPr>
        <w:t xml:space="preserve">. Naujų punktų matavimai turės būti atlikti nuo </w:t>
      </w:r>
      <w:r w:rsidR="00DD3A00" w:rsidRPr="009A741E">
        <w:rPr>
          <w:sz w:val="24"/>
          <w:lang w:val="lt-LT"/>
        </w:rPr>
        <w:t>valstybini</w:t>
      </w:r>
      <w:r w:rsidR="009A741E" w:rsidRPr="003510DA">
        <w:rPr>
          <w:sz w:val="24"/>
          <w:lang w:val="lt-LT"/>
        </w:rPr>
        <w:t>o</w:t>
      </w:r>
      <w:r w:rsidR="005255CA" w:rsidRPr="009A741E">
        <w:rPr>
          <w:sz w:val="24"/>
          <w:lang w:val="lt-LT"/>
        </w:rPr>
        <w:t xml:space="preserve"> geodezini</w:t>
      </w:r>
      <w:r w:rsidR="009A741E" w:rsidRPr="003510DA">
        <w:rPr>
          <w:sz w:val="24"/>
          <w:lang w:val="lt-LT"/>
        </w:rPr>
        <w:t>o</w:t>
      </w:r>
      <w:r w:rsidR="005255CA" w:rsidRPr="009A741E">
        <w:rPr>
          <w:sz w:val="24"/>
          <w:lang w:val="lt-LT"/>
        </w:rPr>
        <w:t xml:space="preserve"> tinkl</w:t>
      </w:r>
      <w:r w:rsidR="009A741E" w:rsidRPr="003510DA">
        <w:rPr>
          <w:sz w:val="24"/>
          <w:lang w:val="lt-LT"/>
        </w:rPr>
        <w:t>o</w:t>
      </w:r>
      <w:r w:rsidR="005255CA" w:rsidRPr="009A741E">
        <w:rPr>
          <w:sz w:val="24"/>
          <w:lang w:val="lt-LT"/>
        </w:rPr>
        <w:t xml:space="preserve">. Pasienio ruože projektuotojas </w:t>
      </w:r>
      <w:r w:rsidR="00DD3A00" w:rsidRPr="009A741E">
        <w:rPr>
          <w:sz w:val="24"/>
          <w:lang w:val="lt-LT"/>
        </w:rPr>
        <w:t>privalo nustatyti</w:t>
      </w:r>
      <w:r w:rsidR="005255CA" w:rsidRPr="009A741E">
        <w:rPr>
          <w:sz w:val="24"/>
          <w:lang w:val="lt-LT"/>
        </w:rPr>
        <w:t xml:space="preserve"> </w:t>
      </w:r>
      <w:r w:rsidR="00DD3A00" w:rsidRPr="009A741E">
        <w:rPr>
          <w:sz w:val="24"/>
          <w:lang w:val="lt-LT"/>
        </w:rPr>
        <w:t xml:space="preserve">5 geodezinius </w:t>
      </w:r>
      <w:r w:rsidR="009A741E" w:rsidRPr="003510DA">
        <w:rPr>
          <w:sz w:val="24"/>
          <w:lang w:val="lt-LT"/>
        </w:rPr>
        <w:t>punktus</w:t>
      </w:r>
      <w:r w:rsidR="009A741E" w:rsidRPr="009A741E">
        <w:rPr>
          <w:sz w:val="24"/>
          <w:lang w:val="lt-LT"/>
        </w:rPr>
        <w:t xml:space="preserve"> </w:t>
      </w:r>
      <w:r w:rsidR="005255CA" w:rsidRPr="009A741E">
        <w:rPr>
          <w:sz w:val="24"/>
          <w:lang w:val="lt-LT"/>
        </w:rPr>
        <w:t>2,0 km atstumu</w:t>
      </w:r>
      <w:r w:rsidR="00DD3A00" w:rsidRPr="009A741E">
        <w:rPr>
          <w:sz w:val="24"/>
          <w:lang w:val="lt-LT"/>
        </w:rPr>
        <w:t xml:space="preserve"> abejose</w:t>
      </w:r>
      <w:r w:rsidR="005255CA" w:rsidRPr="009A741E">
        <w:rPr>
          <w:sz w:val="24"/>
          <w:lang w:val="lt-LT"/>
        </w:rPr>
        <w:t xml:space="preserve"> kaimyninių šalių </w:t>
      </w:r>
      <w:r w:rsidR="00DD3A00" w:rsidRPr="009A741E">
        <w:rPr>
          <w:sz w:val="24"/>
          <w:lang w:val="lt-LT"/>
        </w:rPr>
        <w:t xml:space="preserve">pasienio </w:t>
      </w:r>
      <w:r w:rsidR="005255CA" w:rsidRPr="009A741E">
        <w:rPr>
          <w:sz w:val="24"/>
          <w:lang w:val="lt-LT"/>
        </w:rPr>
        <w:t>pus</w:t>
      </w:r>
      <w:r w:rsidR="00DD3A00" w:rsidRPr="009A741E">
        <w:rPr>
          <w:sz w:val="24"/>
          <w:lang w:val="lt-LT"/>
        </w:rPr>
        <w:t>ėse</w:t>
      </w:r>
      <w:r w:rsidR="005255CA" w:rsidRPr="009A741E">
        <w:rPr>
          <w:sz w:val="24"/>
          <w:lang w:val="lt-LT"/>
        </w:rPr>
        <w:t>.</w:t>
      </w:r>
    </w:p>
    <w:p w14:paraId="722F4451" w14:textId="77777777" w:rsidR="00FD3428" w:rsidRPr="00EE623C" w:rsidRDefault="00FD3428" w:rsidP="00FD3428">
      <w:pPr>
        <w:pStyle w:val="SLONormal"/>
        <w:rPr>
          <w:sz w:val="24"/>
          <w:lang w:val="lt-LT"/>
        </w:rPr>
      </w:pPr>
    </w:p>
    <w:p w14:paraId="1A5CC280" w14:textId="24D92D92" w:rsidR="00FD3428" w:rsidRPr="00924700" w:rsidRDefault="00DD3A00" w:rsidP="00FD3428">
      <w:pPr>
        <w:pStyle w:val="3rdlevelheading"/>
        <w:rPr>
          <w:rFonts w:ascii="Times New Roman" w:hAnsi="Times New Roman" w:cs="Times New Roman"/>
          <w:sz w:val="24"/>
          <w:szCs w:val="24"/>
          <w:lang w:val="lt-LT"/>
        </w:rPr>
      </w:pPr>
      <w:r w:rsidRPr="00924700">
        <w:rPr>
          <w:rFonts w:ascii="Times New Roman" w:hAnsi="Times New Roman" w:cs="Times New Roman"/>
          <w:sz w:val="24"/>
          <w:szCs w:val="24"/>
          <w:lang w:val="lt-LT"/>
        </w:rPr>
        <w:t>Estijos valstybinis geodezinis tinklas</w:t>
      </w:r>
    </w:p>
    <w:p w14:paraId="44C9BE85" w14:textId="5D389251" w:rsidR="00C727D9" w:rsidRPr="00924700" w:rsidRDefault="00C727D9" w:rsidP="00C727D9">
      <w:pPr>
        <w:pStyle w:val="SLONormal"/>
        <w:rPr>
          <w:sz w:val="24"/>
          <w:lang w:val="lt-LT"/>
        </w:rPr>
      </w:pPr>
      <w:r w:rsidRPr="00924700">
        <w:rPr>
          <w:sz w:val="24"/>
          <w:lang w:val="lt-LT"/>
        </w:rPr>
        <w:t xml:space="preserve">Estijos </w:t>
      </w:r>
      <w:r w:rsidR="00DD3A00" w:rsidRPr="00924700">
        <w:rPr>
          <w:sz w:val="24"/>
          <w:lang w:val="lt-LT"/>
        </w:rPr>
        <w:t>valstybinio</w:t>
      </w:r>
      <w:r w:rsidRPr="00924700">
        <w:rPr>
          <w:sz w:val="24"/>
          <w:lang w:val="lt-LT"/>
        </w:rPr>
        <w:t xml:space="preserve"> geodezinio tinklo sistemą sudaro trys geodezinių atskaitos taškų klasės:</w:t>
      </w:r>
    </w:p>
    <w:p w14:paraId="0A9EBD13" w14:textId="04587336" w:rsidR="00C727D9" w:rsidRPr="00924700" w:rsidRDefault="00C727D9" w:rsidP="00C727D9">
      <w:pPr>
        <w:pStyle w:val="SLONormal"/>
        <w:rPr>
          <w:sz w:val="24"/>
          <w:lang w:val="lt-LT"/>
        </w:rPr>
      </w:pPr>
      <w:r w:rsidRPr="00924700">
        <w:rPr>
          <w:sz w:val="24"/>
          <w:lang w:val="lt-LT"/>
        </w:rPr>
        <w:t>- I klasė</w:t>
      </w:r>
      <w:r w:rsidR="00DD3A00" w:rsidRPr="00924700">
        <w:rPr>
          <w:sz w:val="24"/>
          <w:lang w:val="lt-LT"/>
        </w:rPr>
        <w:t>:</w:t>
      </w:r>
      <w:r w:rsidRPr="00924700">
        <w:rPr>
          <w:sz w:val="24"/>
          <w:lang w:val="lt-LT"/>
        </w:rPr>
        <w:t xml:space="preserve"> 13 taškų (12 žemės taškų ir 1 </w:t>
      </w:r>
      <w:r w:rsidR="00DD3A00" w:rsidRPr="00924700">
        <w:rPr>
          <w:sz w:val="24"/>
          <w:lang w:val="lt-LT"/>
        </w:rPr>
        <w:t>GNSS (Pasaulinė navigacijos palydovų sistema)</w:t>
      </w:r>
      <w:r w:rsidRPr="00924700">
        <w:rPr>
          <w:sz w:val="24"/>
          <w:lang w:val="lt-LT"/>
        </w:rPr>
        <w:t>. Atstumas tarp taškų 70–110 km su kvadrat</w:t>
      </w:r>
      <w:r w:rsidR="007F1361" w:rsidRPr="00924700">
        <w:rPr>
          <w:sz w:val="24"/>
          <w:lang w:val="lt-LT"/>
        </w:rPr>
        <w:t>ine</w:t>
      </w:r>
      <w:r w:rsidRPr="00924700">
        <w:rPr>
          <w:sz w:val="24"/>
          <w:lang w:val="lt-LT"/>
        </w:rPr>
        <w:t xml:space="preserve"> paklaida +/– 1 cm tikslumu;</w:t>
      </w:r>
    </w:p>
    <w:p w14:paraId="06C843B1" w14:textId="20DCFDEE" w:rsidR="00C727D9" w:rsidRPr="00924700" w:rsidRDefault="00C727D9" w:rsidP="00C727D9">
      <w:pPr>
        <w:pStyle w:val="SLONormal"/>
        <w:rPr>
          <w:sz w:val="24"/>
          <w:lang w:val="lt-LT"/>
        </w:rPr>
      </w:pPr>
      <w:r w:rsidRPr="00924700">
        <w:rPr>
          <w:sz w:val="24"/>
          <w:lang w:val="lt-LT"/>
        </w:rPr>
        <w:t>- II klasė</w:t>
      </w:r>
      <w:r w:rsidR="007F1361" w:rsidRPr="00924700">
        <w:rPr>
          <w:sz w:val="24"/>
          <w:lang w:val="lt-LT"/>
        </w:rPr>
        <w:t>:</w:t>
      </w:r>
      <w:r w:rsidRPr="00924700">
        <w:rPr>
          <w:sz w:val="24"/>
          <w:lang w:val="lt-LT"/>
        </w:rPr>
        <w:t xml:space="preserve"> 199 </w:t>
      </w:r>
      <w:r w:rsidR="007F1361" w:rsidRPr="00924700">
        <w:rPr>
          <w:sz w:val="24"/>
          <w:lang w:val="lt-LT"/>
        </w:rPr>
        <w:t>taškai</w:t>
      </w:r>
      <w:r w:rsidRPr="00924700">
        <w:rPr>
          <w:sz w:val="24"/>
          <w:lang w:val="lt-LT"/>
        </w:rPr>
        <w:t xml:space="preserve">. Vidutinis atstumas tarp taškų yra 15 km su </w:t>
      </w:r>
      <w:r w:rsidR="007F1361" w:rsidRPr="00924700">
        <w:rPr>
          <w:sz w:val="24"/>
          <w:lang w:val="lt-LT"/>
        </w:rPr>
        <w:t xml:space="preserve">kvadratine paklaida </w:t>
      </w:r>
      <w:r w:rsidRPr="00924700">
        <w:rPr>
          <w:sz w:val="24"/>
          <w:lang w:val="lt-LT"/>
        </w:rPr>
        <w:t>+/- 1 cm tikslumu;</w:t>
      </w:r>
    </w:p>
    <w:p w14:paraId="4BD9A335" w14:textId="22AB851C" w:rsidR="00C727D9" w:rsidRPr="00924700" w:rsidRDefault="00C727D9" w:rsidP="00C727D9">
      <w:pPr>
        <w:pStyle w:val="SLONormal"/>
        <w:rPr>
          <w:sz w:val="24"/>
          <w:lang w:val="lt-LT"/>
        </w:rPr>
      </w:pPr>
      <w:r w:rsidRPr="00924700">
        <w:rPr>
          <w:sz w:val="24"/>
          <w:lang w:val="lt-LT"/>
        </w:rPr>
        <w:t>- Tankinimo tinklas</w:t>
      </w:r>
      <w:r w:rsidR="007F1361" w:rsidRPr="00924700">
        <w:rPr>
          <w:sz w:val="24"/>
          <w:lang w:val="lt-LT"/>
        </w:rPr>
        <w:t>:</w:t>
      </w:r>
      <w:r w:rsidRPr="00924700">
        <w:rPr>
          <w:sz w:val="24"/>
          <w:lang w:val="lt-LT"/>
        </w:rPr>
        <w:t xml:space="preserve"> 3922 taškai. Vidutinis atstumas tarp taškų yra 5 km su </w:t>
      </w:r>
      <w:r w:rsidR="007F1361" w:rsidRPr="00924700">
        <w:rPr>
          <w:sz w:val="24"/>
          <w:lang w:val="lt-LT"/>
        </w:rPr>
        <w:t xml:space="preserve">kvadratine paklaida </w:t>
      </w:r>
      <w:r w:rsidRPr="00924700">
        <w:rPr>
          <w:sz w:val="24"/>
          <w:lang w:val="lt-LT"/>
        </w:rPr>
        <w:t>+/- 1 ... 3 cm.</w:t>
      </w:r>
    </w:p>
    <w:p w14:paraId="5FE91581" w14:textId="3804B653" w:rsidR="00C727D9" w:rsidRPr="00924700" w:rsidRDefault="00C727D9" w:rsidP="00C727D9">
      <w:pPr>
        <w:pStyle w:val="SLONormal"/>
        <w:rPr>
          <w:sz w:val="24"/>
          <w:lang w:val="lt-LT"/>
        </w:rPr>
      </w:pPr>
      <w:r w:rsidRPr="00924700">
        <w:rPr>
          <w:sz w:val="24"/>
          <w:lang w:val="lt-LT"/>
        </w:rPr>
        <w:t xml:space="preserve">Estijoje </w:t>
      </w:r>
      <w:r w:rsidR="007F1361" w:rsidRPr="00924700">
        <w:rPr>
          <w:sz w:val="24"/>
          <w:lang w:val="lt-LT"/>
        </w:rPr>
        <w:t>Europos aukščių atskaitos sistema (angl. </w:t>
      </w:r>
      <w:r w:rsidR="007F1361" w:rsidRPr="00924700">
        <w:rPr>
          <w:caps/>
          <w:sz w:val="24"/>
          <w:lang w:val="lt-LT"/>
        </w:rPr>
        <w:t>EVRS</w:t>
      </w:r>
      <w:r w:rsidR="007F1361" w:rsidRPr="00924700">
        <w:rPr>
          <w:sz w:val="24"/>
          <w:lang w:val="lt-LT"/>
        </w:rPr>
        <w:t xml:space="preserve">) </w:t>
      </w:r>
      <w:r w:rsidRPr="00924700">
        <w:rPr>
          <w:sz w:val="24"/>
          <w:lang w:val="lt-LT"/>
        </w:rPr>
        <w:t>aukščiai žymimi santrumpa EH2000. EH2000 aukščių skaičiavimas buvo pagrįstas EVFR2007 sprendimu (sprendimas 201703 / NKG2005LU). Aukščio tikslumas įvertintas +/- 1,7 mm.</w:t>
      </w:r>
    </w:p>
    <w:p w14:paraId="344C3E0F" w14:textId="789F8639" w:rsidR="00FD3428" w:rsidRPr="00924700" w:rsidRDefault="00BF51F3" w:rsidP="00FD3428">
      <w:pPr>
        <w:pStyle w:val="3rdlevelheading"/>
        <w:rPr>
          <w:rFonts w:ascii="Times New Roman" w:hAnsi="Times New Roman" w:cs="Times New Roman"/>
          <w:sz w:val="24"/>
          <w:szCs w:val="24"/>
          <w:lang w:val="lt-LT"/>
        </w:rPr>
      </w:pPr>
      <w:r w:rsidRPr="00924700">
        <w:rPr>
          <w:rFonts w:ascii="Times New Roman" w:hAnsi="Times New Roman" w:cs="Times New Roman"/>
          <w:sz w:val="24"/>
          <w:szCs w:val="24"/>
          <w:lang w:val="lt-LT"/>
        </w:rPr>
        <w:t>Latvijos</w:t>
      </w:r>
      <w:r w:rsidR="00FD3428" w:rsidRPr="00924700">
        <w:rPr>
          <w:rFonts w:ascii="Times New Roman" w:hAnsi="Times New Roman" w:cs="Times New Roman"/>
          <w:sz w:val="24"/>
          <w:szCs w:val="24"/>
          <w:lang w:val="lt-LT"/>
        </w:rPr>
        <w:t xml:space="preserve"> </w:t>
      </w:r>
      <w:r w:rsidRPr="00924700">
        <w:rPr>
          <w:rFonts w:ascii="Times New Roman" w:hAnsi="Times New Roman" w:cs="Times New Roman"/>
          <w:sz w:val="24"/>
          <w:szCs w:val="24"/>
          <w:lang w:val="lt-LT"/>
        </w:rPr>
        <w:t>valstybinis geodezinis tinklas</w:t>
      </w:r>
    </w:p>
    <w:p w14:paraId="19222FC9" w14:textId="0F6ADCD8" w:rsidR="00C727D9" w:rsidRPr="00924700" w:rsidRDefault="00C727D9" w:rsidP="00C727D9">
      <w:pPr>
        <w:pStyle w:val="SLONormal"/>
        <w:rPr>
          <w:sz w:val="24"/>
          <w:lang w:val="lt-LT"/>
        </w:rPr>
      </w:pPr>
      <w:r w:rsidRPr="00924700">
        <w:rPr>
          <w:sz w:val="24"/>
          <w:lang w:val="lt-LT"/>
        </w:rPr>
        <w:t xml:space="preserve">Latvijos geodezinę atskaitos sistemą sudaro Latvijos geodezinė koordinačių sistema (toliau </w:t>
      </w:r>
      <w:r w:rsidR="00BF51F3" w:rsidRPr="00924700">
        <w:rPr>
          <w:sz w:val="24"/>
          <w:lang w:val="lt-LT"/>
        </w:rPr>
        <w:t xml:space="preserve">– </w:t>
      </w:r>
      <w:r w:rsidRPr="00924700">
        <w:rPr>
          <w:sz w:val="24"/>
          <w:lang w:val="lt-LT"/>
        </w:rPr>
        <w:t xml:space="preserve">LKS-92) ir Latvijos normaliųjų aukščių sistema (toliau </w:t>
      </w:r>
      <w:r w:rsidR="00BF51F3" w:rsidRPr="00924700">
        <w:rPr>
          <w:sz w:val="24"/>
          <w:lang w:val="lt-LT"/>
        </w:rPr>
        <w:t xml:space="preserve">– </w:t>
      </w:r>
      <w:r w:rsidRPr="00924700">
        <w:rPr>
          <w:sz w:val="24"/>
          <w:lang w:val="lt-LT"/>
        </w:rPr>
        <w:t>LAS-2000.5). Geodezinės atskaitos sistemos modelio įgyvendinim</w:t>
      </w:r>
      <w:r w:rsidR="00BF51F3" w:rsidRPr="00924700">
        <w:rPr>
          <w:sz w:val="24"/>
          <w:lang w:val="lt-LT"/>
        </w:rPr>
        <w:t>as</w:t>
      </w:r>
      <w:r w:rsidRPr="00924700">
        <w:rPr>
          <w:sz w:val="24"/>
          <w:lang w:val="lt-LT"/>
        </w:rPr>
        <w:t xml:space="preserve"> </w:t>
      </w:r>
      <w:r w:rsidR="00BF51F3" w:rsidRPr="00924700">
        <w:rPr>
          <w:sz w:val="24"/>
          <w:lang w:val="lt-LT"/>
        </w:rPr>
        <w:t>atitinkamoje teritorijoje bus</w:t>
      </w:r>
      <w:r w:rsidRPr="00924700">
        <w:rPr>
          <w:sz w:val="24"/>
          <w:lang w:val="lt-LT"/>
        </w:rPr>
        <w:t xml:space="preserve"> užtikrin</w:t>
      </w:r>
      <w:r w:rsidR="00BF51F3" w:rsidRPr="00924700">
        <w:rPr>
          <w:sz w:val="24"/>
          <w:lang w:val="lt-LT"/>
        </w:rPr>
        <w:t>t</w:t>
      </w:r>
      <w:r w:rsidRPr="00924700">
        <w:rPr>
          <w:sz w:val="24"/>
          <w:lang w:val="lt-LT"/>
        </w:rPr>
        <w:t>a</w:t>
      </w:r>
      <w:r w:rsidR="00BF51F3" w:rsidRPr="00924700">
        <w:rPr>
          <w:sz w:val="24"/>
          <w:lang w:val="lt-LT"/>
        </w:rPr>
        <w:t>s pasitelkus</w:t>
      </w:r>
      <w:r w:rsidRPr="00924700">
        <w:rPr>
          <w:sz w:val="24"/>
          <w:lang w:val="lt-LT"/>
        </w:rPr>
        <w:t xml:space="preserve"> </w:t>
      </w:r>
      <w:r w:rsidR="00BF51F3" w:rsidRPr="00924700">
        <w:rPr>
          <w:sz w:val="24"/>
          <w:lang w:val="lt-LT"/>
        </w:rPr>
        <w:t>valstybinį</w:t>
      </w:r>
      <w:r w:rsidRPr="00924700">
        <w:rPr>
          <w:sz w:val="24"/>
          <w:lang w:val="lt-LT"/>
        </w:rPr>
        <w:t xml:space="preserve"> geodezin</w:t>
      </w:r>
      <w:r w:rsidR="00BF51F3" w:rsidRPr="00924700">
        <w:rPr>
          <w:sz w:val="24"/>
          <w:lang w:val="lt-LT"/>
        </w:rPr>
        <w:t xml:space="preserve">į </w:t>
      </w:r>
      <w:r w:rsidRPr="00924700">
        <w:rPr>
          <w:sz w:val="24"/>
          <w:lang w:val="lt-LT"/>
        </w:rPr>
        <w:t>tinkl</w:t>
      </w:r>
      <w:r w:rsidR="00BF51F3" w:rsidRPr="00924700">
        <w:rPr>
          <w:sz w:val="24"/>
          <w:lang w:val="lt-LT"/>
        </w:rPr>
        <w:t>ą</w:t>
      </w:r>
      <w:r w:rsidRPr="00924700">
        <w:rPr>
          <w:sz w:val="24"/>
          <w:lang w:val="lt-LT"/>
        </w:rPr>
        <w:t>.</w:t>
      </w:r>
    </w:p>
    <w:p w14:paraId="62ACE539" w14:textId="1F23E19A" w:rsidR="00C727D9" w:rsidRPr="00924700" w:rsidRDefault="00C727D9" w:rsidP="00C727D9">
      <w:pPr>
        <w:pStyle w:val="SLONormal"/>
        <w:rPr>
          <w:sz w:val="24"/>
          <w:lang w:val="lt-LT"/>
        </w:rPr>
      </w:pPr>
      <w:r w:rsidRPr="00924700">
        <w:rPr>
          <w:sz w:val="24"/>
          <w:lang w:val="lt-LT"/>
        </w:rPr>
        <w:t xml:space="preserve">LKS-92 </w:t>
      </w:r>
      <w:r w:rsidR="00BF51F3" w:rsidRPr="00924700">
        <w:rPr>
          <w:sz w:val="24"/>
          <w:lang w:val="lt-LT"/>
        </w:rPr>
        <w:t>kuriamas</w:t>
      </w:r>
      <w:r w:rsidRPr="00924700">
        <w:rPr>
          <w:sz w:val="24"/>
          <w:lang w:val="lt-LT"/>
        </w:rPr>
        <w:t xml:space="preserve"> naudojant </w:t>
      </w:r>
      <w:r w:rsidR="00BF51F3" w:rsidRPr="00924700">
        <w:rPr>
          <w:sz w:val="24"/>
          <w:lang w:val="lt-LT"/>
        </w:rPr>
        <w:t>visuotinio</w:t>
      </w:r>
      <w:r w:rsidRPr="00924700">
        <w:rPr>
          <w:sz w:val="24"/>
          <w:lang w:val="lt-LT"/>
        </w:rPr>
        <w:t xml:space="preserve"> padėties nustatymo tinklo </w:t>
      </w:r>
      <w:r w:rsidR="00BF51F3" w:rsidRPr="00924700">
        <w:rPr>
          <w:sz w:val="24"/>
          <w:lang w:val="lt-LT"/>
        </w:rPr>
        <w:t>klasių 0, 1 ir 2 žymeklius bei</w:t>
      </w:r>
      <w:r w:rsidRPr="00924700">
        <w:rPr>
          <w:sz w:val="24"/>
          <w:lang w:val="lt-LT"/>
        </w:rPr>
        <w:t xml:space="preserve"> nuolatinių visuotinės padėties nustatymo bazinių stočių sistem</w:t>
      </w:r>
      <w:r w:rsidR="00BF51F3" w:rsidRPr="00924700">
        <w:rPr>
          <w:sz w:val="24"/>
          <w:lang w:val="lt-LT"/>
        </w:rPr>
        <w:t>ą</w:t>
      </w:r>
      <w:r w:rsidRPr="00924700">
        <w:rPr>
          <w:sz w:val="24"/>
          <w:lang w:val="lt-LT"/>
        </w:rPr>
        <w:t xml:space="preserve"> „Latvijos padėt</w:t>
      </w:r>
      <w:r w:rsidR="00BF51F3" w:rsidRPr="00924700">
        <w:rPr>
          <w:sz w:val="24"/>
          <w:lang w:val="lt-LT"/>
        </w:rPr>
        <w:t>ies nustatymo sistema“ (toliau –</w:t>
      </w:r>
      <w:r w:rsidRPr="00924700">
        <w:rPr>
          <w:sz w:val="24"/>
          <w:lang w:val="lt-LT"/>
        </w:rPr>
        <w:t xml:space="preserve"> </w:t>
      </w:r>
      <w:proofErr w:type="spellStart"/>
      <w:r w:rsidRPr="00924700">
        <w:rPr>
          <w:sz w:val="24"/>
          <w:lang w:val="lt-LT"/>
        </w:rPr>
        <w:t>LatPos</w:t>
      </w:r>
      <w:proofErr w:type="spellEnd"/>
      <w:r w:rsidRPr="00924700">
        <w:rPr>
          <w:sz w:val="24"/>
          <w:lang w:val="lt-LT"/>
        </w:rPr>
        <w:t>):</w:t>
      </w:r>
    </w:p>
    <w:p w14:paraId="5F001427" w14:textId="3AFA1E26" w:rsidR="00C727D9" w:rsidRPr="00924700" w:rsidRDefault="00C727D9" w:rsidP="00C727D9">
      <w:pPr>
        <w:pStyle w:val="SLOList"/>
        <w:rPr>
          <w:sz w:val="24"/>
          <w:lang w:val="lt-LT"/>
        </w:rPr>
      </w:pPr>
      <w:r w:rsidRPr="00924700">
        <w:rPr>
          <w:sz w:val="24"/>
          <w:lang w:val="lt-LT"/>
        </w:rPr>
        <w:t xml:space="preserve">Visuotinio padėties nustatymo tinklo </w:t>
      </w:r>
      <w:r w:rsidR="00BF51F3" w:rsidRPr="00924700">
        <w:rPr>
          <w:sz w:val="24"/>
          <w:lang w:val="lt-LT"/>
        </w:rPr>
        <w:t xml:space="preserve">klasė </w:t>
      </w:r>
      <w:r w:rsidRPr="00924700">
        <w:rPr>
          <w:sz w:val="24"/>
          <w:lang w:val="lt-LT"/>
        </w:rPr>
        <w:t>0 (G0) su priimtu standartiniu 0 mm nuokrypiu (4 taškai);</w:t>
      </w:r>
    </w:p>
    <w:p w14:paraId="2111F350" w14:textId="1A4223D2" w:rsidR="00C727D9" w:rsidRPr="00924700" w:rsidRDefault="00C727D9" w:rsidP="00C727D9">
      <w:pPr>
        <w:pStyle w:val="SLOList"/>
        <w:rPr>
          <w:sz w:val="24"/>
          <w:lang w:val="lt-LT"/>
        </w:rPr>
      </w:pPr>
      <w:r w:rsidRPr="00924700">
        <w:rPr>
          <w:sz w:val="24"/>
          <w:lang w:val="lt-LT"/>
        </w:rPr>
        <w:t xml:space="preserve">Visuotinio padėties nustatymo tinklo </w:t>
      </w:r>
      <w:r w:rsidR="00BF51F3" w:rsidRPr="00924700">
        <w:rPr>
          <w:sz w:val="24"/>
          <w:lang w:val="lt-LT"/>
        </w:rPr>
        <w:t xml:space="preserve">klasė 1 </w:t>
      </w:r>
      <w:r w:rsidRPr="00924700">
        <w:rPr>
          <w:sz w:val="24"/>
          <w:lang w:val="lt-LT"/>
        </w:rPr>
        <w:t xml:space="preserve">(G1), kai standartinis nuokrypis yra 20 mm, palyginti su </w:t>
      </w:r>
      <w:r w:rsidR="00BF51F3" w:rsidRPr="00924700">
        <w:rPr>
          <w:sz w:val="24"/>
          <w:lang w:val="lt-LT"/>
        </w:rPr>
        <w:t xml:space="preserve">klasės </w:t>
      </w:r>
      <w:r w:rsidRPr="00924700">
        <w:rPr>
          <w:sz w:val="24"/>
          <w:lang w:val="lt-LT"/>
        </w:rPr>
        <w:t>G0 tinklu (41 taškas);</w:t>
      </w:r>
    </w:p>
    <w:p w14:paraId="48B0010E" w14:textId="6A0055ED" w:rsidR="00C727D9" w:rsidRPr="00924700" w:rsidRDefault="00C727D9" w:rsidP="00C727D9">
      <w:pPr>
        <w:pStyle w:val="SLOList"/>
        <w:rPr>
          <w:sz w:val="24"/>
          <w:lang w:val="lt-LT"/>
        </w:rPr>
      </w:pPr>
      <w:r w:rsidRPr="00924700">
        <w:rPr>
          <w:sz w:val="24"/>
          <w:lang w:val="lt-LT"/>
        </w:rPr>
        <w:t xml:space="preserve">Visuotinio padėties nustatymo </w:t>
      </w:r>
      <w:r w:rsidR="00BF51F3" w:rsidRPr="00924700">
        <w:rPr>
          <w:sz w:val="24"/>
          <w:lang w:val="lt-LT"/>
        </w:rPr>
        <w:t>tinklo klasė 2</w:t>
      </w:r>
      <w:r w:rsidRPr="00924700">
        <w:rPr>
          <w:sz w:val="24"/>
          <w:lang w:val="lt-LT"/>
        </w:rPr>
        <w:t xml:space="preserve"> (G2), kai standartinis nuokrypis yra 25 mm, palyginti su </w:t>
      </w:r>
      <w:r w:rsidR="00BF51F3" w:rsidRPr="00924700">
        <w:rPr>
          <w:sz w:val="24"/>
          <w:lang w:val="lt-LT"/>
        </w:rPr>
        <w:t xml:space="preserve">klasės </w:t>
      </w:r>
      <w:r w:rsidRPr="00924700">
        <w:rPr>
          <w:sz w:val="24"/>
          <w:lang w:val="lt-LT"/>
        </w:rPr>
        <w:t>G1 tinklu (752 taškai);</w:t>
      </w:r>
    </w:p>
    <w:p w14:paraId="5FD9B9FF" w14:textId="2FCC0B2F" w:rsidR="00C727D9" w:rsidRPr="00924700" w:rsidRDefault="00C727D9" w:rsidP="00C727D9">
      <w:pPr>
        <w:pStyle w:val="SLOList"/>
        <w:rPr>
          <w:sz w:val="24"/>
          <w:lang w:val="lt-LT"/>
        </w:rPr>
      </w:pPr>
      <w:r w:rsidRPr="00924700">
        <w:rPr>
          <w:sz w:val="24"/>
          <w:lang w:val="lt-LT"/>
        </w:rPr>
        <w:t>„</w:t>
      </w:r>
      <w:proofErr w:type="spellStart"/>
      <w:r w:rsidRPr="00924700">
        <w:rPr>
          <w:sz w:val="24"/>
          <w:lang w:val="lt-LT"/>
        </w:rPr>
        <w:t>LatPos</w:t>
      </w:r>
      <w:proofErr w:type="spellEnd"/>
      <w:r w:rsidRPr="00924700">
        <w:rPr>
          <w:sz w:val="24"/>
          <w:lang w:val="lt-LT"/>
        </w:rPr>
        <w:t>“ bazinės stotys</w:t>
      </w:r>
      <w:r w:rsidR="00BF51F3" w:rsidRPr="00924700">
        <w:rPr>
          <w:sz w:val="24"/>
          <w:lang w:val="lt-LT"/>
        </w:rPr>
        <w:t>, kai</w:t>
      </w:r>
      <w:r w:rsidRPr="00924700">
        <w:rPr>
          <w:sz w:val="24"/>
          <w:lang w:val="lt-LT"/>
        </w:rPr>
        <w:t xml:space="preserve"> standartini</w:t>
      </w:r>
      <w:r w:rsidR="00BF51F3" w:rsidRPr="00924700">
        <w:rPr>
          <w:sz w:val="24"/>
          <w:lang w:val="lt-LT"/>
        </w:rPr>
        <w:t>s</w:t>
      </w:r>
      <w:r w:rsidRPr="00924700">
        <w:rPr>
          <w:sz w:val="24"/>
          <w:lang w:val="lt-LT"/>
        </w:rPr>
        <w:t xml:space="preserve"> koordinačių nuokrypi</w:t>
      </w:r>
      <w:r w:rsidR="00BF51F3" w:rsidRPr="00924700">
        <w:rPr>
          <w:sz w:val="24"/>
          <w:lang w:val="lt-LT"/>
        </w:rPr>
        <w:t>s</w:t>
      </w:r>
      <w:r w:rsidRPr="00924700">
        <w:rPr>
          <w:sz w:val="24"/>
          <w:lang w:val="lt-LT"/>
        </w:rPr>
        <w:t xml:space="preserve"> yra 20 mm, palyginti su </w:t>
      </w:r>
      <w:r w:rsidR="00BF51F3" w:rsidRPr="00924700">
        <w:rPr>
          <w:sz w:val="24"/>
          <w:lang w:val="lt-LT"/>
        </w:rPr>
        <w:t xml:space="preserve">klasės </w:t>
      </w:r>
      <w:r w:rsidRPr="00924700">
        <w:rPr>
          <w:sz w:val="24"/>
          <w:lang w:val="lt-LT"/>
        </w:rPr>
        <w:t>G0 tinklu (48 vnt.).</w:t>
      </w:r>
    </w:p>
    <w:p w14:paraId="323F45D0" w14:textId="7453D21D" w:rsidR="00C727D9" w:rsidRPr="00924700" w:rsidRDefault="00C727D9" w:rsidP="00C727D9">
      <w:pPr>
        <w:pStyle w:val="SLOList"/>
        <w:numPr>
          <w:ilvl w:val="0"/>
          <w:numId w:val="0"/>
        </w:numPr>
        <w:rPr>
          <w:sz w:val="24"/>
          <w:lang w:val="lt-LT"/>
        </w:rPr>
      </w:pPr>
      <w:r w:rsidRPr="00924700">
        <w:rPr>
          <w:sz w:val="24"/>
          <w:lang w:val="lt-LT"/>
        </w:rPr>
        <w:t xml:space="preserve">LAS-2000,5 </w:t>
      </w:r>
      <w:r w:rsidR="00BF51F3" w:rsidRPr="00924700">
        <w:rPr>
          <w:sz w:val="24"/>
          <w:lang w:val="lt-LT"/>
        </w:rPr>
        <w:t>kuriama</w:t>
      </w:r>
      <w:r w:rsidRPr="00924700">
        <w:rPr>
          <w:sz w:val="24"/>
          <w:lang w:val="lt-LT"/>
        </w:rPr>
        <w:t xml:space="preserve"> išlyginamojo tinklo </w:t>
      </w:r>
      <w:r w:rsidR="00BF51F3" w:rsidRPr="00924700">
        <w:rPr>
          <w:sz w:val="24"/>
          <w:lang w:val="lt-LT"/>
        </w:rPr>
        <w:t xml:space="preserve">klasės </w:t>
      </w:r>
      <w:r w:rsidRPr="00924700">
        <w:rPr>
          <w:sz w:val="24"/>
          <w:lang w:val="lt-LT"/>
        </w:rPr>
        <w:t>1 ir 2 žymekliais:</w:t>
      </w:r>
    </w:p>
    <w:p w14:paraId="130F7EE6" w14:textId="3EB81549" w:rsidR="00C727D9" w:rsidRPr="00924700" w:rsidRDefault="00C727D9" w:rsidP="00C727D9">
      <w:pPr>
        <w:pStyle w:val="SLOList"/>
        <w:rPr>
          <w:sz w:val="24"/>
          <w:lang w:val="lt-LT"/>
        </w:rPr>
      </w:pPr>
      <w:r w:rsidRPr="00924700">
        <w:rPr>
          <w:sz w:val="24"/>
          <w:lang w:val="lt-LT"/>
        </w:rPr>
        <w:t xml:space="preserve">išlyginamojo tinklo </w:t>
      </w:r>
      <w:r w:rsidR="00BF51F3" w:rsidRPr="00924700">
        <w:rPr>
          <w:sz w:val="24"/>
          <w:lang w:val="lt-LT"/>
        </w:rPr>
        <w:t xml:space="preserve">(N1) klasė </w:t>
      </w:r>
      <w:r w:rsidRPr="00924700">
        <w:rPr>
          <w:sz w:val="24"/>
          <w:lang w:val="lt-LT"/>
        </w:rPr>
        <w:t xml:space="preserve">1, </w:t>
      </w:r>
      <w:r w:rsidR="00BF51F3" w:rsidRPr="00924700">
        <w:rPr>
          <w:sz w:val="24"/>
          <w:lang w:val="lt-LT"/>
        </w:rPr>
        <w:t>kai</w:t>
      </w:r>
      <w:r w:rsidRPr="00924700">
        <w:rPr>
          <w:sz w:val="24"/>
          <w:lang w:val="lt-LT"/>
        </w:rPr>
        <w:t xml:space="preserve"> standartinis nuokrypis yra 1,0 mm/km (1911 tašk</w:t>
      </w:r>
      <w:r w:rsidR="00BF51F3" w:rsidRPr="00924700">
        <w:rPr>
          <w:sz w:val="24"/>
          <w:lang w:val="lt-LT"/>
        </w:rPr>
        <w:t>ų</w:t>
      </w:r>
      <w:r w:rsidRPr="00924700">
        <w:rPr>
          <w:sz w:val="24"/>
          <w:lang w:val="lt-LT"/>
        </w:rPr>
        <w:t>);</w:t>
      </w:r>
    </w:p>
    <w:p w14:paraId="3989DAF6" w14:textId="720E9912" w:rsidR="00C727D9" w:rsidRPr="00924700" w:rsidRDefault="00BF51F3" w:rsidP="00C727D9">
      <w:pPr>
        <w:pStyle w:val="SLOList"/>
        <w:rPr>
          <w:sz w:val="24"/>
          <w:lang w:val="lt-LT"/>
        </w:rPr>
      </w:pPr>
      <w:r w:rsidRPr="00924700">
        <w:rPr>
          <w:sz w:val="24"/>
          <w:lang w:val="lt-LT"/>
        </w:rPr>
        <w:t xml:space="preserve">išlyginamojo tinklo (N2) klasė </w:t>
      </w:r>
      <w:r w:rsidR="00C727D9" w:rsidRPr="00924700">
        <w:rPr>
          <w:sz w:val="24"/>
          <w:lang w:val="lt-LT"/>
        </w:rPr>
        <w:t>2, kai standartinis nuokrypis yra 2,0 mm/km (606 taškai).</w:t>
      </w:r>
    </w:p>
    <w:p w14:paraId="4A9A9A8E" w14:textId="1C7ED63A" w:rsidR="00FD3428" w:rsidRPr="00EE623C" w:rsidRDefault="00C160EC" w:rsidP="00FD3428">
      <w:pPr>
        <w:pStyle w:val="3rdlevelheading"/>
        <w:rPr>
          <w:rFonts w:ascii="Times New Roman" w:hAnsi="Times New Roman" w:cs="Times New Roman"/>
          <w:sz w:val="24"/>
          <w:szCs w:val="24"/>
          <w:lang w:val="lt-LT"/>
        </w:rPr>
      </w:pPr>
      <w:r w:rsidRPr="00EE623C">
        <w:rPr>
          <w:rFonts w:ascii="Times New Roman" w:hAnsi="Times New Roman" w:cs="Times New Roman"/>
          <w:sz w:val="24"/>
          <w:szCs w:val="24"/>
          <w:lang w:val="lt-LT"/>
        </w:rPr>
        <w:t>Lietuvos valstybinis geodezinis tinklas</w:t>
      </w:r>
    </w:p>
    <w:p w14:paraId="28281380" w14:textId="3E40656D" w:rsidR="00FD3428" w:rsidRPr="00EE623C" w:rsidRDefault="00C727D9" w:rsidP="00FD3428">
      <w:pPr>
        <w:pStyle w:val="SLONormal"/>
        <w:rPr>
          <w:sz w:val="24"/>
          <w:lang w:val="lt-LT"/>
        </w:rPr>
      </w:pPr>
      <w:r w:rsidRPr="00EE623C">
        <w:rPr>
          <w:sz w:val="24"/>
          <w:lang w:val="lt-LT"/>
        </w:rPr>
        <w:t xml:space="preserve">Lietuvos </w:t>
      </w:r>
      <w:r w:rsidR="00C160EC" w:rsidRPr="00EE623C">
        <w:rPr>
          <w:sz w:val="24"/>
          <w:lang w:val="lt-LT"/>
        </w:rPr>
        <w:t>valstybinį</w:t>
      </w:r>
      <w:r w:rsidRPr="00EE623C">
        <w:rPr>
          <w:sz w:val="24"/>
          <w:lang w:val="lt-LT"/>
        </w:rPr>
        <w:t xml:space="preserve"> </w:t>
      </w:r>
      <w:r w:rsidR="00405422">
        <w:rPr>
          <w:sz w:val="24"/>
          <w:lang w:val="lt-LT"/>
        </w:rPr>
        <w:t>G</w:t>
      </w:r>
      <w:r w:rsidR="009A741E">
        <w:rPr>
          <w:sz w:val="24"/>
          <w:lang w:val="lt-LT"/>
        </w:rPr>
        <w:t>PN</w:t>
      </w:r>
      <w:r w:rsidR="00405422">
        <w:rPr>
          <w:sz w:val="24"/>
          <w:lang w:val="lt-LT"/>
        </w:rPr>
        <w:t>S</w:t>
      </w:r>
      <w:r w:rsidR="00405422" w:rsidRPr="00EE623C">
        <w:rPr>
          <w:sz w:val="24"/>
          <w:lang w:val="lt-LT"/>
        </w:rPr>
        <w:t xml:space="preserve"> </w:t>
      </w:r>
      <w:r w:rsidRPr="00EE623C">
        <w:rPr>
          <w:sz w:val="24"/>
          <w:lang w:val="lt-LT"/>
        </w:rPr>
        <w:t>tinklą sudaro keturios geodezinių taškų</w:t>
      </w:r>
      <w:r w:rsidR="006F39DB">
        <w:rPr>
          <w:sz w:val="24"/>
          <w:lang w:val="lt-LT"/>
        </w:rPr>
        <w:t xml:space="preserve"> tikslumo</w:t>
      </w:r>
      <w:r w:rsidRPr="00EE623C">
        <w:rPr>
          <w:sz w:val="24"/>
          <w:lang w:val="lt-LT"/>
        </w:rPr>
        <w:t xml:space="preserve"> klasės:</w:t>
      </w:r>
    </w:p>
    <w:p w14:paraId="5E951B0A" w14:textId="4684D7B1" w:rsidR="00C727D9" w:rsidRPr="00EE623C" w:rsidRDefault="00C160EC" w:rsidP="00C727D9">
      <w:pPr>
        <w:pStyle w:val="SLOList"/>
        <w:rPr>
          <w:sz w:val="24"/>
          <w:lang w:val="lt-LT"/>
        </w:rPr>
      </w:pPr>
      <w:r w:rsidRPr="00EE623C">
        <w:rPr>
          <w:sz w:val="24"/>
          <w:lang w:val="lt-LT"/>
        </w:rPr>
        <w:t>0 klasė:</w:t>
      </w:r>
      <w:r w:rsidR="00C727D9" w:rsidRPr="00EE623C">
        <w:rPr>
          <w:sz w:val="24"/>
          <w:lang w:val="lt-LT"/>
        </w:rPr>
        <w:t xml:space="preserve"> 4 </w:t>
      </w:r>
      <w:r w:rsidR="00573D0D">
        <w:rPr>
          <w:sz w:val="24"/>
          <w:lang w:val="lt-LT"/>
        </w:rPr>
        <w:t>punktai</w:t>
      </w:r>
      <w:r w:rsidR="00C727D9" w:rsidRPr="00EE623C">
        <w:rPr>
          <w:sz w:val="24"/>
          <w:lang w:val="lt-LT"/>
        </w:rPr>
        <w:t xml:space="preserve">: </w:t>
      </w:r>
      <w:proofErr w:type="spellStart"/>
      <w:r w:rsidR="00C727D9" w:rsidRPr="00EE623C">
        <w:rPr>
          <w:sz w:val="24"/>
          <w:lang w:val="lt-LT"/>
        </w:rPr>
        <w:t>Akmeniškiai</w:t>
      </w:r>
      <w:proofErr w:type="spellEnd"/>
      <w:r w:rsidR="00C727D9" w:rsidRPr="00EE623C">
        <w:rPr>
          <w:sz w:val="24"/>
          <w:lang w:val="lt-LT"/>
        </w:rPr>
        <w:t xml:space="preserve"> (</w:t>
      </w:r>
      <w:r w:rsidR="005960AC">
        <w:rPr>
          <w:sz w:val="24"/>
          <w:lang w:val="lt-LT"/>
        </w:rPr>
        <w:t>punkto</w:t>
      </w:r>
      <w:r w:rsidR="005960AC" w:rsidRPr="00EE623C">
        <w:rPr>
          <w:sz w:val="24"/>
          <w:lang w:val="lt-LT"/>
        </w:rPr>
        <w:t xml:space="preserve"> </w:t>
      </w:r>
      <w:r w:rsidRPr="00EE623C">
        <w:rPr>
          <w:sz w:val="24"/>
          <w:lang w:val="lt-LT"/>
        </w:rPr>
        <w:t>kodas</w:t>
      </w:r>
      <w:r w:rsidR="00C727D9" w:rsidRPr="00EE623C">
        <w:rPr>
          <w:sz w:val="24"/>
          <w:lang w:val="lt-LT"/>
        </w:rPr>
        <w:t xml:space="preserve"> </w:t>
      </w:r>
      <w:r w:rsidRPr="00EE623C">
        <w:rPr>
          <w:sz w:val="24"/>
          <w:lang w:val="lt-LT"/>
        </w:rPr>
        <w:t>–</w:t>
      </w:r>
      <w:r w:rsidR="00C727D9" w:rsidRPr="00EE623C">
        <w:rPr>
          <w:sz w:val="24"/>
          <w:lang w:val="lt-LT"/>
        </w:rPr>
        <w:t xml:space="preserve"> 34S-0311), </w:t>
      </w:r>
      <w:proofErr w:type="spellStart"/>
      <w:r w:rsidR="00C727D9" w:rsidRPr="00EE623C">
        <w:rPr>
          <w:sz w:val="24"/>
          <w:lang w:val="lt-LT"/>
        </w:rPr>
        <w:t>Dainavėlė</w:t>
      </w:r>
      <w:proofErr w:type="spellEnd"/>
      <w:r w:rsidR="00C727D9" w:rsidRPr="00EE623C">
        <w:rPr>
          <w:sz w:val="24"/>
          <w:lang w:val="lt-LT"/>
        </w:rPr>
        <w:t xml:space="preserve"> (</w:t>
      </w:r>
      <w:r w:rsidR="005960AC">
        <w:rPr>
          <w:sz w:val="24"/>
          <w:lang w:val="lt-LT"/>
        </w:rPr>
        <w:t>punkto</w:t>
      </w:r>
      <w:r w:rsidR="005960AC" w:rsidRPr="00EE623C">
        <w:rPr>
          <w:sz w:val="24"/>
          <w:lang w:val="lt-LT"/>
        </w:rPr>
        <w:t xml:space="preserve"> </w:t>
      </w:r>
      <w:r w:rsidRPr="00EE623C">
        <w:rPr>
          <w:sz w:val="24"/>
          <w:lang w:val="lt-LT"/>
        </w:rPr>
        <w:t>kodas</w:t>
      </w:r>
      <w:r w:rsidR="00C727D9" w:rsidRPr="00EE623C">
        <w:rPr>
          <w:sz w:val="24"/>
          <w:lang w:val="lt-LT"/>
        </w:rPr>
        <w:t xml:space="preserve"> </w:t>
      </w:r>
      <w:r w:rsidRPr="00EE623C">
        <w:rPr>
          <w:sz w:val="24"/>
          <w:lang w:val="lt-LT"/>
        </w:rPr>
        <w:t>–</w:t>
      </w:r>
      <w:r w:rsidR="00C727D9" w:rsidRPr="00EE623C">
        <w:rPr>
          <w:sz w:val="24"/>
          <w:lang w:val="lt-LT"/>
        </w:rPr>
        <w:t xml:space="preserve"> 52S-0409), </w:t>
      </w:r>
      <w:proofErr w:type="spellStart"/>
      <w:r w:rsidR="00C727D9" w:rsidRPr="00EE623C">
        <w:rPr>
          <w:sz w:val="24"/>
          <w:lang w:val="lt-LT"/>
        </w:rPr>
        <w:t>Meškonys</w:t>
      </w:r>
      <w:proofErr w:type="spellEnd"/>
      <w:r w:rsidR="00C727D9" w:rsidRPr="00EE623C">
        <w:rPr>
          <w:sz w:val="24"/>
          <w:lang w:val="lt-LT"/>
        </w:rPr>
        <w:t xml:space="preserve"> (</w:t>
      </w:r>
      <w:r w:rsidR="005960AC">
        <w:rPr>
          <w:sz w:val="24"/>
          <w:lang w:val="lt-LT"/>
        </w:rPr>
        <w:t>punkto</w:t>
      </w:r>
      <w:r w:rsidR="005960AC" w:rsidRPr="00EE623C">
        <w:rPr>
          <w:sz w:val="24"/>
          <w:lang w:val="lt-LT"/>
        </w:rPr>
        <w:t xml:space="preserve"> </w:t>
      </w:r>
      <w:r w:rsidRPr="00EE623C">
        <w:rPr>
          <w:sz w:val="24"/>
          <w:lang w:val="lt-LT"/>
        </w:rPr>
        <w:t>kodas –</w:t>
      </w:r>
      <w:r w:rsidR="00C727D9" w:rsidRPr="00EE623C">
        <w:rPr>
          <w:sz w:val="24"/>
          <w:lang w:val="lt-LT"/>
        </w:rPr>
        <w:t xml:space="preserve"> 73S-0312), </w:t>
      </w:r>
      <w:proofErr w:type="spellStart"/>
      <w:r w:rsidR="00C727D9" w:rsidRPr="00EE623C">
        <w:rPr>
          <w:sz w:val="24"/>
          <w:lang w:val="lt-LT"/>
        </w:rPr>
        <w:t>Šašeliai</w:t>
      </w:r>
      <w:proofErr w:type="spellEnd"/>
      <w:r w:rsidR="00C727D9" w:rsidRPr="00EE623C">
        <w:rPr>
          <w:sz w:val="24"/>
          <w:lang w:val="lt-LT"/>
        </w:rPr>
        <w:t xml:space="preserve"> (</w:t>
      </w:r>
      <w:r w:rsidR="005960AC">
        <w:rPr>
          <w:sz w:val="24"/>
          <w:lang w:val="lt-LT"/>
        </w:rPr>
        <w:t>punkto</w:t>
      </w:r>
      <w:r w:rsidR="005960AC" w:rsidRPr="00EE623C">
        <w:rPr>
          <w:sz w:val="24"/>
          <w:lang w:val="lt-LT"/>
        </w:rPr>
        <w:t xml:space="preserve"> </w:t>
      </w:r>
      <w:r w:rsidRPr="00EE623C">
        <w:rPr>
          <w:sz w:val="24"/>
          <w:lang w:val="lt-LT"/>
        </w:rPr>
        <w:t>kodas</w:t>
      </w:r>
      <w:r w:rsidR="00C727D9" w:rsidRPr="00EE623C">
        <w:rPr>
          <w:sz w:val="24"/>
          <w:lang w:val="lt-LT"/>
        </w:rPr>
        <w:t xml:space="preserve"> </w:t>
      </w:r>
      <w:r w:rsidR="00A738E5">
        <w:rPr>
          <w:sz w:val="24"/>
          <w:lang w:val="lt-LT"/>
        </w:rPr>
        <w:t xml:space="preserve">- </w:t>
      </w:r>
      <w:r w:rsidR="00C727D9" w:rsidRPr="00EE623C">
        <w:rPr>
          <w:sz w:val="24"/>
          <w:lang w:val="lt-LT"/>
        </w:rPr>
        <w:t xml:space="preserve">55S-0408). </w:t>
      </w:r>
      <w:r w:rsidR="00D55ED8" w:rsidRPr="003510DA">
        <w:rPr>
          <w:color w:val="000000"/>
          <w:sz w:val="24"/>
          <w:lang w:val="lt-LT"/>
        </w:rPr>
        <w:t xml:space="preserve">Nulinės klasės GPNS tinklo geodezinių punktų padėties paklaida pradinių Europos geodezinių tinklų geodezinių punktų atžvilgiu </w:t>
      </w:r>
      <w:r w:rsidR="00F82FBF">
        <w:rPr>
          <w:color w:val="000000"/>
          <w:sz w:val="24"/>
          <w:lang w:val="lt-LT"/>
        </w:rPr>
        <w:t>neturi viršyti</w:t>
      </w:r>
      <w:r w:rsidR="00D55ED8" w:rsidRPr="003510DA">
        <w:rPr>
          <w:color w:val="000000"/>
          <w:sz w:val="24"/>
          <w:lang w:val="lt-LT"/>
        </w:rPr>
        <w:t xml:space="preserve"> 9 mm.</w:t>
      </w:r>
    </w:p>
    <w:p w14:paraId="37DE5C02" w14:textId="4D0C1762" w:rsidR="00144F13" w:rsidRPr="00144F13" w:rsidRDefault="00C160EC" w:rsidP="00144F13">
      <w:pPr>
        <w:pStyle w:val="SLOList"/>
        <w:rPr>
          <w:sz w:val="24"/>
          <w:lang w:val="lt-LT"/>
        </w:rPr>
      </w:pPr>
      <w:r w:rsidRPr="00EE623C">
        <w:rPr>
          <w:sz w:val="24"/>
          <w:lang w:val="lt-LT"/>
        </w:rPr>
        <w:t>I klasė:</w:t>
      </w:r>
      <w:r w:rsidR="00C727D9" w:rsidRPr="00EE623C">
        <w:rPr>
          <w:sz w:val="24"/>
          <w:lang w:val="lt-LT"/>
        </w:rPr>
        <w:t xml:space="preserve"> 48 </w:t>
      </w:r>
      <w:r w:rsidR="00247027">
        <w:rPr>
          <w:sz w:val="24"/>
          <w:lang w:val="lt-LT"/>
        </w:rPr>
        <w:t>punktai</w:t>
      </w:r>
      <w:r w:rsidR="00C727D9" w:rsidRPr="00EE623C">
        <w:rPr>
          <w:sz w:val="24"/>
          <w:lang w:val="lt-LT"/>
        </w:rPr>
        <w:t xml:space="preserve">. </w:t>
      </w:r>
      <w:r w:rsidR="0041309D">
        <w:rPr>
          <w:sz w:val="24"/>
          <w:lang w:val="lt-LT"/>
        </w:rPr>
        <w:t>Vidutinis a</w:t>
      </w:r>
      <w:r w:rsidR="0041309D" w:rsidRPr="00EE623C">
        <w:rPr>
          <w:sz w:val="24"/>
          <w:lang w:val="lt-LT"/>
        </w:rPr>
        <w:t xml:space="preserve">tstumas </w:t>
      </w:r>
      <w:r w:rsidR="00C727D9" w:rsidRPr="00EE623C">
        <w:rPr>
          <w:sz w:val="24"/>
          <w:lang w:val="lt-LT"/>
        </w:rPr>
        <w:t xml:space="preserve">tarp </w:t>
      </w:r>
      <w:r w:rsidR="0041309D">
        <w:rPr>
          <w:sz w:val="24"/>
          <w:lang w:val="lt-LT"/>
        </w:rPr>
        <w:t>punktų</w:t>
      </w:r>
      <w:r w:rsidR="0041309D" w:rsidRPr="00EE623C">
        <w:rPr>
          <w:sz w:val="24"/>
          <w:lang w:val="lt-LT"/>
        </w:rPr>
        <w:t xml:space="preserve"> </w:t>
      </w:r>
      <w:r w:rsidRPr="00EE623C">
        <w:rPr>
          <w:sz w:val="24"/>
          <w:lang w:val="lt-LT"/>
        </w:rPr>
        <w:t>–</w:t>
      </w:r>
      <w:r w:rsidR="00C727D9" w:rsidRPr="00EE623C">
        <w:rPr>
          <w:sz w:val="24"/>
          <w:lang w:val="lt-LT"/>
        </w:rPr>
        <w:t xml:space="preserve"> 40 km</w:t>
      </w:r>
      <w:r w:rsidR="00822C26">
        <w:rPr>
          <w:sz w:val="24"/>
          <w:lang w:val="lt-LT"/>
        </w:rPr>
        <w:t xml:space="preserve">. </w:t>
      </w:r>
      <w:r w:rsidR="00144F13">
        <w:rPr>
          <w:sz w:val="24"/>
          <w:lang w:val="lt-LT"/>
        </w:rPr>
        <w:t xml:space="preserve"> </w:t>
      </w:r>
      <w:r w:rsidR="00144F13" w:rsidRPr="003510DA">
        <w:rPr>
          <w:color w:val="000000"/>
          <w:sz w:val="24"/>
          <w:lang w:val="lt-LT"/>
        </w:rPr>
        <w:t xml:space="preserve">Pirmos klasės GPNS tinklo geodezinių punktų padėties paklaida pradinių nulinės GPNS klasės tinklo geodezinių punktų atžvilgiu </w:t>
      </w:r>
      <w:r w:rsidR="00F82FBF">
        <w:rPr>
          <w:color w:val="000000"/>
          <w:sz w:val="24"/>
          <w:lang w:val="lt-LT"/>
        </w:rPr>
        <w:t>neturi viršyti</w:t>
      </w:r>
      <w:r w:rsidR="00144F13" w:rsidRPr="003510DA">
        <w:rPr>
          <w:color w:val="000000"/>
          <w:sz w:val="24"/>
          <w:lang w:val="lt-LT"/>
        </w:rPr>
        <w:t xml:space="preserve"> 6 mm.</w:t>
      </w:r>
    </w:p>
    <w:p w14:paraId="0F3BA83C" w14:textId="15A65463" w:rsidR="00C727D9" w:rsidRPr="00EE623C" w:rsidRDefault="00C727D9" w:rsidP="00C727D9">
      <w:pPr>
        <w:pStyle w:val="SLOList"/>
        <w:rPr>
          <w:sz w:val="24"/>
          <w:lang w:val="lt-LT"/>
        </w:rPr>
      </w:pPr>
      <w:r w:rsidRPr="00EE623C">
        <w:rPr>
          <w:sz w:val="24"/>
          <w:lang w:val="lt-LT"/>
        </w:rPr>
        <w:t>II klasė</w:t>
      </w:r>
      <w:r w:rsidR="00C160EC" w:rsidRPr="00EE623C">
        <w:rPr>
          <w:sz w:val="24"/>
          <w:lang w:val="lt-LT"/>
        </w:rPr>
        <w:t>:</w:t>
      </w:r>
      <w:r w:rsidRPr="00EE623C">
        <w:rPr>
          <w:sz w:val="24"/>
          <w:lang w:val="lt-LT"/>
        </w:rPr>
        <w:t xml:space="preserve"> 1026 </w:t>
      </w:r>
      <w:r w:rsidR="004B2DD9">
        <w:rPr>
          <w:sz w:val="24"/>
          <w:lang w:val="lt-LT"/>
        </w:rPr>
        <w:t>punktai</w:t>
      </w:r>
      <w:r w:rsidRPr="00EE623C">
        <w:rPr>
          <w:sz w:val="24"/>
          <w:lang w:val="lt-LT"/>
        </w:rPr>
        <w:t xml:space="preserve">. Atstumas tarp </w:t>
      </w:r>
      <w:r w:rsidR="00D76BEF">
        <w:rPr>
          <w:sz w:val="24"/>
          <w:lang w:val="lt-LT"/>
        </w:rPr>
        <w:t>punktų</w:t>
      </w:r>
      <w:r w:rsidR="00D76BEF" w:rsidRPr="00EE623C">
        <w:rPr>
          <w:sz w:val="24"/>
          <w:lang w:val="lt-LT"/>
        </w:rPr>
        <w:t xml:space="preserve"> </w:t>
      </w:r>
      <w:r w:rsidR="00C160EC" w:rsidRPr="00EE623C">
        <w:rPr>
          <w:sz w:val="24"/>
          <w:lang w:val="lt-LT"/>
        </w:rPr>
        <w:t xml:space="preserve">– </w:t>
      </w:r>
      <w:r w:rsidRPr="00EE623C">
        <w:rPr>
          <w:sz w:val="24"/>
          <w:lang w:val="lt-LT"/>
        </w:rPr>
        <w:t>7–10 km</w:t>
      </w:r>
      <w:r w:rsidR="00483D47">
        <w:rPr>
          <w:sz w:val="24"/>
          <w:lang w:val="lt-LT"/>
        </w:rPr>
        <w:t xml:space="preserve">. </w:t>
      </w:r>
      <w:r w:rsidR="00483D47" w:rsidRPr="003510DA">
        <w:rPr>
          <w:color w:val="000000"/>
          <w:sz w:val="24"/>
          <w:lang w:val="lt-LT"/>
        </w:rPr>
        <w:t xml:space="preserve">Antros klasės GPNS tinklo geodezinių punktų padėties paklaida pradinių pirmos GPNS klasės tinklo geodezinių punktų atžvilgiu </w:t>
      </w:r>
      <w:r w:rsidR="004127A3">
        <w:rPr>
          <w:color w:val="000000"/>
          <w:sz w:val="24"/>
          <w:lang w:val="lt-LT"/>
        </w:rPr>
        <w:t>neturi viršyti</w:t>
      </w:r>
      <w:r w:rsidR="00483D47" w:rsidRPr="003510DA">
        <w:rPr>
          <w:color w:val="000000"/>
          <w:sz w:val="24"/>
          <w:lang w:val="lt-LT"/>
        </w:rPr>
        <w:t xml:space="preserve"> 5 mm.</w:t>
      </w:r>
    </w:p>
    <w:p w14:paraId="591A6798" w14:textId="7C12C5FA" w:rsidR="00C727D9" w:rsidRPr="00EE623C" w:rsidRDefault="00C727D9" w:rsidP="00C727D9">
      <w:pPr>
        <w:pStyle w:val="SLOList"/>
        <w:rPr>
          <w:sz w:val="24"/>
          <w:lang w:val="lt-LT"/>
        </w:rPr>
      </w:pPr>
      <w:r w:rsidRPr="00EE623C">
        <w:rPr>
          <w:sz w:val="24"/>
          <w:lang w:val="lt-LT"/>
        </w:rPr>
        <w:lastRenderedPageBreak/>
        <w:t>III klasė</w:t>
      </w:r>
      <w:r w:rsidR="00C160EC" w:rsidRPr="00EE623C">
        <w:rPr>
          <w:sz w:val="24"/>
          <w:lang w:val="lt-LT"/>
        </w:rPr>
        <w:t>:</w:t>
      </w:r>
      <w:r w:rsidRPr="00EE623C">
        <w:rPr>
          <w:sz w:val="24"/>
          <w:lang w:val="lt-LT"/>
        </w:rPr>
        <w:t xml:space="preserve"> </w:t>
      </w:r>
      <w:r w:rsidR="00C160EC" w:rsidRPr="00EE623C">
        <w:rPr>
          <w:sz w:val="24"/>
          <w:lang w:val="lt-LT"/>
        </w:rPr>
        <w:t xml:space="preserve">tinklo geodezinių </w:t>
      </w:r>
      <w:r w:rsidR="00721D1B">
        <w:rPr>
          <w:sz w:val="24"/>
          <w:lang w:val="lt-LT"/>
        </w:rPr>
        <w:t>punktų</w:t>
      </w:r>
      <w:r w:rsidR="00721D1B" w:rsidRPr="00EE623C">
        <w:rPr>
          <w:sz w:val="24"/>
          <w:lang w:val="lt-LT"/>
        </w:rPr>
        <w:t xml:space="preserve"> </w:t>
      </w:r>
      <w:r w:rsidR="00C160EC" w:rsidRPr="00EE623C">
        <w:rPr>
          <w:sz w:val="24"/>
          <w:lang w:val="lt-LT"/>
        </w:rPr>
        <w:t>tank</w:t>
      </w:r>
      <w:r w:rsidR="00721D1B">
        <w:rPr>
          <w:sz w:val="24"/>
          <w:lang w:val="lt-LT"/>
        </w:rPr>
        <w:t>umas</w:t>
      </w:r>
      <w:r w:rsidR="00C160EC" w:rsidRPr="00EE623C">
        <w:rPr>
          <w:sz w:val="24"/>
          <w:lang w:val="lt-LT"/>
        </w:rPr>
        <w:t xml:space="preserve"> –</w:t>
      </w:r>
      <w:r w:rsidRPr="00EE623C">
        <w:rPr>
          <w:sz w:val="24"/>
          <w:lang w:val="lt-LT"/>
        </w:rPr>
        <w:t xml:space="preserve"> 1 </w:t>
      </w:r>
      <w:r w:rsidR="00C160EC" w:rsidRPr="00EE623C">
        <w:rPr>
          <w:sz w:val="24"/>
          <w:lang w:val="lt-LT"/>
        </w:rPr>
        <w:t>taškas</w:t>
      </w:r>
      <w:r w:rsidRPr="00EE623C">
        <w:rPr>
          <w:sz w:val="24"/>
          <w:lang w:val="lt-LT"/>
        </w:rPr>
        <w:t xml:space="preserve"> / 5 km</w:t>
      </w:r>
      <w:r w:rsidRPr="00EE623C">
        <w:rPr>
          <w:sz w:val="24"/>
          <w:vertAlign w:val="superscript"/>
          <w:lang w:val="lt-LT"/>
        </w:rPr>
        <w:t>2</w:t>
      </w:r>
      <w:r w:rsidRPr="00EE623C">
        <w:rPr>
          <w:sz w:val="24"/>
          <w:lang w:val="lt-LT"/>
        </w:rPr>
        <w:t xml:space="preserve">. </w:t>
      </w:r>
      <w:r w:rsidR="00A77CFE" w:rsidRPr="003510DA">
        <w:rPr>
          <w:color w:val="000000"/>
          <w:lang w:val="lt-LT"/>
        </w:rPr>
        <w:t xml:space="preserve">Trečios klasės GPNS tinklo geodezinių punktų padėties paklaida pradinių pirmos ir antros klasių GPNS tinklų geodezinių punktų atžvilgiu </w:t>
      </w:r>
      <w:r w:rsidR="00A77CFE">
        <w:rPr>
          <w:color w:val="000000"/>
          <w:lang w:val="lt-LT"/>
        </w:rPr>
        <w:t>neturi viršyti</w:t>
      </w:r>
      <w:r w:rsidR="00A77CFE" w:rsidRPr="003510DA">
        <w:rPr>
          <w:color w:val="000000"/>
          <w:lang w:val="lt-LT"/>
        </w:rPr>
        <w:t xml:space="preserve"> 5 cm.</w:t>
      </w:r>
    </w:p>
    <w:p w14:paraId="7C905A04" w14:textId="24E0D95E" w:rsidR="00E146DF" w:rsidRPr="00EE623C" w:rsidRDefault="00E146DF" w:rsidP="00E146DF">
      <w:pPr>
        <w:pStyle w:val="SLOList"/>
        <w:numPr>
          <w:ilvl w:val="0"/>
          <w:numId w:val="0"/>
        </w:numPr>
        <w:ind w:left="714" w:hanging="357"/>
        <w:rPr>
          <w:sz w:val="24"/>
          <w:lang w:val="lt-LT"/>
        </w:rPr>
      </w:pPr>
    </w:p>
    <w:p w14:paraId="7C502C21" w14:textId="77777777" w:rsidR="00171B8D" w:rsidRPr="00EE623C" w:rsidRDefault="00171B8D" w:rsidP="00EB7D36">
      <w:pPr>
        <w:pStyle w:val="SLOList"/>
        <w:numPr>
          <w:ilvl w:val="0"/>
          <w:numId w:val="0"/>
        </w:numPr>
        <w:rPr>
          <w:sz w:val="24"/>
          <w:lang w:val="lt-LT"/>
        </w:rPr>
      </w:pPr>
    </w:p>
    <w:p w14:paraId="17F47A4F" w14:textId="7741F6D3" w:rsidR="00FD3428" w:rsidRPr="00EE623C" w:rsidRDefault="000F712B" w:rsidP="0028392C">
      <w:pPr>
        <w:pStyle w:val="3rdlevelheading"/>
        <w:rPr>
          <w:rFonts w:ascii="Times New Roman" w:hAnsi="Times New Roman" w:cs="Times New Roman"/>
          <w:sz w:val="24"/>
          <w:szCs w:val="24"/>
          <w:lang w:val="lt-LT"/>
        </w:rPr>
      </w:pPr>
      <w:r>
        <w:rPr>
          <w:rFonts w:ascii="Times New Roman" w:hAnsi="Times New Roman" w:cs="Times New Roman"/>
          <w:sz w:val="24"/>
          <w:szCs w:val="24"/>
          <w:lang w:val="lt-LT"/>
        </w:rPr>
        <w:t>Matavimų</w:t>
      </w:r>
      <w:r w:rsidRPr="00EE623C">
        <w:rPr>
          <w:rFonts w:ascii="Times New Roman" w:hAnsi="Times New Roman" w:cs="Times New Roman"/>
          <w:sz w:val="24"/>
          <w:szCs w:val="24"/>
          <w:lang w:val="lt-LT"/>
        </w:rPr>
        <w:t xml:space="preserve"> </w:t>
      </w:r>
      <w:r w:rsidR="00C160EC" w:rsidRPr="00EE623C">
        <w:rPr>
          <w:rFonts w:ascii="Times New Roman" w:hAnsi="Times New Roman" w:cs="Times New Roman"/>
          <w:sz w:val="24"/>
          <w:szCs w:val="24"/>
          <w:lang w:val="lt-LT"/>
        </w:rPr>
        <w:t>planas</w:t>
      </w:r>
    </w:p>
    <w:p w14:paraId="1904E34C" w14:textId="1B2F39FD" w:rsidR="00FD3428" w:rsidRPr="00EE623C" w:rsidRDefault="00C727D9" w:rsidP="00FD3428">
      <w:pPr>
        <w:pStyle w:val="SLONormal"/>
        <w:rPr>
          <w:sz w:val="24"/>
          <w:lang w:val="lt-LT"/>
        </w:rPr>
      </w:pPr>
      <w:r w:rsidRPr="00EE623C">
        <w:rPr>
          <w:sz w:val="24"/>
          <w:lang w:val="lt-LT"/>
        </w:rPr>
        <w:t xml:space="preserve">Prieš </w:t>
      </w:r>
      <w:r w:rsidR="00A1246E" w:rsidRPr="00EE623C">
        <w:rPr>
          <w:sz w:val="24"/>
          <w:lang w:val="lt-LT"/>
        </w:rPr>
        <w:t xml:space="preserve">atliekant </w:t>
      </w:r>
      <w:r w:rsidR="000F712B">
        <w:rPr>
          <w:sz w:val="24"/>
          <w:lang w:val="lt-LT"/>
        </w:rPr>
        <w:t>matavimus</w:t>
      </w:r>
      <w:r w:rsidR="000F712B" w:rsidRPr="00EE623C">
        <w:rPr>
          <w:sz w:val="24"/>
          <w:lang w:val="lt-LT"/>
        </w:rPr>
        <w:t xml:space="preserve"> </w:t>
      </w:r>
      <w:r w:rsidR="00A1246E" w:rsidRPr="00EE623C">
        <w:rPr>
          <w:sz w:val="24"/>
          <w:lang w:val="lt-LT"/>
        </w:rPr>
        <w:t>bei</w:t>
      </w:r>
      <w:r w:rsidRPr="00EE623C">
        <w:rPr>
          <w:sz w:val="24"/>
          <w:lang w:val="lt-LT"/>
        </w:rPr>
        <w:t xml:space="preserve"> </w:t>
      </w:r>
      <w:r w:rsidR="00A1246E" w:rsidRPr="00EE623C">
        <w:rPr>
          <w:sz w:val="24"/>
          <w:lang w:val="lt-LT"/>
        </w:rPr>
        <w:t>naujojo geodezinio tinklo</w:t>
      </w:r>
      <w:r w:rsidR="000F712B">
        <w:rPr>
          <w:sz w:val="24"/>
          <w:lang w:val="lt-LT"/>
        </w:rPr>
        <w:t xml:space="preserve"> įrengimo</w:t>
      </w:r>
      <w:r w:rsidR="00A1246E" w:rsidRPr="00EE623C">
        <w:rPr>
          <w:sz w:val="24"/>
          <w:lang w:val="lt-LT"/>
        </w:rPr>
        <w:t xml:space="preserve"> darbus</w:t>
      </w:r>
      <w:r w:rsidRPr="00EE623C">
        <w:rPr>
          <w:sz w:val="24"/>
          <w:lang w:val="lt-LT"/>
        </w:rPr>
        <w:t xml:space="preserve">, </w:t>
      </w:r>
      <w:r w:rsidR="00A1246E" w:rsidRPr="00EE623C">
        <w:rPr>
          <w:sz w:val="24"/>
          <w:lang w:val="lt-LT"/>
        </w:rPr>
        <w:t xml:space="preserve">Rangovas </w:t>
      </w:r>
      <w:r w:rsidR="00B00BA2">
        <w:rPr>
          <w:sz w:val="24"/>
          <w:lang w:val="lt-LT"/>
        </w:rPr>
        <w:t xml:space="preserve">turi </w:t>
      </w:r>
      <w:r w:rsidR="00A1246E" w:rsidRPr="00EE623C">
        <w:rPr>
          <w:sz w:val="24"/>
          <w:lang w:val="lt-LT"/>
        </w:rPr>
        <w:t>parengti</w:t>
      </w:r>
      <w:r w:rsidRPr="00EE623C">
        <w:rPr>
          <w:sz w:val="24"/>
          <w:lang w:val="lt-LT"/>
        </w:rPr>
        <w:t xml:space="preserve"> </w:t>
      </w:r>
      <w:r w:rsidR="000F712B">
        <w:rPr>
          <w:sz w:val="24"/>
          <w:lang w:val="lt-LT"/>
        </w:rPr>
        <w:t>matavimų</w:t>
      </w:r>
      <w:r w:rsidR="000F712B" w:rsidRPr="00EE623C">
        <w:rPr>
          <w:sz w:val="24"/>
          <w:lang w:val="lt-LT"/>
        </w:rPr>
        <w:t xml:space="preserve"> </w:t>
      </w:r>
      <w:r w:rsidRPr="00EE623C">
        <w:rPr>
          <w:sz w:val="24"/>
          <w:lang w:val="lt-LT"/>
        </w:rPr>
        <w:t xml:space="preserve">planą, patvirtintą </w:t>
      </w:r>
      <w:r w:rsidR="00A1246E" w:rsidRPr="00EE623C">
        <w:rPr>
          <w:sz w:val="24"/>
          <w:lang w:val="lt-LT"/>
        </w:rPr>
        <w:t xml:space="preserve">Užsakovo </w:t>
      </w:r>
      <w:r w:rsidRPr="00EE623C">
        <w:rPr>
          <w:sz w:val="24"/>
          <w:lang w:val="lt-LT"/>
        </w:rPr>
        <w:t xml:space="preserve">ir </w:t>
      </w:r>
      <w:r w:rsidR="00A1246E" w:rsidRPr="00EE623C">
        <w:rPr>
          <w:sz w:val="24"/>
          <w:lang w:val="lt-LT"/>
        </w:rPr>
        <w:t>PPT</w:t>
      </w:r>
      <w:r w:rsidRPr="00EE623C">
        <w:rPr>
          <w:sz w:val="24"/>
          <w:lang w:val="lt-LT"/>
        </w:rPr>
        <w:t xml:space="preserve">. </w:t>
      </w:r>
      <w:r w:rsidR="000F712B">
        <w:rPr>
          <w:sz w:val="24"/>
          <w:lang w:val="lt-LT"/>
        </w:rPr>
        <w:t>Matavimų</w:t>
      </w:r>
      <w:r w:rsidR="000F712B" w:rsidRPr="00EE623C">
        <w:rPr>
          <w:sz w:val="24"/>
          <w:lang w:val="lt-LT"/>
        </w:rPr>
        <w:t xml:space="preserve"> </w:t>
      </w:r>
      <w:r w:rsidR="0069279A" w:rsidRPr="00EE623C">
        <w:rPr>
          <w:sz w:val="24"/>
          <w:lang w:val="lt-LT"/>
        </w:rPr>
        <w:t>plan</w:t>
      </w:r>
      <w:r w:rsidR="0069279A">
        <w:rPr>
          <w:sz w:val="24"/>
          <w:lang w:val="lt-LT"/>
        </w:rPr>
        <w:t>as</w:t>
      </w:r>
      <w:r w:rsidR="0069279A" w:rsidRPr="00EE623C">
        <w:rPr>
          <w:sz w:val="24"/>
          <w:lang w:val="lt-LT"/>
        </w:rPr>
        <w:t xml:space="preserve"> </w:t>
      </w:r>
      <w:r w:rsidR="00A1246E" w:rsidRPr="00EE623C">
        <w:rPr>
          <w:sz w:val="24"/>
          <w:lang w:val="lt-LT"/>
        </w:rPr>
        <w:t>būtinai turi apimti</w:t>
      </w:r>
      <w:r w:rsidRPr="00EE623C">
        <w:rPr>
          <w:sz w:val="24"/>
          <w:lang w:val="lt-LT"/>
        </w:rPr>
        <w:t>:</w:t>
      </w:r>
    </w:p>
    <w:p w14:paraId="61D79477" w14:textId="006E530C" w:rsidR="00C727D9" w:rsidRPr="00EE623C" w:rsidRDefault="00A1246E" w:rsidP="00C727D9">
      <w:pPr>
        <w:pStyle w:val="SLOList"/>
        <w:rPr>
          <w:sz w:val="24"/>
          <w:lang w:val="lt-LT"/>
        </w:rPr>
      </w:pPr>
      <w:r w:rsidRPr="00EE623C">
        <w:rPr>
          <w:sz w:val="24"/>
          <w:lang w:val="lt-LT"/>
        </w:rPr>
        <w:t>valstybinių</w:t>
      </w:r>
      <w:r w:rsidR="00C727D9" w:rsidRPr="00EE623C">
        <w:rPr>
          <w:sz w:val="24"/>
          <w:lang w:val="lt-LT"/>
        </w:rPr>
        <w:t xml:space="preserve"> </w:t>
      </w:r>
      <w:r w:rsidR="000F712B">
        <w:rPr>
          <w:sz w:val="24"/>
          <w:lang w:val="lt-LT"/>
        </w:rPr>
        <w:t>geodezinių</w:t>
      </w:r>
      <w:r w:rsidR="000F712B" w:rsidRPr="00EE623C">
        <w:rPr>
          <w:sz w:val="24"/>
          <w:lang w:val="lt-LT"/>
        </w:rPr>
        <w:t xml:space="preserve"> </w:t>
      </w:r>
      <w:r w:rsidR="00C727D9" w:rsidRPr="00EE623C">
        <w:rPr>
          <w:sz w:val="24"/>
          <w:lang w:val="lt-LT"/>
        </w:rPr>
        <w:t>punktų</w:t>
      </w:r>
      <w:r w:rsidRPr="00EE623C">
        <w:rPr>
          <w:sz w:val="24"/>
          <w:lang w:val="lt-LT"/>
        </w:rPr>
        <w:t xml:space="preserve"> sąrašas ir jų išdėstymo planas</w:t>
      </w:r>
      <w:r w:rsidR="00C727D9" w:rsidRPr="00EE623C">
        <w:rPr>
          <w:sz w:val="24"/>
          <w:lang w:val="lt-LT"/>
        </w:rPr>
        <w:t>,</w:t>
      </w:r>
      <w:r w:rsidR="00A305E5">
        <w:rPr>
          <w:sz w:val="24"/>
          <w:lang w:val="lt-LT"/>
        </w:rPr>
        <w:t xml:space="preserve"> naudojamas kaip pagrinda</w:t>
      </w:r>
      <w:r w:rsidR="00041543">
        <w:rPr>
          <w:sz w:val="24"/>
          <w:lang w:val="lt-LT"/>
        </w:rPr>
        <w:t>s</w:t>
      </w:r>
      <w:r w:rsidR="00C727D9" w:rsidRPr="00EE623C">
        <w:rPr>
          <w:sz w:val="24"/>
          <w:lang w:val="lt-LT"/>
        </w:rPr>
        <w:t>;</w:t>
      </w:r>
    </w:p>
    <w:p w14:paraId="26679012" w14:textId="39D89969" w:rsidR="00C727D9" w:rsidRPr="00EE623C" w:rsidRDefault="00C727D9" w:rsidP="00C727D9">
      <w:pPr>
        <w:pStyle w:val="SLOList"/>
        <w:rPr>
          <w:sz w:val="24"/>
          <w:lang w:val="lt-LT"/>
        </w:rPr>
      </w:pPr>
      <w:r w:rsidRPr="00EE623C">
        <w:rPr>
          <w:sz w:val="24"/>
          <w:lang w:val="lt-LT"/>
        </w:rPr>
        <w:t xml:space="preserve">matavimo technika ir </w:t>
      </w:r>
      <w:r w:rsidR="009A505A">
        <w:rPr>
          <w:sz w:val="24"/>
          <w:lang w:val="lt-LT"/>
        </w:rPr>
        <w:t xml:space="preserve">naudojama </w:t>
      </w:r>
      <w:r w:rsidRPr="00EE623C">
        <w:rPr>
          <w:sz w:val="24"/>
          <w:lang w:val="lt-LT"/>
        </w:rPr>
        <w:t>įranga;</w:t>
      </w:r>
    </w:p>
    <w:p w14:paraId="6E0EB929" w14:textId="4B11E9DC" w:rsidR="00C727D9" w:rsidRPr="00EE623C" w:rsidRDefault="000F58F7" w:rsidP="00A1246E">
      <w:pPr>
        <w:pStyle w:val="SLOList"/>
        <w:rPr>
          <w:sz w:val="24"/>
          <w:lang w:val="lt-LT"/>
        </w:rPr>
      </w:pPr>
      <w:r w:rsidRPr="00EE623C">
        <w:rPr>
          <w:sz w:val="24"/>
          <w:lang w:val="lt-LT"/>
        </w:rPr>
        <w:t>stebėjim</w:t>
      </w:r>
      <w:r>
        <w:rPr>
          <w:sz w:val="24"/>
          <w:lang w:val="lt-LT"/>
        </w:rPr>
        <w:t>ų</w:t>
      </w:r>
      <w:r w:rsidRPr="00EE623C">
        <w:rPr>
          <w:sz w:val="24"/>
          <w:lang w:val="lt-LT"/>
        </w:rPr>
        <w:t xml:space="preserve"> </w:t>
      </w:r>
      <w:r w:rsidR="009A741E">
        <w:rPr>
          <w:sz w:val="24"/>
          <w:lang w:val="lt-LT"/>
        </w:rPr>
        <w:t>planas</w:t>
      </w:r>
      <w:r w:rsidR="00C727D9" w:rsidRPr="00EE623C">
        <w:rPr>
          <w:sz w:val="24"/>
          <w:lang w:val="lt-LT"/>
        </w:rPr>
        <w:t>;</w:t>
      </w:r>
    </w:p>
    <w:p w14:paraId="45E243B1" w14:textId="468FB391" w:rsidR="00C727D9" w:rsidRPr="00EE623C" w:rsidRDefault="00A305E5" w:rsidP="00A1246E">
      <w:pPr>
        <w:pStyle w:val="SLOList"/>
        <w:rPr>
          <w:sz w:val="24"/>
          <w:lang w:val="lt-LT"/>
        </w:rPr>
      </w:pPr>
      <w:r>
        <w:rPr>
          <w:sz w:val="24"/>
          <w:lang w:val="lt-LT"/>
        </w:rPr>
        <w:t>ėjimų ir tinklo išlyginimo</w:t>
      </w:r>
      <w:r w:rsidR="00C727D9" w:rsidRPr="00EE623C">
        <w:rPr>
          <w:sz w:val="24"/>
          <w:lang w:val="lt-LT"/>
        </w:rPr>
        <w:t xml:space="preserve"> skaičiavimo metodai, nuokrypių pašalinimo metodai ir darbui naudojama programinė įranga;</w:t>
      </w:r>
    </w:p>
    <w:p w14:paraId="144BC96D" w14:textId="25F30DFC" w:rsidR="00C727D9" w:rsidRPr="00EE623C" w:rsidRDefault="00C727D9" w:rsidP="00A1246E">
      <w:pPr>
        <w:pStyle w:val="SLOList"/>
        <w:rPr>
          <w:sz w:val="24"/>
          <w:lang w:val="lt-LT"/>
        </w:rPr>
      </w:pPr>
      <w:r w:rsidRPr="00EE623C">
        <w:rPr>
          <w:sz w:val="24"/>
          <w:lang w:val="lt-LT"/>
        </w:rPr>
        <w:t>personal</w:t>
      </w:r>
      <w:r w:rsidR="00A1246E" w:rsidRPr="00EE623C">
        <w:rPr>
          <w:sz w:val="24"/>
          <w:lang w:val="lt-LT"/>
        </w:rPr>
        <w:t>as</w:t>
      </w:r>
      <w:r w:rsidRPr="00EE623C">
        <w:rPr>
          <w:sz w:val="24"/>
          <w:lang w:val="lt-LT"/>
        </w:rPr>
        <w:t>, turin</w:t>
      </w:r>
      <w:r w:rsidR="00A1246E" w:rsidRPr="00EE623C">
        <w:rPr>
          <w:sz w:val="24"/>
          <w:lang w:val="lt-LT"/>
        </w:rPr>
        <w:t>tis</w:t>
      </w:r>
      <w:r w:rsidRPr="00EE623C">
        <w:rPr>
          <w:sz w:val="24"/>
          <w:lang w:val="lt-LT"/>
        </w:rPr>
        <w:t xml:space="preserve"> special</w:t>
      </w:r>
      <w:r w:rsidR="00A1246E" w:rsidRPr="00EE623C">
        <w:rPr>
          <w:sz w:val="24"/>
          <w:lang w:val="lt-LT"/>
        </w:rPr>
        <w:t>ius</w:t>
      </w:r>
      <w:r w:rsidRPr="00EE623C">
        <w:rPr>
          <w:sz w:val="24"/>
          <w:lang w:val="lt-LT"/>
        </w:rPr>
        <w:t xml:space="preserve"> </w:t>
      </w:r>
      <w:r w:rsidR="00374264">
        <w:rPr>
          <w:sz w:val="24"/>
          <w:lang w:val="lt-LT"/>
        </w:rPr>
        <w:t>pažymėjimus</w:t>
      </w:r>
      <w:r w:rsidR="00A1246E" w:rsidRPr="00EE623C">
        <w:rPr>
          <w:sz w:val="24"/>
          <w:lang w:val="lt-LT"/>
        </w:rPr>
        <w:t>, kaip numatyta pagal vietos įstatymus</w:t>
      </w:r>
      <w:r w:rsidRPr="00EE623C">
        <w:rPr>
          <w:sz w:val="24"/>
          <w:lang w:val="lt-LT"/>
        </w:rPr>
        <w:t>;</w:t>
      </w:r>
    </w:p>
    <w:p w14:paraId="3A7B1232" w14:textId="13B72812" w:rsidR="00C727D9" w:rsidRPr="00EE623C" w:rsidRDefault="00A1246E" w:rsidP="00A1246E">
      <w:pPr>
        <w:pStyle w:val="SLOList"/>
        <w:rPr>
          <w:sz w:val="24"/>
          <w:lang w:val="lt-LT"/>
        </w:rPr>
      </w:pPr>
      <w:r w:rsidRPr="00EE623C">
        <w:rPr>
          <w:sz w:val="24"/>
          <w:lang w:val="lt-LT"/>
        </w:rPr>
        <w:t>b</w:t>
      </w:r>
      <w:r w:rsidR="00C727D9" w:rsidRPr="00EE623C">
        <w:rPr>
          <w:sz w:val="24"/>
          <w:lang w:val="lt-LT"/>
        </w:rPr>
        <w:t xml:space="preserve">endros aukščio sistemos </w:t>
      </w:r>
      <w:r w:rsidRPr="00EE623C">
        <w:rPr>
          <w:sz w:val="24"/>
          <w:lang w:val="lt-LT"/>
        </w:rPr>
        <w:t>pasienyje</w:t>
      </w:r>
      <w:r w:rsidR="00C727D9" w:rsidRPr="00EE623C">
        <w:rPr>
          <w:sz w:val="24"/>
          <w:lang w:val="lt-LT"/>
        </w:rPr>
        <w:t xml:space="preserve"> nustatymo metodas</w:t>
      </w:r>
      <w:r w:rsidRPr="00EE623C">
        <w:rPr>
          <w:sz w:val="24"/>
          <w:lang w:val="lt-LT"/>
        </w:rPr>
        <w:t>;</w:t>
      </w:r>
    </w:p>
    <w:p w14:paraId="1E75D977" w14:textId="6E6BEEF2" w:rsidR="00C727D9" w:rsidRPr="00EE623C" w:rsidRDefault="005C1246" w:rsidP="00A1246E">
      <w:pPr>
        <w:pStyle w:val="SLOList"/>
        <w:rPr>
          <w:sz w:val="24"/>
          <w:lang w:val="lt-LT"/>
        </w:rPr>
      </w:pPr>
      <w:r>
        <w:rPr>
          <w:sz w:val="24"/>
          <w:lang w:val="lt-LT"/>
        </w:rPr>
        <w:t>projektiniai</w:t>
      </w:r>
      <w:r w:rsidRPr="00EE623C">
        <w:rPr>
          <w:sz w:val="24"/>
          <w:lang w:val="lt-LT"/>
        </w:rPr>
        <w:t xml:space="preserve"> </w:t>
      </w:r>
      <w:r w:rsidR="00C727D9" w:rsidRPr="00EE623C">
        <w:rPr>
          <w:sz w:val="24"/>
          <w:lang w:val="lt-LT"/>
        </w:rPr>
        <w:t>brėžiniai</w:t>
      </w:r>
      <w:r w:rsidR="00A1246E" w:rsidRPr="00EE623C">
        <w:rPr>
          <w:sz w:val="24"/>
          <w:lang w:val="lt-LT"/>
        </w:rPr>
        <w:t>;</w:t>
      </w:r>
    </w:p>
    <w:p w14:paraId="2A2460C8" w14:textId="5B7EDBB0" w:rsidR="00C727D9" w:rsidRPr="00EE623C" w:rsidRDefault="00A305E5" w:rsidP="00A1246E">
      <w:pPr>
        <w:pStyle w:val="SLOList"/>
        <w:rPr>
          <w:sz w:val="24"/>
          <w:lang w:val="lt-LT"/>
        </w:rPr>
      </w:pPr>
      <w:r>
        <w:rPr>
          <w:sz w:val="24"/>
          <w:lang w:val="lt-LT"/>
        </w:rPr>
        <w:t>detalūs kontrolinių punktų projektiniai brėžiniai;</w:t>
      </w:r>
    </w:p>
    <w:p w14:paraId="404F6F5B" w14:textId="4D760976" w:rsidR="00C727D9" w:rsidRPr="00EE623C" w:rsidRDefault="00A1246E" w:rsidP="00A1246E">
      <w:pPr>
        <w:pStyle w:val="SLOList"/>
        <w:rPr>
          <w:sz w:val="24"/>
          <w:lang w:val="lt-LT"/>
        </w:rPr>
      </w:pPr>
      <w:r w:rsidRPr="00EE623C">
        <w:rPr>
          <w:sz w:val="24"/>
          <w:lang w:val="lt-LT"/>
        </w:rPr>
        <w:t>v</w:t>
      </w:r>
      <w:r w:rsidR="00C727D9" w:rsidRPr="00EE623C">
        <w:rPr>
          <w:sz w:val="24"/>
          <w:lang w:val="lt-LT"/>
        </w:rPr>
        <w:t>ietos planas:</w:t>
      </w:r>
    </w:p>
    <w:p w14:paraId="0A46C1DB" w14:textId="2CBEDBBC" w:rsidR="00C727D9" w:rsidRPr="00EE623C" w:rsidRDefault="00A1246E" w:rsidP="00A1246E">
      <w:pPr>
        <w:pStyle w:val="ListParagraph"/>
        <w:numPr>
          <w:ilvl w:val="2"/>
          <w:numId w:val="23"/>
        </w:numPr>
        <w:spacing w:line="259" w:lineRule="auto"/>
        <w:ind w:left="1066" w:hanging="357"/>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valstybinių</w:t>
      </w:r>
      <w:r w:rsidR="00C727D9" w:rsidRPr="00EE623C">
        <w:rPr>
          <w:rFonts w:ascii="Times New Roman" w:eastAsia="Times New Roman" w:hAnsi="Times New Roman" w:cs="Times New Roman"/>
          <w:kern w:val="24"/>
          <w:sz w:val="24"/>
          <w:szCs w:val="24"/>
          <w:lang w:val="lt-LT"/>
        </w:rPr>
        <w:t xml:space="preserve"> </w:t>
      </w:r>
      <w:r w:rsidR="00A305E5">
        <w:rPr>
          <w:rFonts w:ascii="Times New Roman" w:eastAsia="Times New Roman" w:hAnsi="Times New Roman" w:cs="Times New Roman"/>
          <w:kern w:val="24"/>
          <w:sz w:val="24"/>
          <w:szCs w:val="24"/>
          <w:lang w:val="lt-LT"/>
        </w:rPr>
        <w:t>geodezinių</w:t>
      </w:r>
      <w:r w:rsidR="00A305E5" w:rsidRPr="00EE623C">
        <w:rPr>
          <w:rFonts w:ascii="Times New Roman" w:eastAsia="Times New Roman" w:hAnsi="Times New Roman" w:cs="Times New Roman"/>
          <w:kern w:val="24"/>
          <w:sz w:val="24"/>
          <w:szCs w:val="24"/>
          <w:lang w:val="lt-LT"/>
        </w:rPr>
        <w:t xml:space="preserve"> </w:t>
      </w:r>
      <w:r w:rsidR="00C727D9" w:rsidRPr="00EE623C">
        <w:rPr>
          <w:rFonts w:ascii="Times New Roman" w:eastAsia="Times New Roman" w:hAnsi="Times New Roman" w:cs="Times New Roman"/>
          <w:kern w:val="24"/>
          <w:sz w:val="24"/>
          <w:szCs w:val="24"/>
          <w:lang w:val="lt-LT"/>
        </w:rPr>
        <w:t xml:space="preserve">punktų </w:t>
      </w:r>
      <w:r w:rsidRPr="00EE623C">
        <w:rPr>
          <w:rFonts w:ascii="Times New Roman" w:eastAsia="Times New Roman" w:hAnsi="Times New Roman" w:cs="Times New Roman"/>
          <w:kern w:val="24"/>
          <w:sz w:val="24"/>
          <w:szCs w:val="24"/>
          <w:lang w:val="lt-LT"/>
        </w:rPr>
        <w:t xml:space="preserve">vietos </w:t>
      </w:r>
      <w:r w:rsidR="00C727D9" w:rsidRPr="00EE623C">
        <w:rPr>
          <w:rFonts w:ascii="Times New Roman" w:eastAsia="Times New Roman" w:hAnsi="Times New Roman" w:cs="Times New Roman"/>
          <w:kern w:val="24"/>
          <w:sz w:val="24"/>
          <w:szCs w:val="24"/>
          <w:lang w:val="lt-LT"/>
        </w:rPr>
        <w:t>(</w:t>
      </w:r>
      <w:r w:rsidR="004D590B" w:rsidRPr="00EE623C">
        <w:rPr>
          <w:rFonts w:ascii="Times New Roman" w:eastAsia="Times New Roman" w:hAnsi="Times New Roman" w:cs="Times New Roman"/>
          <w:kern w:val="24"/>
          <w:sz w:val="24"/>
          <w:szCs w:val="24"/>
          <w:lang w:val="lt-LT"/>
        </w:rPr>
        <w:t>KT</w:t>
      </w:r>
      <w:r w:rsidR="00C727D9" w:rsidRPr="00EE623C">
        <w:rPr>
          <w:rFonts w:ascii="Times New Roman" w:eastAsia="Times New Roman" w:hAnsi="Times New Roman" w:cs="Times New Roman"/>
          <w:kern w:val="24"/>
          <w:sz w:val="24"/>
          <w:szCs w:val="24"/>
          <w:lang w:val="lt-LT"/>
        </w:rPr>
        <w:t>0) planai su informacija, kurios reikalauja</w:t>
      </w:r>
      <w:r w:rsidRPr="00EE623C">
        <w:rPr>
          <w:rFonts w:ascii="Times New Roman" w:eastAsia="Times New Roman" w:hAnsi="Times New Roman" w:cs="Times New Roman"/>
          <w:kern w:val="24"/>
          <w:sz w:val="24"/>
          <w:szCs w:val="24"/>
          <w:lang w:val="lt-LT"/>
        </w:rPr>
        <w:t>ma pagal Šalies įstatymus;</w:t>
      </w:r>
    </w:p>
    <w:p w14:paraId="5787ADB9" w14:textId="46651CDA" w:rsidR="00C727D9" w:rsidRPr="00EE623C" w:rsidRDefault="004D590B" w:rsidP="00A1246E">
      <w:pPr>
        <w:pStyle w:val="ListParagraph"/>
        <w:numPr>
          <w:ilvl w:val="2"/>
          <w:numId w:val="23"/>
        </w:numPr>
        <w:spacing w:line="259" w:lineRule="auto"/>
        <w:ind w:left="1066" w:hanging="357"/>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KT</w:t>
      </w:r>
      <w:r w:rsidR="00C727D9" w:rsidRPr="00EE623C">
        <w:rPr>
          <w:rFonts w:ascii="Times New Roman" w:eastAsia="Times New Roman" w:hAnsi="Times New Roman" w:cs="Times New Roman"/>
          <w:kern w:val="24"/>
          <w:sz w:val="24"/>
          <w:szCs w:val="24"/>
          <w:lang w:val="lt-LT"/>
        </w:rPr>
        <w:t>1 suprojektuotos vietos</w:t>
      </w:r>
      <w:r w:rsidR="00A1246E" w:rsidRPr="00EE623C">
        <w:rPr>
          <w:rFonts w:ascii="Times New Roman" w:eastAsia="Times New Roman" w:hAnsi="Times New Roman" w:cs="Times New Roman"/>
          <w:kern w:val="24"/>
          <w:sz w:val="24"/>
          <w:szCs w:val="24"/>
          <w:lang w:val="lt-LT"/>
        </w:rPr>
        <w:t xml:space="preserve"> –</w:t>
      </w:r>
      <w:r w:rsidR="00C727D9" w:rsidRPr="00EE623C">
        <w:rPr>
          <w:rFonts w:ascii="Times New Roman" w:eastAsia="Times New Roman" w:hAnsi="Times New Roman" w:cs="Times New Roman"/>
          <w:kern w:val="24"/>
          <w:sz w:val="24"/>
          <w:szCs w:val="24"/>
          <w:lang w:val="lt-LT"/>
        </w:rPr>
        <w:t xml:space="preserve"> tinklo brėžinys;</w:t>
      </w:r>
    </w:p>
    <w:p w14:paraId="64D96A19" w14:textId="08D23590" w:rsidR="00C727D9" w:rsidRPr="00EE623C" w:rsidRDefault="004D590B" w:rsidP="00A1246E">
      <w:pPr>
        <w:pStyle w:val="ListParagraph"/>
        <w:numPr>
          <w:ilvl w:val="2"/>
          <w:numId w:val="23"/>
        </w:numPr>
        <w:spacing w:line="259" w:lineRule="auto"/>
        <w:ind w:left="1066" w:hanging="357"/>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KT</w:t>
      </w:r>
      <w:r w:rsidR="00C727D9" w:rsidRPr="00EE623C">
        <w:rPr>
          <w:rFonts w:ascii="Times New Roman" w:eastAsia="Times New Roman" w:hAnsi="Times New Roman" w:cs="Times New Roman"/>
          <w:kern w:val="24"/>
          <w:sz w:val="24"/>
          <w:szCs w:val="24"/>
          <w:lang w:val="lt-LT"/>
        </w:rPr>
        <w:t xml:space="preserve">2 suprojektuotos vietos </w:t>
      </w:r>
      <w:r w:rsidR="00A1246E" w:rsidRPr="00EE623C">
        <w:rPr>
          <w:rFonts w:ascii="Times New Roman" w:eastAsia="Times New Roman" w:hAnsi="Times New Roman" w:cs="Times New Roman"/>
          <w:kern w:val="24"/>
          <w:sz w:val="24"/>
          <w:szCs w:val="24"/>
          <w:lang w:val="lt-LT"/>
        </w:rPr>
        <w:t>–</w:t>
      </w:r>
      <w:r w:rsidR="00C727D9" w:rsidRPr="00EE623C">
        <w:rPr>
          <w:rFonts w:ascii="Times New Roman" w:eastAsia="Times New Roman" w:hAnsi="Times New Roman" w:cs="Times New Roman"/>
          <w:kern w:val="24"/>
          <w:sz w:val="24"/>
          <w:szCs w:val="24"/>
          <w:lang w:val="lt-LT"/>
        </w:rPr>
        <w:t xml:space="preserve"> tinklo brėžinys.</w:t>
      </w:r>
    </w:p>
    <w:p w14:paraId="20BBEA82" w14:textId="3D9E5DCF" w:rsidR="00FD3428" w:rsidRPr="00EE623C" w:rsidRDefault="00C727D9" w:rsidP="00FD3428">
      <w:pPr>
        <w:pStyle w:val="SLONormal"/>
        <w:rPr>
          <w:sz w:val="24"/>
          <w:lang w:val="lt-LT"/>
        </w:rPr>
      </w:pPr>
      <w:r w:rsidRPr="00EE623C">
        <w:rPr>
          <w:sz w:val="24"/>
          <w:lang w:val="lt-LT"/>
        </w:rPr>
        <w:t xml:space="preserve">Erdviniai </w:t>
      </w:r>
      <w:r w:rsidR="004D590B" w:rsidRPr="00EE623C">
        <w:rPr>
          <w:sz w:val="24"/>
          <w:lang w:val="lt-LT"/>
        </w:rPr>
        <w:t>KT</w:t>
      </w:r>
      <w:r w:rsidRPr="00EE623C">
        <w:rPr>
          <w:sz w:val="24"/>
          <w:lang w:val="lt-LT"/>
        </w:rPr>
        <w:t xml:space="preserve"> duomenys turi būti </w:t>
      </w:r>
      <w:r w:rsidR="00A1246E" w:rsidRPr="00EE623C">
        <w:rPr>
          <w:sz w:val="24"/>
          <w:lang w:val="lt-LT"/>
        </w:rPr>
        <w:t>parengti</w:t>
      </w:r>
      <w:r w:rsidRPr="00EE623C">
        <w:rPr>
          <w:sz w:val="24"/>
          <w:lang w:val="lt-LT"/>
        </w:rPr>
        <w:t xml:space="preserve"> pagal DG BIM EIR reikalavimus ir integruoti į GIS platformą. Pareng</w:t>
      </w:r>
      <w:r w:rsidR="00A1246E" w:rsidRPr="00EE623C">
        <w:rPr>
          <w:sz w:val="24"/>
          <w:lang w:val="lt-LT"/>
        </w:rPr>
        <w:t>tų</w:t>
      </w:r>
      <w:r w:rsidRPr="00EE623C">
        <w:rPr>
          <w:sz w:val="24"/>
          <w:lang w:val="lt-LT"/>
        </w:rPr>
        <w:t xml:space="preserve"> plan</w:t>
      </w:r>
      <w:r w:rsidR="00A1246E" w:rsidRPr="00EE623C">
        <w:rPr>
          <w:sz w:val="24"/>
          <w:lang w:val="lt-LT"/>
        </w:rPr>
        <w:t>ų mastelis</w:t>
      </w:r>
      <w:r w:rsidRPr="00EE623C">
        <w:rPr>
          <w:sz w:val="24"/>
          <w:lang w:val="lt-LT"/>
        </w:rPr>
        <w:t xml:space="preserve"> turi būti </w:t>
      </w:r>
      <w:r w:rsidR="00A1246E" w:rsidRPr="00EE623C">
        <w:rPr>
          <w:sz w:val="24"/>
          <w:lang w:val="lt-LT"/>
        </w:rPr>
        <w:t>1:</w:t>
      </w:r>
      <w:r w:rsidRPr="00EE623C">
        <w:rPr>
          <w:sz w:val="24"/>
          <w:lang w:val="lt-LT"/>
        </w:rPr>
        <w:t>1000.</w:t>
      </w:r>
      <w:r w:rsidR="00FD3428" w:rsidRPr="00EE623C">
        <w:rPr>
          <w:sz w:val="24"/>
          <w:lang w:val="lt-LT"/>
        </w:rPr>
        <w:t xml:space="preserve"> </w:t>
      </w:r>
    </w:p>
    <w:p w14:paraId="64204CB9" w14:textId="300C02F6" w:rsidR="00FD3428" w:rsidRPr="00EE623C" w:rsidRDefault="00A1246E" w:rsidP="00A1246E">
      <w:pPr>
        <w:pStyle w:val="2ndlevelheading"/>
        <w:rPr>
          <w:lang w:val="lt-LT"/>
        </w:rPr>
      </w:pPr>
      <w:bookmarkStart w:id="165" w:name="_Toc45650379"/>
      <w:r w:rsidRPr="00EE623C">
        <w:rPr>
          <w:rFonts w:ascii="Times New Roman" w:hAnsi="Times New Roman"/>
          <w:sz w:val="24"/>
          <w:szCs w:val="24"/>
          <w:lang w:val="lt-LT"/>
        </w:rPr>
        <w:t xml:space="preserve">Geodezinio </w:t>
      </w:r>
      <w:r w:rsidR="004D590B" w:rsidRPr="00EE623C">
        <w:rPr>
          <w:rFonts w:ascii="Times New Roman" w:hAnsi="Times New Roman"/>
          <w:sz w:val="24"/>
          <w:szCs w:val="24"/>
          <w:lang w:val="lt-LT"/>
        </w:rPr>
        <w:t>kontrolinio</w:t>
      </w:r>
      <w:r w:rsidRPr="00EE623C">
        <w:rPr>
          <w:rFonts w:ascii="Times New Roman" w:hAnsi="Times New Roman"/>
          <w:sz w:val="24"/>
          <w:szCs w:val="24"/>
          <w:lang w:val="lt-LT"/>
        </w:rPr>
        <w:t xml:space="preserve"> tinklo tikslumo ir patikimumo reikalavimai</w:t>
      </w:r>
      <w:bookmarkEnd w:id="165"/>
      <w:r w:rsidRPr="00EE623C">
        <w:rPr>
          <w:lang w:val="lt-LT"/>
        </w:rPr>
        <w:t xml:space="preserve"> </w:t>
      </w:r>
    </w:p>
    <w:p w14:paraId="462C4AB2" w14:textId="230A7D46" w:rsidR="00FD3428" w:rsidRPr="00EE623C" w:rsidRDefault="00A1246E" w:rsidP="00FD3428">
      <w:pPr>
        <w:pStyle w:val="3rdlevelheading"/>
        <w:rPr>
          <w:rFonts w:ascii="Times New Roman" w:hAnsi="Times New Roman" w:cs="Times New Roman"/>
          <w:sz w:val="24"/>
          <w:szCs w:val="24"/>
          <w:lang w:val="lt-LT"/>
        </w:rPr>
      </w:pPr>
      <w:r w:rsidRPr="00EE623C">
        <w:rPr>
          <w:rFonts w:ascii="Times New Roman" w:hAnsi="Times New Roman" w:cs="Times New Roman"/>
          <w:sz w:val="24"/>
          <w:szCs w:val="24"/>
          <w:lang w:val="lt-LT"/>
        </w:rPr>
        <w:t>Tinklo struktūra</w:t>
      </w:r>
    </w:p>
    <w:p w14:paraId="2C3A6150" w14:textId="7CEAC274" w:rsidR="00FD3428" w:rsidRPr="00EE623C" w:rsidRDefault="00C727D9" w:rsidP="00FD3428">
      <w:pPr>
        <w:pStyle w:val="SLONormal"/>
        <w:rPr>
          <w:sz w:val="24"/>
          <w:lang w:val="lt-LT"/>
        </w:rPr>
      </w:pPr>
      <w:r w:rsidRPr="00EE623C">
        <w:rPr>
          <w:sz w:val="24"/>
          <w:lang w:val="lt-LT"/>
        </w:rPr>
        <w:t xml:space="preserve">Turi būti sukurtas trijų skirtingų tipų </w:t>
      </w:r>
      <w:r w:rsidR="004D590B" w:rsidRPr="00EE623C">
        <w:rPr>
          <w:sz w:val="24"/>
          <w:lang w:val="lt-LT"/>
        </w:rPr>
        <w:t>Kontrolinių</w:t>
      </w:r>
      <w:r w:rsidRPr="00EE623C">
        <w:rPr>
          <w:sz w:val="24"/>
          <w:lang w:val="lt-LT"/>
        </w:rPr>
        <w:t xml:space="preserve"> taškų</w:t>
      </w:r>
      <w:r w:rsidR="008E2E8D">
        <w:rPr>
          <w:sz w:val="24"/>
          <w:lang w:val="lt-LT"/>
        </w:rPr>
        <w:t xml:space="preserve"> (KT)</w:t>
      </w:r>
      <w:r w:rsidR="00A1246E" w:rsidRPr="00EE623C">
        <w:rPr>
          <w:sz w:val="24"/>
          <w:lang w:val="lt-LT"/>
        </w:rPr>
        <w:t xml:space="preserve"> su skirtingu </w:t>
      </w:r>
      <w:r w:rsidR="00A5758A" w:rsidRPr="00EE623C">
        <w:rPr>
          <w:sz w:val="24"/>
          <w:lang w:val="lt-LT"/>
        </w:rPr>
        <w:t>tank</w:t>
      </w:r>
      <w:r w:rsidR="00A5758A">
        <w:rPr>
          <w:sz w:val="24"/>
          <w:lang w:val="lt-LT"/>
        </w:rPr>
        <w:t>umu</w:t>
      </w:r>
      <w:r w:rsidRPr="00EE623C">
        <w:rPr>
          <w:sz w:val="24"/>
          <w:lang w:val="lt-LT"/>
        </w:rPr>
        <w:t xml:space="preserve"> geodezinis </w:t>
      </w:r>
      <w:r w:rsidR="004D590B" w:rsidRPr="00EE623C">
        <w:rPr>
          <w:sz w:val="24"/>
          <w:lang w:val="lt-LT"/>
        </w:rPr>
        <w:t>kontrolinis</w:t>
      </w:r>
      <w:r w:rsidRPr="00EE623C">
        <w:rPr>
          <w:sz w:val="24"/>
          <w:lang w:val="lt-LT"/>
        </w:rPr>
        <w:t xml:space="preserve"> tinklas. (1</w:t>
      </w:r>
      <w:r w:rsidR="00A1246E" w:rsidRPr="00EE623C">
        <w:rPr>
          <w:sz w:val="24"/>
          <w:lang w:val="lt-LT"/>
        </w:rPr>
        <w:t xml:space="preserve"> pav.</w:t>
      </w:r>
      <w:r w:rsidRPr="00EE623C">
        <w:rPr>
          <w:sz w:val="24"/>
          <w:lang w:val="lt-LT"/>
        </w:rPr>
        <w:t>):</w:t>
      </w:r>
    </w:p>
    <w:p w14:paraId="3EA22030" w14:textId="5532E2C9" w:rsidR="00C727D9" w:rsidRPr="00EE623C" w:rsidRDefault="004D590B" w:rsidP="00C727D9">
      <w:pPr>
        <w:pStyle w:val="SLOList"/>
        <w:rPr>
          <w:sz w:val="24"/>
          <w:lang w:val="lt-LT"/>
        </w:rPr>
      </w:pPr>
      <w:r w:rsidRPr="00EE623C">
        <w:rPr>
          <w:sz w:val="24"/>
          <w:lang w:val="lt-LT"/>
        </w:rPr>
        <w:t>KT</w:t>
      </w:r>
      <w:r w:rsidR="00C727D9" w:rsidRPr="00EE623C">
        <w:rPr>
          <w:sz w:val="24"/>
          <w:lang w:val="lt-LT"/>
        </w:rPr>
        <w:t xml:space="preserve">0 </w:t>
      </w:r>
      <w:r w:rsidR="00A1246E" w:rsidRPr="00EE623C">
        <w:rPr>
          <w:sz w:val="24"/>
          <w:lang w:val="lt-LT"/>
        </w:rPr>
        <w:t>–</w:t>
      </w:r>
      <w:r w:rsidR="00C727D9" w:rsidRPr="00EE623C">
        <w:rPr>
          <w:sz w:val="24"/>
          <w:lang w:val="lt-LT"/>
        </w:rPr>
        <w:t xml:space="preserve"> </w:t>
      </w:r>
      <w:r w:rsidR="00A1246E" w:rsidRPr="00EE623C">
        <w:rPr>
          <w:sz w:val="24"/>
          <w:lang w:val="lt-LT"/>
        </w:rPr>
        <w:t xml:space="preserve">valstybiniai etaloniniai </w:t>
      </w:r>
      <w:r w:rsidRPr="00EE623C">
        <w:rPr>
          <w:sz w:val="24"/>
          <w:lang w:val="lt-LT"/>
        </w:rPr>
        <w:t xml:space="preserve">kontroliniai </w:t>
      </w:r>
      <w:r w:rsidR="00A5758A">
        <w:rPr>
          <w:sz w:val="24"/>
          <w:lang w:val="lt-LT"/>
        </w:rPr>
        <w:t>punktai</w:t>
      </w:r>
      <w:r w:rsidR="00C727D9" w:rsidRPr="00EE623C">
        <w:rPr>
          <w:sz w:val="24"/>
          <w:lang w:val="lt-LT"/>
        </w:rPr>
        <w:t>;</w:t>
      </w:r>
    </w:p>
    <w:p w14:paraId="6CB996AB" w14:textId="0C10C3AC" w:rsidR="00C727D9" w:rsidRPr="00EE623C" w:rsidRDefault="004D590B" w:rsidP="00C727D9">
      <w:pPr>
        <w:pStyle w:val="SLOList"/>
        <w:rPr>
          <w:sz w:val="24"/>
          <w:lang w:val="lt-LT"/>
        </w:rPr>
      </w:pPr>
      <w:r w:rsidRPr="00EE623C">
        <w:rPr>
          <w:sz w:val="24"/>
          <w:lang w:val="lt-LT"/>
        </w:rPr>
        <w:t>KT</w:t>
      </w:r>
      <w:r w:rsidR="00C727D9" w:rsidRPr="00EE623C">
        <w:rPr>
          <w:sz w:val="24"/>
          <w:lang w:val="lt-LT"/>
        </w:rPr>
        <w:t xml:space="preserve">1 </w:t>
      </w:r>
      <w:r w:rsidR="00A1246E" w:rsidRPr="00EE623C">
        <w:rPr>
          <w:sz w:val="24"/>
          <w:lang w:val="lt-LT"/>
        </w:rPr>
        <w:t>–</w:t>
      </w:r>
      <w:r w:rsidR="00C727D9" w:rsidRPr="00EE623C">
        <w:rPr>
          <w:sz w:val="24"/>
          <w:lang w:val="lt-LT"/>
        </w:rPr>
        <w:t xml:space="preserve"> </w:t>
      </w:r>
      <w:r w:rsidR="00A1193A">
        <w:rPr>
          <w:sz w:val="24"/>
          <w:lang w:val="lt-LT"/>
        </w:rPr>
        <w:t xml:space="preserve">prisijungimo </w:t>
      </w:r>
      <w:r w:rsidR="00FB117C" w:rsidRPr="00EE623C">
        <w:rPr>
          <w:sz w:val="24"/>
          <w:lang w:val="lt-LT"/>
        </w:rPr>
        <w:t>tinkl</w:t>
      </w:r>
      <w:r w:rsidR="00FB117C">
        <w:rPr>
          <w:sz w:val="24"/>
          <w:lang w:val="lt-LT"/>
        </w:rPr>
        <w:t>as</w:t>
      </w:r>
      <w:r w:rsidR="008117D4">
        <w:rPr>
          <w:sz w:val="24"/>
          <w:lang w:val="lt-LT"/>
        </w:rPr>
        <w:t>, sukurtas matuojant nuo KT0 punktų;</w:t>
      </w:r>
      <w:r w:rsidR="00FB117C" w:rsidRPr="00EE623C">
        <w:rPr>
          <w:sz w:val="24"/>
          <w:lang w:val="lt-LT"/>
        </w:rPr>
        <w:t xml:space="preserve"> </w:t>
      </w:r>
    </w:p>
    <w:p w14:paraId="26D61808" w14:textId="7A2F5DEB" w:rsidR="00C727D9" w:rsidRPr="00EE623C" w:rsidRDefault="004D590B" w:rsidP="00C727D9">
      <w:pPr>
        <w:pStyle w:val="SLOList"/>
        <w:rPr>
          <w:sz w:val="24"/>
          <w:lang w:val="lt-LT"/>
        </w:rPr>
      </w:pPr>
      <w:r w:rsidRPr="00EE623C">
        <w:rPr>
          <w:sz w:val="24"/>
          <w:lang w:val="lt-LT"/>
        </w:rPr>
        <w:t>KT</w:t>
      </w:r>
      <w:r w:rsidR="00C727D9" w:rsidRPr="00EE623C">
        <w:rPr>
          <w:sz w:val="24"/>
          <w:lang w:val="lt-LT"/>
        </w:rPr>
        <w:t xml:space="preserve">2 </w:t>
      </w:r>
      <w:r w:rsidR="00A1246E" w:rsidRPr="00EE623C">
        <w:rPr>
          <w:sz w:val="24"/>
          <w:lang w:val="lt-LT"/>
        </w:rPr>
        <w:t>–</w:t>
      </w:r>
      <w:r w:rsidR="00C727D9" w:rsidRPr="00EE623C">
        <w:rPr>
          <w:sz w:val="24"/>
          <w:lang w:val="lt-LT"/>
        </w:rPr>
        <w:t xml:space="preserve"> </w:t>
      </w:r>
      <w:r w:rsidR="00F93304">
        <w:rPr>
          <w:sz w:val="24"/>
          <w:lang w:val="lt-LT"/>
        </w:rPr>
        <w:t>sutankintas</w:t>
      </w:r>
      <w:r w:rsidR="00C727D9" w:rsidRPr="00EE623C">
        <w:rPr>
          <w:sz w:val="24"/>
          <w:lang w:val="lt-LT"/>
        </w:rPr>
        <w:t xml:space="preserve"> </w:t>
      </w:r>
      <w:r w:rsidRPr="00EE623C">
        <w:rPr>
          <w:sz w:val="24"/>
          <w:lang w:val="lt-LT"/>
        </w:rPr>
        <w:t>KT</w:t>
      </w:r>
      <w:r w:rsidR="00C727D9" w:rsidRPr="00EE623C">
        <w:rPr>
          <w:sz w:val="24"/>
          <w:lang w:val="lt-LT"/>
        </w:rPr>
        <w:t>1</w:t>
      </w:r>
      <w:r w:rsidR="00F93304">
        <w:rPr>
          <w:sz w:val="24"/>
          <w:lang w:val="lt-LT"/>
        </w:rPr>
        <w:t xml:space="preserve"> tinklas</w:t>
      </w:r>
      <w:r w:rsidR="00C727D9" w:rsidRPr="00EE623C">
        <w:rPr>
          <w:sz w:val="24"/>
          <w:lang w:val="lt-LT"/>
        </w:rPr>
        <w:t>;</w:t>
      </w:r>
    </w:p>
    <w:p w14:paraId="7A7B6A61" w14:textId="063308AB" w:rsidR="00C727D9" w:rsidRPr="00EE623C" w:rsidRDefault="004D590B" w:rsidP="00C727D9">
      <w:pPr>
        <w:pStyle w:val="SLOList"/>
        <w:rPr>
          <w:sz w:val="24"/>
          <w:lang w:val="lt-LT"/>
        </w:rPr>
      </w:pPr>
      <w:r w:rsidRPr="00EE623C">
        <w:rPr>
          <w:sz w:val="24"/>
          <w:lang w:val="lt-LT"/>
        </w:rPr>
        <w:t>KT</w:t>
      </w:r>
      <w:r w:rsidR="00C727D9" w:rsidRPr="00EE623C">
        <w:rPr>
          <w:sz w:val="24"/>
          <w:lang w:val="lt-LT"/>
        </w:rPr>
        <w:t xml:space="preserve">3 </w:t>
      </w:r>
      <w:r w:rsidR="00A1246E" w:rsidRPr="00EE623C">
        <w:rPr>
          <w:sz w:val="24"/>
          <w:lang w:val="lt-LT"/>
        </w:rPr>
        <w:t>–</w:t>
      </w:r>
      <w:r w:rsidR="00C727D9" w:rsidRPr="00EE623C">
        <w:rPr>
          <w:sz w:val="24"/>
          <w:lang w:val="lt-LT"/>
        </w:rPr>
        <w:t xml:space="preserve"> </w:t>
      </w:r>
      <w:r w:rsidR="00F93304">
        <w:rPr>
          <w:sz w:val="24"/>
          <w:lang w:val="lt-LT"/>
        </w:rPr>
        <w:t>geležinkelio trasos</w:t>
      </w:r>
      <w:r w:rsidR="00C727D9" w:rsidRPr="00EE623C">
        <w:rPr>
          <w:sz w:val="24"/>
          <w:lang w:val="lt-LT"/>
        </w:rPr>
        <w:t xml:space="preserve"> tinklas</w:t>
      </w:r>
      <w:r w:rsidR="003222E3" w:rsidRPr="00EE623C">
        <w:rPr>
          <w:sz w:val="24"/>
          <w:lang w:val="lt-LT"/>
        </w:rPr>
        <w:t xml:space="preserve"> ant</w:t>
      </w:r>
      <w:r w:rsidR="00C727D9" w:rsidRPr="00EE623C">
        <w:rPr>
          <w:sz w:val="24"/>
          <w:lang w:val="lt-LT"/>
        </w:rPr>
        <w:t xml:space="preserve"> kontakt</w:t>
      </w:r>
      <w:r w:rsidR="003222E3" w:rsidRPr="00EE623C">
        <w:rPr>
          <w:sz w:val="24"/>
          <w:lang w:val="lt-LT"/>
        </w:rPr>
        <w:t xml:space="preserve">inio </w:t>
      </w:r>
      <w:r w:rsidR="00C727D9" w:rsidRPr="00EE623C">
        <w:rPr>
          <w:sz w:val="24"/>
          <w:lang w:val="lt-LT"/>
        </w:rPr>
        <w:t>tinkl</w:t>
      </w:r>
      <w:r w:rsidR="003222E3" w:rsidRPr="00EE623C">
        <w:rPr>
          <w:sz w:val="24"/>
          <w:lang w:val="lt-LT"/>
        </w:rPr>
        <w:t>o stulpų.</w:t>
      </w:r>
    </w:p>
    <w:p w14:paraId="4379E88E" w14:textId="6EE04B2E" w:rsidR="00F876A9" w:rsidRPr="00EE623C" w:rsidRDefault="00C727D9" w:rsidP="00F876A9">
      <w:pPr>
        <w:pStyle w:val="SLOList"/>
        <w:numPr>
          <w:ilvl w:val="0"/>
          <w:numId w:val="0"/>
        </w:numPr>
        <w:rPr>
          <w:sz w:val="24"/>
          <w:lang w:val="lt-LT"/>
        </w:rPr>
      </w:pPr>
      <w:r w:rsidRPr="00EE623C">
        <w:rPr>
          <w:sz w:val="24"/>
          <w:lang w:val="lt-LT"/>
        </w:rPr>
        <w:t xml:space="preserve">Visi </w:t>
      </w:r>
      <w:r w:rsidR="003222E3" w:rsidRPr="00EE623C">
        <w:rPr>
          <w:sz w:val="24"/>
          <w:lang w:val="lt-LT"/>
        </w:rPr>
        <w:t>paruošti</w:t>
      </w:r>
      <w:r w:rsidRPr="00EE623C">
        <w:rPr>
          <w:sz w:val="24"/>
          <w:lang w:val="lt-LT"/>
        </w:rPr>
        <w:t xml:space="preserve"> duomenys turi būti integruoti į GIS platformą. Paruošta medžiaga turi būti </w:t>
      </w:r>
      <w:r w:rsidR="003222E3" w:rsidRPr="00EE623C">
        <w:rPr>
          <w:sz w:val="24"/>
          <w:lang w:val="lt-LT"/>
        </w:rPr>
        <w:t>tinkama naudoti</w:t>
      </w:r>
      <w:r w:rsidRPr="00EE623C">
        <w:rPr>
          <w:sz w:val="24"/>
          <w:lang w:val="lt-LT"/>
        </w:rPr>
        <w:t xml:space="preserve"> ir susieta su </w:t>
      </w:r>
      <w:r w:rsidR="00F93304">
        <w:rPr>
          <w:sz w:val="24"/>
          <w:lang w:val="lt-LT"/>
        </w:rPr>
        <w:t>DP</w:t>
      </w:r>
      <w:r w:rsidR="00F93304" w:rsidRPr="00EE623C">
        <w:rPr>
          <w:sz w:val="24"/>
          <w:lang w:val="lt-LT"/>
        </w:rPr>
        <w:t xml:space="preserve"> </w:t>
      </w:r>
      <w:r w:rsidRPr="00EE623C">
        <w:rPr>
          <w:sz w:val="24"/>
          <w:lang w:val="lt-LT"/>
        </w:rPr>
        <w:t>suprojektuotais BIM modeliais.</w:t>
      </w:r>
    </w:p>
    <w:p w14:paraId="25081E2A" w14:textId="77777777" w:rsidR="00F876A9" w:rsidRPr="00EE623C" w:rsidRDefault="00F876A9" w:rsidP="00F876A9">
      <w:pPr>
        <w:pStyle w:val="SLOList"/>
        <w:numPr>
          <w:ilvl w:val="0"/>
          <w:numId w:val="0"/>
        </w:numPr>
        <w:ind w:left="714" w:hanging="357"/>
        <w:rPr>
          <w:sz w:val="24"/>
          <w:lang w:val="lt-LT"/>
        </w:rPr>
      </w:pPr>
    </w:p>
    <w:p w14:paraId="4FF08645" w14:textId="2136EA31" w:rsidR="005B63F0" w:rsidRPr="00EE623C" w:rsidRDefault="004D590B" w:rsidP="00FD3428">
      <w:pPr>
        <w:pStyle w:val="ListParagraph"/>
        <w:ind w:left="0"/>
        <w:rPr>
          <w:rFonts w:ascii="Times New Roman" w:hAnsi="Times New Roman" w:cs="Times New Roman"/>
          <w:b/>
          <w:bCs/>
          <w:sz w:val="24"/>
          <w:szCs w:val="24"/>
          <w:lang w:val="lt-LT"/>
        </w:rPr>
      </w:pPr>
      <w:r w:rsidRPr="00EE623C">
        <w:rPr>
          <w:rFonts w:ascii="Times New Roman" w:hAnsi="Times New Roman" w:cs="Times New Roman"/>
          <w:b/>
          <w:bCs/>
          <w:sz w:val="24"/>
          <w:szCs w:val="24"/>
          <w:lang w:val="lt-LT"/>
        </w:rPr>
        <w:t>Kontrolinis</w:t>
      </w:r>
      <w:r w:rsidR="003222E3" w:rsidRPr="00EE623C">
        <w:rPr>
          <w:rFonts w:ascii="Times New Roman" w:hAnsi="Times New Roman" w:cs="Times New Roman"/>
          <w:b/>
          <w:bCs/>
          <w:sz w:val="24"/>
          <w:szCs w:val="24"/>
          <w:lang w:val="lt-LT"/>
        </w:rPr>
        <w:t xml:space="preserve"> taškas</w:t>
      </w:r>
      <w:r w:rsidR="000C4EEE" w:rsidRPr="00EE623C">
        <w:rPr>
          <w:rFonts w:ascii="Times New Roman" w:hAnsi="Times New Roman" w:cs="Times New Roman"/>
          <w:b/>
          <w:bCs/>
          <w:sz w:val="24"/>
          <w:szCs w:val="24"/>
          <w:lang w:val="lt-LT"/>
        </w:rPr>
        <w:t xml:space="preserve"> 1 (</w:t>
      </w:r>
      <w:r w:rsidRPr="00EE623C">
        <w:rPr>
          <w:rFonts w:ascii="Times New Roman" w:hAnsi="Times New Roman" w:cs="Times New Roman"/>
          <w:b/>
          <w:bCs/>
          <w:sz w:val="24"/>
          <w:szCs w:val="24"/>
          <w:lang w:val="lt-LT"/>
        </w:rPr>
        <w:t>KT</w:t>
      </w:r>
      <w:r w:rsidR="000C4EEE" w:rsidRPr="00EE623C">
        <w:rPr>
          <w:rFonts w:ascii="Times New Roman" w:hAnsi="Times New Roman" w:cs="Times New Roman"/>
          <w:b/>
          <w:bCs/>
          <w:sz w:val="24"/>
          <w:szCs w:val="24"/>
          <w:lang w:val="lt-LT"/>
        </w:rPr>
        <w:t>1)</w:t>
      </w:r>
    </w:p>
    <w:p w14:paraId="18FE1F97" w14:textId="33C7D0DE" w:rsidR="00E74568" w:rsidRPr="00EE623C" w:rsidRDefault="00C727D9" w:rsidP="00FD3428">
      <w:pPr>
        <w:pStyle w:val="ListParagraph"/>
        <w:ind w:left="0"/>
        <w:rPr>
          <w:rFonts w:ascii="Times New Roman" w:hAnsi="Times New Roman" w:cs="Times New Roman"/>
          <w:sz w:val="24"/>
          <w:szCs w:val="24"/>
          <w:lang w:val="lt-LT"/>
        </w:rPr>
      </w:pPr>
      <w:r w:rsidRPr="00EE623C">
        <w:rPr>
          <w:rFonts w:ascii="Times New Roman" w:hAnsi="Times New Roman" w:cs="Times New Roman"/>
          <w:sz w:val="24"/>
          <w:szCs w:val="24"/>
          <w:lang w:val="lt-LT"/>
        </w:rPr>
        <w:t xml:space="preserve">Prisijungimo tinklo </w:t>
      </w:r>
      <w:r w:rsidR="004D590B" w:rsidRPr="00EE623C">
        <w:rPr>
          <w:rFonts w:ascii="Times New Roman" w:hAnsi="Times New Roman" w:cs="Times New Roman"/>
          <w:sz w:val="24"/>
          <w:szCs w:val="24"/>
          <w:lang w:val="lt-LT"/>
        </w:rPr>
        <w:t>kontroliniai</w:t>
      </w:r>
      <w:r w:rsidRPr="00EE623C">
        <w:rPr>
          <w:rFonts w:ascii="Times New Roman" w:hAnsi="Times New Roman" w:cs="Times New Roman"/>
          <w:sz w:val="24"/>
          <w:szCs w:val="24"/>
          <w:lang w:val="lt-LT"/>
        </w:rPr>
        <w:t xml:space="preserve"> taškai (</w:t>
      </w:r>
      <w:r w:rsidR="004D590B" w:rsidRPr="00EE623C">
        <w:rPr>
          <w:rFonts w:ascii="Times New Roman" w:hAnsi="Times New Roman" w:cs="Times New Roman"/>
          <w:sz w:val="24"/>
          <w:szCs w:val="24"/>
          <w:lang w:val="lt-LT"/>
        </w:rPr>
        <w:t>KT</w:t>
      </w:r>
      <w:r w:rsidRPr="00EE623C">
        <w:rPr>
          <w:rFonts w:ascii="Times New Roman" w:hAnsi="Times New Roman" w:cs="Times New Roman"/>
          <w:sz w:val="24"/>
          <w:szCs w:val="24"/>
          <w:lang w:val="lt-LT"/>
        </w:rPr>
        <w:t xml:space="preserve">1) turi būti išdėstyti palei pagrindinę geležinkelio liniją pakaitomis kairėje ir dešinėje pusėse 1500–2000 m atstumu (1 </w:t>
      </w:r>
      <w:r w:rsidR="003222E3" w:rsidRPr="00EE623C">
        <w:rPr>
          <w:rFonts w:ascii="Times New Roman" w:hAnsi="Times New Roman" w:cs="Times New Roman"/>
          <w:sz w:val="24"/>
          <w:szCs w:val="24"/>
          <w:lang w:val="lt-LT"/>
        </w:rPr>
        <w:t>pav.</w:t>
      </w:r>
      <w:r w:rsidRPr="00EE623C">
        <w:rPr>
          <w:rFonts w:ascii="Times New Roman" w:hAnsi="Times New Roman" w:cs="Times New Roman"/>
          <w:sz w:val="24"/>
          <w:szCs w:val="24"/>
          <w:lang w:val="lt-LT"/>
        </w:rPr>
        <w:t xml:space="preserve">). </w:t>
      </w:r>
      <w:r w:rsidR="004D590B" w:rsidRPr="00EE623C">
        <w:rPr>
          <w:rFonts w:ascii="Times New Roman" w:hAnsi="Times New Roman" w:cs="Times New Roman"/>
          <w:sz w:val="24"/>
          <w:szCs w:val="24"/>
          <w:lang w:val="lt-LT"/>
        </w:rPr>
        <w:t>KT</w:t>
      </w:r>
      <w:r w:rsidRPr="00EE623C">
        <w:rPr>
          <w:rFonts w:ascii="Times New Roman" w:hAnsi="Times New Roman" w:cs="Times New Roman"/>
          <w:sz w:val="24"/>
          <w:szCs w:val="24"/>
          <w:lang w:val="lt-LT"/>
        </w:rPr>
        <w:t xml:space="preserve">1 taškai matuojami santykinio statinio padėties nustatymo metodu, kurio kvadratinė paklaida yra +/- 1cm. Aukščiai nustatomi </w:t>
      </w:r>
      <w:r w:rsidR="00774729" w:rsidRPr="00EE623C">
        <w:rPr>
          <w:rFonts w:ascii="Times New Roman" w:hAnsi="Times New Roman" w:cs="Times New Roman"/>
          <w:sz w:val="24"/>
          <w:szCs w:val="24"/>
          <w:lang w:val="lt-LT"/>
        </w:rPr>
        <w:t>niveliuojant</w:t>
      </w:r>
      <w:r w:rsidRPr="00EE623C">
        <w:rPr>
          <w:rFonts w:ascii="Times New Roman" w:hAnsi="Times New Roman" w:cs="Times New Roman"/>
          <w:sz w:val="24"/>
          <w:szCs w:val="24"/>
          <w:lang w:val="lt-LT"/>
        </w:rPr>
        <w:t xml:space="preserve">. </w:t>
      </w:r>
      <w:r w:rsidR="004D590B" w:rsidRPr="00EE623C">
        <w:rPr>
          <w:rFonts w:ascii="Times New Roman" w:hAnsi="Times New Roman" w:cs="Times New Roman"/>
          <w:sz w:val="24"/>
          <w:szCs w:val="24"/>
          <w:lang w:val="lt-LT"/>
        </w:rPr>
        <w:t>KT</w:t>
      </w:r>
      <w:r w:rsidRPr="00EE623C">
        <w:rPr>
          <w:rFonts w:ascii="Times New Roman" w:hAnsi="Times New Roman" w:cs="Times New Roman"/>
          <w:sz w:val="24"/>
          <w:szCs w:val="24"/>
          <w:lang w:val="lt-LT"/>
        </w:rPr>
        <w:t>1 vieta turi būti ne arčiau kaip 50 m nuo pagrindinės geležinkelio linijos, tačiau „</w:t>
      </w:r>
      <w:proofErr w:type="spellStart"/>
      <w:r w:rsidRPr="00EE623C">
        <w:rPr>
          <w:rFonts w:ascii="Times New Roman" w:hAnsi="Times New Roman" w:cs="Times New Roman"/>
          <w:sz w:val="24"/>
          <w:szCs w:val="24"/>
          <w:lang w:val="lt-LT"/>
        </w:rPr>
        <w:t>Rail</w:t>
      </w:r>
      <w:proofErr w:type="spellEnd"/>
      <w:r w:rsidRPr="00EE623C">
        <w:rPr>
          <w:rFonts w:ascii="Times New Roman" w:hAnsi="Times New Roman" w:cs="Times New Roman"/>
          <w:sz w:val="24"/>
          <w:szCs w:val="24"/>
          <w:lang w:val="lt-LT"/>
        </w:rPr>
        <w:t xml:space="preserve"> </w:t>
      </w:r>
      <w:proofErr w:type="spellStart"/>
      <w:r w:rsidRPr="00EE623C">
        <w:rPr>
          <w:rFonts w:ascii="Times New Roman" w:hAnsi="Times New Roman" w:cs="Times New Roman"/>
          <w:sz w:val="24"/>
          <w:szCs w:val="24"/>
          <w:lang w:val="lt-LT"/>
        </w:rPr>
        <w:t>Baltica</w:t>
      </w:r>
      <w:proofErr w:type="spellEnd"/>
      <w:r w:rsidRPr="00EE623C">
        <w:rPr>
          <w:rFonts w:ascii="Times New Roman" w:hAnsi="Times New Roman" w:cs="Times New Roman"/>
          <w:sz w:val="24"/>
          <w:szCs w:val="24"/>
          <w:lang w:val="lt-LT"/>
        </w:rPr>
        <w:t xml:space="preserve">“ geležinkelio koridoriaus </w:t>
      </w:r>
      <w:r w:rsidR="003222E3" w:rsidRPr="00EE623C">
        <w:rPr>
          <w:rFonts w:ascii="Times New Roman" w:hAnsi="Times New Roman" w:cs="Times New Roman"/>
          <w:sz w:val="24"/>
          <w:szCs w:val="24"/>
          <w:lang w:val="lt-LT"/>
        </w:rPr>
        <w:t>ribose</w:t>
      </w:r>
      <w:r w:rsidRPr="00EE623C">
        <w:rPr>
          <w:rFonts w:ascii="Times New Roman" w:hAnsi="Times New Roman" w:cs="Times New Roman"/>
          <w:sz w:val="24"/>
          <w:szCs w:val="24"/>
          <w:lang w:val="lt-LT"/>
        </w:rPr>
        <w:t>.</w:t>
      </w:r>
    </w:p>
    <w:p w14:paraId="5A905DF5" w14:textId="77777777" w:rsidR="00CB6F97" w:rsidRPr="00EE623C" w:rsidRDefault="00CB6F97" w:rsidP="00FD3428">
      <w:pPr>
        <w:pStyle w:val="ListParagraph"/>
        <w:ind w:left="0"/>
        <w:rPr>
          <w:rFonts w:ascii="Times New Roman" w:hAnsi="Times New Roman" w:cs="Times New Roman"/>
          <w:sz w:val="24"/>
          <w:szCs w:val="24"/>
          <w:lang w:val="lt-LT"/>
        </w:rPr>
      </w:pPr>
    </w:p>
    <w:p w14:paraId="5A7EE046" w14:textId="77777777" w:rsidR="00B264DA" w:rsidRPr="00EE623C" w:rsidRDefault="00B264DA" w:rsidP="00FD3428">
      <w:pPr>
        <w:pStyle w:val="ListParagraph"/>
        <w:ind w:left="0"/>
        <w:rPr>
          <w:rFonts w:ascii="Times New Roman" w:hAnsi="Times New Roman" w:cs="Times New Roman"/>
          <w:sz w:val="24"/>
          <w:szCs w:val="24"/>
          <w:lang w:val="lt-LT"/>
        </w:rPr>
      </w:pPr>
    </w:p>
    <w:p w14:paraId="70E102BA" w14:textId="2149F5BE" w:rsidR="00C10419" w:rsidRPr="00EE623C" w:rsidRDefault="004D590B" w:rsidP="00FD3428">
      <w:pPr>
        <w:pStyle w:val="ListParagraph"/>
        <w:ind w:left="0"/>
        <w:rPr>
          <w:rFonts w:ascii="Times New Roman" w:hAnsi="Times New Roman" w:cs="Times New Roman"/>
          <w:sz w:val="24"/>
          <w:szCs w:val="24"/>
          <w:lang w:val="lt-LT"/>
        </w:rPr>
      </w:pPr>
      <w:r w:rsidRPr="00EE623C">
        <w:rPr>
          <w:rFonts w:ascii="Times New Roman" w:hAnsi="Times New Roman" w:cs="Times New Roman"/>
          <w:b/>
          <w:bCs/>
          <w:sz w:val="24"/>
          <w:szCs w:val="24"/>
          <w:lang w:val="lt-LT"/>
        </w:rPr>
        <w:t xml:space="preserve">Kontrolinis </w:t>
      </w:r>
      <w:r w:rsidR="003222E3" w:rsidRPr="00EE623C">
        <w:rPr>
          <w:rFonts w:ascii="Times New Roman" w:hAnsi="Times New Roman" w:cs="Times New Roman"/>
          <w:b/>
          <w:bCs/>
          <w:sz w:val="24"/>
          <w:szCs w:val="24"/>
          <w:lang w:val="lt-LT"/>
        </w:rPr>
        <w:t xml:space="preserve">taškas </w:t>
      </w:r>
      <w:r w:rsidR="00A303D3" w:rsidRPr="00EE623C">
        <w:rPr>
          <w:rFonts w:ascii="Times New Roman" w:hAnsi="Times New Roman" w:cs="Times New Roman"/>
          <w:b/>
          <w:bCs/>
          <w:sz w:val="24"/>
          <w:szCs w:val="24"/>
          <w:lang w:val="lt-LT"/>
        </w:rPr>
        <w:t>2 (</w:t>
      </w:r>
      <w:r w:rsidRPr="00EE623C">
        <w:rPr>
          <w:rFonts w:ascii="Times New Roman" w:hAnsi="Times New Roman" w:cs="Times New Roman"/>
          <w:b/>
          <w:bCs/>
          <w:sz w:val="24"/>
          <w:szCs w:val="24"/>
          <w:lang w:val="lt-LT"/>
        </w:rPr>
        <w:t>KT</w:t>
      </w:r>
      <w:r w:rsidR="00A303D3" w:rsidRPr="00EE623C">
        <w:rPr>
          <w:rFonts w:ascii="Times New Roman" w:hAnsi="Times New Roman" w:cs="Times New Roman"/>
          <w:b/>
          <w:bCs/>
          <w:sz w:val="24"/>
          <w:szCs w:val="24"/>
          <w:lang w:val="lt-LT"/>
        </w:rPr>
        <w:t>2)</w:t>
      </w:r>
      <w:r w:rsidR="00A303D3" w:rsidRPr="00EE623C">
        <w:rPr>
          <w:rFonts w:ascii="Times New Roman" w:hAnsi="Times New Roman" w:cs="Times New Roman"/>
          <w:sz w:val="24"/>
          <w:szCs w:val="24"/>
          <w:lang w:val="lt-LT"/>
        </w:rPr>
        <w:t xml:space="preserve"> </w:t>
      </w:r>
    </w:p>
    <w:p w14:paraId="285EC398" w14:textId="11D348EE" w:rsidR="00FD3428" w:rsidRPr="00EE623C" w:rsidRDefault="004D590B" w:rsidP="00FD3428">
      <w:pPr>
        <w:pStyle w:val="ListParagraph"/>
        <w:ind w:left="0"/>
        <w:rPr>
          <w:rFonts w:ascii="Times New Roman" w:hAnsi="Times New Roman" w:cs="Times New Roman"/>
          <w:sz w:val="24"/>
          <w:szCs w:val="24"/>
          <w:lang w:val="lt-LT"/>
        </w:rPr>
      </w:pPr>
      <w:r w:rsidRPr="00EE623C">
        <w:rPr>
          <w:rFonts w:ascii="Times New Roman" w:hAnsi="Times New Roman" w:cs="Times New Roman"/>
          <w:sz w:val="24"/>
          <w:szCs w:val="24"/>
          <w:lang w:val="lt-LT"/>
        </w:rPr>
        <w:t>KT</w:t>
      </w:r>
      <w:r w:rsidR="00C727D9" w:rsidRPr="00EE623C">
        <w:rPr>
          <w:rFonts w:ascii="Times New Roman" w:hAnsi="Times New Roman" w:cs="Times New Roman"/>
          <w:sz w:val="24"/>
          <w:szCs w:val="24"/>
          <w:lang w:val="lt-LT"/>
        </w:rPr>
        <w:t xml:space="preserve">2 yra </w:t>
      </w:r>
      <w:r w:rsidR="006013D9">
        <w:rPr>
          <w:rFonts w:ascii="Times New Roman" w:hAnsi="Times New Roman" w:cs="Times New Roman"/>
          <w:sz w:val="24"/>
          <w:szCs w:val="24"/>
          <w:lang w:val="lt-LT"/>
        </w:rPr>
        <w:t>geodezinio</w:t>
      </w:r>
      <w:r w:rsidR="00731DCD">
        <w:rPr>
          <w:rFonts w:ascii="Times New Roman" w:hAnsi="Times New Roman" w:cs="Times New Roman"/>
          <w:sz w:val="24"/>
          <w:szCs w:val="24"/>
          <w:lang w:val="lt-LT"/>
        </w:rPr>
        <w:t xml:space="preserve"> </w:t>
      </w:r>
      <w:r w:rsidR="00C727D9" w:rsidRPr="00EE623C">
        <w:rPr>
          <w:rFonts w:ascii="Times New Roman" w:hAnsi="Times New Roman" w:cs="Times New Roman"/>
          <w:sz w:val="24"/>
          <w:szCs w:val="24"/>
          <w:lang w:val="lt-LT"/>
        </w:rPr>
        <w:t xml:space="preserve">tinklo dalis, </w:t>
      </w:r>
      <w:r w:rsidR="008D3D2A" w:rsidRPr="00EE623C">
        <w:rPr>
          <w:rFonts w:ascii="Times New Roman" w:hAnsi="Times New Roman" w:cs="Times New Roman"/>
          <w:sz w:val="24"/>
          <w:szCs w:val="24"/>
          <w:lang w:val="lt-LT"/>
        </w:rPr>
        <w:t>kuri turi būti išdėstyta</w:t>
      </w:r>
      <w:r w:rsidR="00C727D9" w:rsidRPr="00EE623C">
        <w:rPr>
          <w:rFonts w:ascii="Times New Roman" w:hAnsi="Times New Roman" w:cs="Times New Roman"/>
          <w:sz w:val="24"/>
          <w:szCs w:val="24"/>
          <w:lang w:val="lt-LT"/>
        </w:rPr>
        <w:t xml:space="preserve"> geležinkelio koridoriuje, 400–500 m </w:t>
      </w:r>
      <w:r w:rsidR="008D3D2A" w:rsidRPr="00EE623C">
        <w:rPr>
          <w:rFonts w:ascii="Times New Roman" w:hAnsi="Times New Roman" w:cs="Times New Roman"/>
          <w:sz w:val="24"/>
          <w:szCs w:val="24"/>
          <w:lang w:val="lt-LT"/>
        </w:rPr>
        <w:t xml:space="preserve">atstumu </w:t>
      </w:r>
      <w:r w:rsidR="00C727D9" w:rsidRPr="00EE623C">
        <w:rPr>
          <w:rFonts w:ascii="Times New Roman" w:hAnsi="Times New Roman" w:cs="Times New Roman"/>
          <w:sz w:val="24"/>
          <w:szCs w:val="24"/>
          <w:lang w:val="lt-LT"/>
        </w:rPr>
        <w:t xml:space="preserve">pakaitomis </w:t>
      </w:r>
      <w:r w:rsidR="008D3D2A" w:rsidRPr="00EE623C">
        <w:rPr>
          <w:rFonts w:ascii="Times New Roman" w:hAnsi="Times New Roman" w:cs="Times New Roman"/>
          <w:sz w:val="24"/>
          <w:szCs w:val="24"/>
          <w:lang w:val="lt-LT"/>
        </w:rPr>
        <w:t>abejose</w:t>
      </w:r>
      <w:r w:rsidR="00C727D9" w:rsidRPr="00EE623C">
        <w:rPr>
          <w:rFonts w:ascii="Times New Roman" w:hAnsi="Times New Roman" w:cs="Times New Roman"/>
          <w:sz w:val="24"/>
          <w:szCs w:val="24"/>
          <w:lang w:val="lt-LT"/>
        </w:rPr>
        <w:t xml:space="preserve"> geležinkelio pus</w:t>
      </w:r>
      <w:r w:rsidR="008D3D2A" w:rsidRPr="00EE623C">
        <w:rPr>
          <w:rFonts w:ascii="Times New Roman" w:hAnsi="Times New Roman" w:cs="Times New Roman"/>
          <w:sz w:val="24"/>
          <w:szCs w:val="24"/>
          <w:lang w:val="lt-LT"/>
        </w:rPr>
        <w:t>ėse</w:t>
      </w:r>
      <w:r w:rsidR="00C727D9" w:rsidRPr="00EE623C">
        <w:rPr>
          <w:rFonts w:ascii="Times New Roman" w:hAnsi="Times New Roman" w:cs="Times New Roman"/>
          <w:sz w:val="24"/>
          <w:szCs w:val="24"/>
          <w:lang w:val="lt-LT"/>
        </w:rPr>
        <w:t xml:space="preserve">. </w:t>
      </w:r>
      <w:r w:rsidRPr="00EE623C">
        <w:rPr>
          <w:rFonts w:ascii="Times New Roman" w:hAnsi="Times New Roman" w:cs="Times New Roman"/>
          <w:sz w:val="24"/>
          <w:szCs w:val="24"/>
          <w:lang w:val="lt-LT"/>
        </w:rPr>
        <w:t>KT</w:t>
      </w:r>
      <w:r w:rsidR="00C727D9" w:rsidRPr="00EE623C">
        <w:rPr>
          <w:rFonts w:ascii="Times New Roman" w:hAnsi="Times New Roman" w:cs="Times New Roman"/>
          <w:sz w:val="24"/>
          <w:szCs w:val="24"/>
          <w:lang w:val="lt-LT"/>
        </w:rPr>
        <w:t xml:space="preserve">2 </w:t>
      </w:r>
      <w:r w:rsidR="00F93304" w:rsidRPr="00EE623C">
        <w:rPr>
          <w:rFonts w:ascii="Times New Roman" w:hAnsi="Times New Roman" w:cs="Times New Roman"/>
          <w:sz w:val="24"/>
          <w:szCs w:val="24"/>
          <w:lang w:val="lt-LT"/>
        </w:rPr>
        <w:t>tašk</w:t>
      </w:r>
      <w:r w:rsidR="00F93304">
        <w:rPr>
          <w:rFonts w:ascii="Times New Roman" w:hAnsi="Times New Roman" w:cs="Times New Roman"/>
          <w:sz w:val="24"/>
          <w:szCs w:val="24"/>
          <w:lang w:val="lt-LT"/>
        </w:rPr>
        <w:t>ų</w:t>
      </w:r>
      <w:r w:rsidR="00F93304" w:rsidRPr="00EE623C">
        <w:rPr>
          <w:rFonts w:ascii="Times New Roman" w:hAnsi="Times New Roman" w:cs="Times New Roman"/>
          <w:sz w:val="24"/>
          <w:szCs w:val="24"/>
          <w:lang w:val="lt-LT"/>
        </w:rPr>
        <w:t xml:space="preserve"> </w:t>
      </w:r>
      <w:r w:rsidR="00F93304">
        <w:rPr>
          <w:rFonts w:ascii="Times New Roman" w:hAnsi="Times New Roman" w:cs="Times New Roman"/>
          <w:sz w:val="24"/>
          <w:szCs w:val="24"/>
          <w:lang w:val="lt-LT"/>
        </w:rPr>
        <w:t xml:space="preserve">matavimai atliekami </w:t>
      </w:r>
      <w:proofErr w:type="spellStart"/>
      <w:r w:rsidR="00097AA0">
        <w:rPr>
          <w:rFonts w:ascii="Times New Roman" w:hAnsi="Times New Roman" w:cs="Times New Roman"/>
          <w:sz w:val="24"/>
          <w:szCs w:val="24"/>
          <w:lang w:val="lt-LT"/>
        </w:rPr>
        <w:t>poligonometrijos</w:t>
      </w:r>
      <w:proofErr w:type="spellEnd"/>
      <w:r w:rsidR="00F93304">
        <w:rPr>
          <w:rFonts w:ascii="Times New Roman" w:hAnsi="Times New Roman" w:cs="Times New Roman"/>
          <w:sz w:val="24"/>
          <w:szCs w:val="24"/>
          <w:lang w:val="lt-LT"/>
        </w:rPr>
        <w:t xml:space="preserve"> metodu</w:t>
      </w:r>
      <w:r w:rsidR="00C727D9" w:rsidRPr="00EE623C">
        <w:rPr>
          <w:rFonts w:ascii="Times New Roman" w:hAnsi="Times New Roman" w:cs="Times New Roman"/>
          <w:sz w:val="24"/>
          <w:szCs w:val="24"/>
          <w:lang w:val="lt-LT"/>
        </w:rPr>
        <w:t xml:space="preserve">. Visų taškų aukštis nustatomas </w:t>
      </w:r>
      <w:r w:rsidR="00774729" w:rsidRPr="00EE623C">
        <w:rPr>
          <w:rFonts w:ascii="Times New Roman" w:hAnsi="Times New Roman" w:cs="Times New Roman"/>
          <w:sz w:val="24"/>
          <w:szCs w:val="24"/>
          <w:lang w:val="lt-LT"/>
        </w:rPr>
        <w:t>niveliuojant</w:t>
      </w:r>
      <w:r w:rsidR="00C727D9" w:rsidRPr="00EE623C">
        <w:rPr>
          <w:rFonts w:ascii="Times New Roman" w:hAnsi="Times New Roman" w:cs="Times New Roman"/>
          <w:sz w:val="24"/>
          <w:szCs w:val="24"/>
          <w:lang w:val="lt-LT"/>
        </w:rPr>
        <w:t xml:space="preserve">. </w:t>
      </w:r>
      <w:r w:rsidRPr="00EE623C">
        <w:rPr>
          <w:rFonts w:ascii="Times New Roman" w:hAnsi="Times New Roman" w:cs="Times New Roman"/>
          <w:sz w:val="24"/>
          <w:szCs w:val="24"/>
          <w:lang w:val="lt-LT"/>
        </w:rPr>
        <w:t>KT</w:t>
      </w:r>
      <w:r w:rsidR="00C727D9" w:rsidRPr="00EE623C">
        <w:rPr>
          <w:rFonts w:ascii="Times New Roman" w:hAnsi="Times New Roman" w:cs="Times New Roman"/>
          <w:sz w:val="24"/>
          <w:szCs w:val="24"/>
          <w:lang w:val="lt-LT"/>
        </w:rPr>
        <w:t>2 turi būti</w:t>
      </w:r>
      <w:r w:rsidR="006013D9">
        <w:rPr>
          <w:rFonts w:ascii="Times New Roman" w:hAnsi="Times New Roman" w:cs="Times New Roman"/>
          <w:sz w:val="24"/>
          <w:szCs w:val="24"/>
          <w:lang w:val="lt-LT"/>
        </w:rPr>
        <w:t xml:space="preserve"> išdėstyti</w:t>
      </w:r>
      <w:r w:rsidR="00C727D9" w:rsidRPr="00EE623C">
        <w:rPr>
          <w:rFonts w:ascii="Times New Roman" w:hAnsi="Times New Roman" w:cs="Times New Roman"/>
          <w:sz w:val="24"/>
          <w:szCs w:val="24"/>
          <w:lang w:val="lt-LT"/>
        </w:rPr>
        <w:t xml:space="preserve"> „</w:t>
      </w:r>
      <w:proofErr w:type="spellStart"/>
      <w:r w:rsidR="00C727D9" w:rsidRPr="00EE623C">
        <w:rPr>
          <w:rFonts w:ascii="Times New Roman" w:hAnsi="Times New Roman" w:cs="Times New Roman"/>
          <w:sz w:val="24"/>
          <w:szCs w:val="24"/>
          <w:lang w:val="lt-LT"/>
        </w:rPr>
        <w:t>Rail</w:t>
      </w:r>
      <w:proofErr w:type="spellEnd"/>
      <w:r w:rsidR="00C727D9" w:rsidRPr="00EE623C">
        <w:rPr>
          <w:rFonts w:ascii="Times New Roman" w:hAnsi="Times New Roman" w:cs="Times New Roman"/>
          <w:sz w:val="24"/>
          <w:szCs w:val="24"/>
          <w:lang w:val="lt-LT"/>
        </w:rPr>
        <w:t xml:space="preserve"> </w:t>
      </w:r>
      <w:proofErr w:type="spellStart"/>
      <w:r w:rsidR="00C727D9" w:rsidRPr="00EE623C">
        <w:rPr>
          <w:rFonts w:ascii="Times New Roman" w:hAnsi="Times New Roman" w:cs="Times New Roman"/>
          <w:sz w:val="24"/>
          <w:szCs w:val="24"/>
          <w:lang w:val="lt-LT"/>
        </w:rPr>
        <w:t>Baltica</w:t>
      </w:r>
      <w:proofErr w:type="spellEnd"/>
      <w:r w:rsidR="00C727D9" w:rsidRPr="00EE623C">
        <w:rPr>
          <w:rFonts w:ascii="Times New Roman" w:hAnsi="Times New Roman" w:cs="Times New Roman"/>
          <w:sz w:val="24"/>
          <w:szCs w:val="24"/>
          <w:lang w:val="lt-LT"/>
        </w:rPr>
        <w:t xml:space="preserve">“ geležinkelio koridoriaus </w:t>
      </w:r>
      <w:r w:rsidR="008D3D2A" w:rsidRPr="00EE623C">
        <w:rPr>
          <w:rFonts w:ascii="Times New Roman" w:hAnsi="Times New Roman" w:cs="Times New Roman"/>
          <w:sz w:val="24"/>
          <w:szCs w:val="24"/>
          <w:lang w:val="lt-LT"/>
        </w:rPr>
        <w:t>ribose</w:t>
      </w:r>
      <w:r w:rsidR="00C727D9" w:rsidRPr="00EE623C">
        <w:rPr>
          <w:rFonts w:ascii="Times New Roman" w:hAnsi="Times New Roman" w:cs="Times New Roman"/>
          <w:sz w:val="24"/>
          <w:szCs w:val="24"/>
          <w:lang w:val="lt-LT"/>
        </w:rPr>
        <w:t>.</w:t>
      </w:r>
    </w:p>
    <w:p w14:paraId="3680C418" w14:textId="5E10E290" w:rsidR="00A73997" w:rsidRPr="00EE623C" w:rsidRDefault="005255CA" w:rsidP="005255CA">
      <w:pPr>
        <w:pStyle w:val="ListParagraph"/>
        <w:tabs>
          <w:tab w:val="left" w:pos="7200"/>
        </w:tabs>
        <w:ind w:left="0"/>
        <w:rPr>
          <w:rFonts w:ascii="Times New Roman" w:hAnsi="Times New Roman" w:cs="Times New Roman"/>
          <w:sz w:val="24"/>
          <w:szCs w:val="24"/>
          <w:lang w:val="lt-LT"/>
        </w:rPr>
      </w:pPr>
      <w:r w:rsidRPr="00EE623C">
        <w:rPr>
          <w:rFonts w:ascii="Times New Roman" w:hAnsi="Times New Roman" w:cs="Times New Roman"/>
          <w:sz w:val="24"/>
          <w:szCs w:val="24"/>
          <w:lang w:val="lt-LT"/>
        </w:rPr>
        <w:tab/>
      </w:r>
    </w:p>
    <w:p w14:paraId="5B34EA36" w14:textId="1E726EF5" w:rsidR="00E17881" w:rsidRPr="00EE623C" w:rsidRDefault="004D590B" w:rsidP="00FD3428">
      <w:pPr>
        <w:pStyle w:val="SLONormal"/>
        <w:rPr>
          <w:b/>
          <w:bCs/>
          <w:sz w:val="24"/>
          <w:lang w:val="lt-LT"/>
        </w:rPr>
      </w:pPr>
      <w:r w:rsidRPr="00EE623C">
        <w:rPr>
          <w:b/>
          <w:bCs/>
          <w:sz w:val="24"/>
          <w:lang w:val="lt-LT"/>
        </w:rPr>
        <w:t xml:space="preserve">Kontrolinis </w:t>
      </w:r>
      <w:r w:rsidR="008D3D2A" w:rsidRPr="00EE623C">
        <w:rPr>
          <w:b/>
          <w:bCs/>
          <w:sz w:val="24"/>
          <w:lang w:val="lt-LT"/>
        </w:rPr>
        <w:t xml:space="preserve">taškas </w:t>
      </w:r>
      <w:r w:rsidR="00E17881" w:rsidRPr="00EE623C">
        <w:rPr>
          <w:b/>
          <w:bCs/>
          <w:sz w:val="24"/>
          <w:lang w:val="lt-LT"/>
        </w:rPr>
        <w:t>3 (</w:t>
      </w:r>
      <w:r w:rsidRPr="00EE623C">
        <w:rPr>
          <w:b/>
          <w:bCs/>
          <w:sz w:val="24"/>
          <w:lang w:val="lt-LT"/>
        </w:rPr>
        <w:t>KT</w:t>
      </w:r>
      <w:r w:rsidR="00E17881" w:rsidRPr="00EE623C">
        <w:rPr>
          <w:b/>
          <w:bCs/>
          <w:sz w:val="24"/>
          <w:lang w:val="lt-LT"/>
        </w:rPr>
        <w:t>3)</w:t>
      </w:r>
    </w:p>
    <w:p w14:paraId="61ACFE03" w14:textId="7AA32465" w:rsidR="00FD3428" w:rsidRPr="00EE623C" w:rsidRDefault="00C727D9" w:rsidP="00FD3428">
      <w:pPr>
        <w:pStyle w:val="SLONormal"/>
        <w:rPr>
          <w:sz w:val="24"/>
          <w:lang w:val="lt-LT"/>
        </w:rPr>
      </w:pPr>
      <w:r w:rsidRPr="00EE623C">
        <w:rPr>
          <w:sz w:val="24"/>
          <w:lang w:val="lt-LT"/>
        </w:rPr>
        <w:t xml:space="preserve">Pastačius </w:t>
      </w:r>
      <w:r w:rsidR="008D3D2A" w:rsidRPr="00EE623C">
        <w:rPr>
          <w:sz w:val="24"/>
          <w:lang w:val="lt-LT"/>
        </w:rPr>
        <w:t>viršutinę kelio konstrukciją</w:t>
      </w:r>
      <w:r w:rsidRPr="00EE623C">
        <w:rPr>
          <w:sz w:val="24"/>
          <w:lang w:val="lt-LT"/>
        </w:rPr>
        <w:t xml:space="preserve">, </w:t>
      </w:r>
      <w:r w:rsidR="00F71EED">
        <w:rPr>
          <w:sz w:val="24"/>
          <w:lang w:val="lt-LT"/>
        </w:rPr>
        <w:t>bus</w:t>
      </w:r>
      <w:r w:rsidR="006013D9">
        <w:rPr>
          <w:sz w:val="24"/>
          <w:lang w:val="lt-LT"/>
        </w:rPr>
        <w:t xml:space="preserve"> įrengti</w:t>
      </w:r>
      <w:r w:rsidR="00F71EED">
        <w:rPr>
          <w:sz w:val="24"/>
          <w:lang w:val="lt-LT"/>
        </w:rPr>
        <w:t xml:space="preserve"> </w:t>
      </w:r>
      <w:r w:rsidRPr="00EE623C">
        <w:rPr>
          <w:sz w:val="24"/>
          <w:lang w:val="lt-LT"/>
        </w:rPr>
        <w:t xml:space="preserve"> </w:t>
      </w:r>
      <w:r w:rsidR="004D590B" w:rsidRPr="00EE623C">
        <w:rPr>
          <w:sz w:val="24"/>
          <w:lang w:val="lt-LT"/>
        </w:rPr>
        <w:t>KT</w:t>
      </w:r>
      <w:r w:rsidRPr="00EE623C">
        <w:rPr>
          <w:sz w:val="24"/>
          <w:lang w:val="lt-LT"/>
        </w:rPr>
        <w:t xml:space="preserve">3 </w:t>
      </w:r>
      <w:r w:rsidR="004D590B" w:rsidRPr="00EE623C">
        <w:rPr>
          <w:sz w:val="24"/>
          <w:lang w:val="lt-LT"/>
        </w:rPr>
        <w:t>kontroliniai</w:t>
      </w:r>
      <w:r w:rsidRPr="00EE623C">
        <w:rPr>
          <w:sz w:val="24"/>
          <w:lang w:val="lt-LT"/>
        </w:rPr>
        <w:t xml:space="preserve"> taškai </w:t>
      </w:r>
      <w:r w:rsidR="006013D9">
        <w:rPr>
          <w:sz w:val="24"/>
          <w:lang w:val="lt-LT"/>
        </w:rPr>
        <w:t>ant</w:t>
      </w:r>
      <w:r w:rsidRPr="00EE623C">
        <w:rPr>
          <w:sz w:val="24"/>
          <w:lang w:val="lt-LT"/>
        </w:rPr>
        <w:t xml:space="preserve"> kontaktini</w:t>
      </w:r>
      <w:r w:rsidR="008D3D2A" w:rsidRPr="00EE623C">
        <w:rPr>
          <w:sz w:val="24"/>
          <w:lang w:val="lt-LT"/>
        </w:rPr>
        <w:t xml:space="preserve">o tinklo </w:t>
      </w:r>
      <w:r w:rsidR="006013D9">
        <w:rPr>
          <w:sz w:val="24"/>
          <w:lang w:val="lt-LT"/>
        </w:rPr>
        <w:t>atramų</w:t>
      </w:r>
      <w:r w:rsidRPr="00EE623C">
        <w:rPr>
          <w:sz w:val="24"/>
          <w:lang w:val="lt-LT"/>
        </w:rPr>
        <w:t xml:space="preserve"> geležinkelio bėgių tiesimo ir būsimos priežiūros tikslais.. </w:t>
      </w:r>
      <w:r w:rsidR="004D590B" w:rsidRPr="00EE623C">
        <w:rPr>
          <w:sz w:val="24"/>
          <w:lang w:val="lt-LT"/>
        </w:rPr>
        <w:t>KT</w:t>
      </w:r>
      <w:r w:rsidRPr="00EE623C">
        <w:rPr>
          <w:sz w:val="24"/>
          <w:lang w:val="lt-LT"/>
        </w:rPr>
        <w:t xml:space="preserve">3 </w:t>
      </w:r>
      <w:r w:rsidR="004D590B" w:rsidRPr="00EE623C">
        <w:rPr>
          <w:sz w:val="24"/>
          <w:lang w:val="lt-LT"/>
        </w:rPr>
        <w:t xml:space="preserve">kontroliniai </w:t>
      </w:r>
      <w:r w:rsidRPr="00EE623C">
        <w:rPr>
          <w:sz w:val="24"/>
          <w:lang w:val="lt-LT"/>
        </w:rPr>
        <w:t xml:space="preserve">taškai </w:t>
      </w:r>
      <w:r w:rsidR="008D3D2A" w:rsidRPr="00EE623C">
        <w:rPr>
          <w:sz w:val="24"/>
          <w:lang w:val="lt-LT"/>
        </w:rPr>
        <w:t>nepatenka į</w:t>
      </w:r>
      <w:r w:rsidRPr="00EE623C">
        <w:rPr>
          <w:sz w:val="24"/>
          <w:lang w:val="lt-LT"/>
        </w:rPr>
        <w:t xml:space="preserve"> šio darbo </w:t>
      </w:r>
      <w:r w:rsidR="008D3D2A" w:rsidRPr="00EE623C">
        <w:rPr>
          <w:sz w:val="24"/>
          <w:lang w:val="lt-LT"/>
        </w:rPr>
        <w:t>apimtį</w:t>
      </w:r>
      <w:r w:rsidRPr="00EE623C">
        <w:rPr>
          <w:sz w:val="24"/>
          <w:lang w:val="lt-LT"/>
        </w:rPr>
        <w:t>.</w:t>
      </w:r>
    </w:p>
    <w:bookmarkEnd w:id="4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14:paraId="1189BE61" w14:textId="480C4A85" w:rsidR="00C9338C" w:rsidRPr="00EE623C" w:rsidRDefault="285B843A" w:rsidP="00C9338C">
      <w:pPr>
        <w:pStyle w:val="SLONormal"/>
        <w:keepNext/>
        <w:rPr>
          <w:lang w:val="lt-LT"/>
        </w:rPr>
      </w:pPr>
      <w:r w:rsidRPr="00EE623C">
        <w:rPr>
          <w:noProof/>
          <w:lang w:val="en-US"/>
        </w:rPr>
        <w:drawing>
          <wp:inline distT="0" distB="0" distL="0" distR="0" wp14:anchorId="0A0E39B9" wp14:editId="053C6331">
            <wp:extent cx="5932806" cy="3913505"/>
            <wp:effectExtent l="0" t="0" r="0" b="0"/>
            <wp:docPr id="6261269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932806" cy="3913505"/>
                    </a:xfrm>
                    <a:prstGeom prst="rect">
                      <a:avLst/>
                    </a:prstGeom>
                  </pic:spPr>
                </pic:pic>
              </a:graphicData>
            </a:graphic>
          </wp:inline>
        </w:drawing>
      </w:r>
    </w:p>
    <w:p w14:paraId="198E4607" w14:textId="0D4F0F1F" w:rsidR="00FD3428" w:rsidRPr="00EE623C" w:rsidRDefault="00DA7D43" w:rsidP="00391E29">
      <w:pPr>
        <w:pStyle w:val="Caption"/>
        <w:rPr>
          <w:rFonts w:ascii="Times New Roman" w:eastAsia="Times New Roman" w:hAnsi="Times New Roman" w:cs="Times New Roman"/>
          <w:b w:val="0"/>
          <w:color w:val="auto"/>
          <w:kern w:val="24"/>
          <w:sz w:val="24"/>
          <w:szCs w:val="24"/>
          <w:lang w:val="lt-LT"/>
        </w:rPr>
      </w:pPr>
      <w:r w:rsidRPr="00EE623C">
        <w:rPr>
          <w:rFonts w:ascii="Times New Roman" w:eastAsia="Times New Roman" w:hAnsi="Times New Roman" w:cs="Times New Roman"/>
          <w:b w:val="0"/>
          <w:color w:val="auto"/>
          <w:kern w:val="24"/>
          <w:sz w:val="24"/>
          <w:szCs w:val="24"/>
          <w:shd w:val="clear" w:color="auto" w:fill="E6E6E6"/>
          <w:lang w:val="lt-LT"/>
        </w:rPr>
        <w:t>1</w:t>
      </w:r>
      <w:r w:rsidR="002C5DA9" w:rsidRPr="00EE623C">
        <w:rPr>
          <w:rFonts w:ascii="Times New Roman" w:eastAsia="Times New Roman" w:hAnsi="Times New Roman" w:cs="Times New Roman"/>
          <w:b w:val="0"/>
          <w:color w:val="auto"/>
          <w:kern w:val="24"/>
          <w:sz w:val="24"/>
          <w:szCs w:val="24"/>
          <w:lang w:val="lt-LT"/>
        </w:rPr>
        <w:t xml:space="preserve"> </w:t>
      </w:r>
      <w:r w:rsidR="008D3D2A" w:rsidRPr="00EE623C">
        <w:rPr>
          <w:rFonts w:ascii="Times New Roman" w:eastAsia="Times New Roman" w:hAnsi="Times New Roman" w:cs="Times New Roman"/>
          <w:b w:val="0"/>
          <w:color w:val="auto"/>
          <w:kern w:val="24"/>
          <w:sz w:val="24"/>
          <w:szCs w:val="24"/>
          <w:lang w:val="lt-LT"/>
        </w:rPr>
        <w:t>pav. Projekto „</w:t>
      </w:r>
      <w:proofErr w:type="spellStart"/>
      <w:r w:rsidR="008D3D2A" w:rsidRPr="00EE623C">
        <w:rPr>
          <w:rFonts w:ascii="Times New Roman" w:eastAsia="Times New Roman" w:hAnsi="Times New Roman" w:cs="Times New Roman"/>
          <w:b w:val="0"/>
          <w:color w:val="auto"/>
          <w:kern w:val="24"/>
          <w:sz w:val="24"/>
          <w:szCs w:val="24"/>
          <w:lang w:val="lt-LT"/>
        </w:rPr>
        <w:t>Rail</w:t>
      </w:r>
      <w:proofErr w:type="spellEnd"/>
      <w:r w:rsidR="008D3D2A" w:rsidRPr="00EE623C">
        <w:rPr>
          <w:rFonts w:ascii="Times New Roman" w:eastAsia="Times New Roman" w:hAnsi="Times New Roman" w:cs="Times New Roman"/>
          <w:b w:val="0"/>
          <w:color w:val="auto"/>
          <w:kern w:val="24"/>
          <w:sz w:val="24"/>
          <w:szCs w:val="24"/>
          <w:lang w:val="lt-LT"/>
        </w:rPr>
        <w:t xml:space="preserve"> </w:t>
      </w:r>
      <w:proofErr w:type="spellStart"/>
      <w:r w:rsidR="008D3D2A" w:rsidRPr="00EE623C">
        <w:rPr>
          <w:rFonts w:ascii="Times New Roman" w:eastAsia="Times New Roman" w:hAnsi="Times New Roman" w:cs="Times New Roman"/>
          <w:b w:val="0"/>
          <w:color w:val="auto"/>
          <w:kern w:val="24"/>
          <w:sz w:val="24"/>
          <w:szCs w:val="24"/>
          <w:lang w:val="lt-LT"/>
        </w:rPr>
        <w:t>Baltica</w:t>
      </w:r>
      <w:proofErr w:type="spellEnd"/>
      <w:r w:rsidR="008D3D2A" w:rsidRPr="00EE623C">
        <w:rPr>
          <w:rFonts w:ascii="Times New Roman" w:eastAsia="Times New Roman" w:hAnsi="Times New Roman" w:cs="Times New Roman"/>
          <w:b w:val="0"/>
          <w:color w:val="auto"/>
          <w:kern w:val="24"/>
          <w:sz w:val="24"/>
          <w:szCs w:val="24"/>
          <w:lang w:val="lt-LT"/>
        </w:rPr>
        <w:t xml:space="preserve">“ </w:t>
      </w:r>
      <w:r w:rsidR="004D590B" w:rsidRPr="00EE623C">
        <w:rPr>
          <w:rFonts w:ascii="Times New Roman" w:eastAsia="Times New Roman" w:hAnsi="Times New Roman" w:cs="Times New Roman"/>
          <w:b w:val="0"/>
          <w:color w:val="auto"/>
          <w:kern w:val="24"/>
          <w:sz w:val="24"/>
          <w:szCs w:val="24"/>
          <w:lang w:val="lt-LT"/>
        </w:rPr>
        <w:t>kontrolinių</w:t>
      </w:r>
      <w:r w:rsidR="008D3D2A" w:rsidRPr="00EE623C">
        <w:rPr>
          <w:rFonts w:ascii="Times New Roman" w:eastAsia="Times New Roman" w:hAnsi="Times New Roman" w:cs="Times New Roman"/>
          <w:b w:val="0"/>
          <w:color w:val="auto"/>
          <w:kern w:val="24"/>
          <w:sz w:val="24"/>
          <w:szCs w:val="24"/>
          <w:lang w:val="lt-LT"/>
        </w:rPr>
        <w:t xml:space="preserve"> taškų (</w:t>
      </w:r>
      <w:r w:rsidR="004D590B" w:rsidRPr="00EE623C">
        <w:rPr>
          <w:rFonts w:ascii="Times New Roman" w:eastAsia="Times New Roman" w:hAnsi="Times New Roman" w:cs="Times New Roman"/>
          <w:b w:val="0"/>
          <w:color w:val="auto"/>
          <w:kern w:val="24"/>
          <w:sz w:val="24"/>
          <w:szCs w:val="24"/>
          <w:lang w:val="lt-LT"/>
        </w:rPr>
        <w:t>KT</w:t>
      </w:r>
      <w:r w:rsidR="008D3D2A" w:rsidRPr="00EE623C">
        <w:rPr>
          <w:rFonts w:ascii="Times New Roman" w:eastAsia="Times New Roman" w:hAnsi="Times New Roman" w:cs="Times New Roman"/>
          <w:b w:val="0"/>
          <w:color w:val="auto"/>
          <w:kern w:val="24"/>
          <w:sz w:val="24"/>
          <w:szCs w:val="24"/>
          <w:lang w:val="lt-LT"/>
        </w:rPr>
        <w:t>) schema</w:t>
      </w:r>
    </w:p>
    <w:p w14:paraId="670AA6DB" w14:textId="5A085E73" w:rsidR="008D3D2A" w:rsidRPr="00EE623C" w:rsidRDefault="004D590B" w:rsidP="008D3D2A">
      <w:pPr>
        <w:rPr>
          <w:rFonts w:ascii="Times New Roman" w:hAnsi="Times New Roman" w:cs="Times New Roman"/>
          <w:sz w:val="24"/>
          <w:lang w:val="lt-LT"/>
        </w:rPr>
      </w:pPr>
      <w:r w:rsidRPr="00EE623C">
        <w:rPr>
          <w:rFonts w:ascii="Times New Roman" w:hAnsi="Times New Roman" w:cs="Times New Roman"/>
          <w:sz w:val="24"/>
          <w:lang w:val="lt-LT"/>
        </w:rPr>
        <w:t>KT</w:t>
      </w:r>
      <w:r w:rsidR="008D3D2A" w:rsidRPr="00EE623C">
        <w:rPr>
          <w:rFonts w:ascii="Times New Roman" w:hAnsi="Times New Roman" w:cs="Times New Roman"/>
          <w:sz w:val="24"/>
          <w:lang w:val="lt-LT"/>
        </w:rPr>
        <w:t xml:space="preserve"> = CP</w:t>
      </w:r>
    </w:p>
    <w:p w14:paraId="08B38A2D" w14:textId="77777777" w:rsidR="00120D89" w:rsidRPr="00EE623C" w:rsidRDefault="00120D89" w:rsidP="00120D89">
      <w:pPr>
        <w:rPr>
          <w:lang w:val="lt-LT"/>
        </w:rPr>
      </w:pPr>
    </w:p>
    <w:p w14:paraId="02213A29" w14:textId="34A94C97" w:rsidR="00FD3428" w:rsidRPr="00EE623C" w:rsidRDefault="008D3D2A" w:rsidP="008D3D2A">
      <w:pPr>
        <w:pStyle w:val="2ndlevelheading"/>
        <w:rPr>
          <w:rFonts w:ascii="Times New Roman" w:hAnsi="Times New Roman"/>
          <w:sz w:val="24"/>
          <w:szCs w:val="24"/>
          <w:lang w:val="lt-LT"/>
        </w:rPr>
      </w:pPr>
      <w:bookmarkStart w:id="166" w:name="_Toc45650380"/>
      <w:r w:rsidRPr="00EE623C">
        <w:rPr>
          <w:rFonts w:ascii="Times New Roman" w:hAnsi="Times New Roman"/>
          <w:sz w:val="24"/>
          <w:szCs w:val="24"/>
          <w:lang w:val="lt-LT"/>
        </w:rPr>
        <w:t>Matavimo metodai</w:t>
      </w:r>
      <w:bookmarkEnd w:id="166"/>
    </w:p>
    <w:p w14:paraId="4FC0F289" w14:textId="6892B019" w:rsidR="00FD3428" w:rsidRPr="00EE623C" w:rsidRDefault="00C727D9" w:rsidP="00FD3428">
      <w:pPr>
        <w:pStyle w:val="SLONormal"/>
        <w:rPr>
          <w:sz w:val="24"/>
          <w:lang w:val="lt-LT"/>
        </w:rPr>
      </w:pPr>
      <w:r w:rsidRPr="00EE623C">
        <w:rPr>
          <w:sz w:val="24"/>
          <w:lang w:val="lt-LT"/>
        </w:rPr>
        <w:t xml:space="preserve">Visa </w:t>
      </w:r>
      <w:r w:rsidR="00312958" w:rsidRPr="00EE623C">
        <w:rPr>
          <w:sz w:val="24"/>
          <w:lang w:val="lt-LT"/>
        </w:rPr>
        <w:t>tyrimui</w:t>
      </w:r>
      <w:r w:rsidRPr="00EE623C">
        <w:rPr>
          <w:sz w:val="24"/>
          <w:lang w:val="lt-LT"/>
        </w:rPr>
        <w:t xml:space="preserve"> naudojama įranga turi</w:t>
      </w:r>
      <w:r w:rsidR="00312958" w:rsidRPr="00EE623C">
        <w:rPr>
          <w:sz w:val="24"/>
          <w:lang w:val="lt-LT"/>
        </w:rPr>
        <w:t xml:space="preserve"> turėti</w:t>
      </w:r>
      <w:r w:rsidRPr="00EE623C">
        <w:rPr>
          <w:sz w:val="24"/>
          <w:lang w:val="lt-LT"/>
        </w:rPr>
        <w:t xml:space="preserve"> </w:t>
      </w:r>
      <w:r w:rsidR="006013D9" w:rsidRPr="00EE623C">
        <w:rPr>
          <w:sz w:val="24"/>
          <w:lang w:val="lt-LT"/>
        </w:rPr>
        <w:t>galiojan</w:t>
      </w:r>
      <w:r w:rsidR="006013D9">
        <w:rPr>
          <w:sz w:val="24"/>
          <w:lang w:val="lt-LT"/>
        </w:rPr>
        <w:t>čią</w:t>
      </w:r>
      <w:r w:rsidR="006013D9" w:rsidRPr="00EE623C">
        <w:rPr>
          <w:sz w:val="24"/>
          <w:lang w:val="lt-LT"/>
        </w:rPr>
        <w:t xml:space="preserve"> </w:t>
      </w:r>
      <w:r w:rsidR="006013D9">
        <w:rPr>
          <w:sz w:val="24"/>
          <w:lang w:val="lt-LT"/>
        </w:rPr>
        <w:t>metrologinę patikrą</w:t>
      </w:r>
      <w:r w:rsidRPr="00EE623C">
        <w:rPr>
          <w:sz w:val="24"/>
          <w:lang w:val="lt-LT"/>
        </w:rPr>
        <w:t xml:space="preserve">, išduotą įgaliotos metrologijos įstaigos. </w:t>
      </w:r>
      <w:r w:rsidR="006013D9">
        <w:rPr>
          <w:sz w:val="24"/>
          <w:lang w:val="lt-LT"/>
        </w:rPr>
        <w:t>Matavimų</w:t>
      </w:r>
      <w:r w:rsidR="006013D9" w:rsidRPr="00EE623C">
        <w:rPr>
          <w:sz w:val="24"/>
          <w:lang w:val="lt-LT"/>
        </w:rPr>
        <w:t xml:space="preserve"> </w:t>
      </w:r>
      <w:r w:rsidRPr="00EE623C">
        <w:rPr>
          <w:sz w:val="24"/>
          <w:lang w:val="lt-LT"/>
        </w:rPr>
        <w:t xml:space="preserve">personalo profesiniai įgūdžiai turi būti patikrinti pagal vietos įstatymus. </w:t>
      </w:r>
      <w:r w:rsidR="00371C95">
        <w:rPr>
          <w:sz w:val="24"/>
          <w:lang w:val="lt-LT"/>
        </w:rPr>
        <w:t>Prietaisų k</w:t>
      </w:r>
      <w:r w:rsidR="00371C95" w:rsidRPr="00EE623C">
        <w:rPr>
          <w:sz w:val="24"/>
          <w:lang w:val="lt-LT"/>
        </w:rPr>
        <w:t xml:space="preserve">alibravimas </w:t>
      </w:r>
      <w:r w:rsidR="00371C95">
        <w:rPr>
          <w:sz w:val="24"/>
          <w:lang w:val="lt-LT"/>
        </w:rPr>
        <w:t xml:space="preserve">lauko sąlygomis </w:t>
      </w:r>
      <w:r w:rsidR="006013D9">
        <w:rPr>
          <w:sz w:val="24"/>
          <w:lang w:val="lt-LT"/>
        </w:rPr>
        <w:t>turi</w:t>
      </w:r>
      <w:r w:rsidR="00312958" w:rsidRPr="00EE623C">
        <w:rPr>
          <w:sz w:val="24"/>
          <w:lang w:val="lt-LT"/>
        </w:rPr>
        <w:t xml:space="preserve"> </w:t>
      </w:r>
      <w:r w:rsidRPr="00EE623C">
        <w:rPr>
          <w:sz w:val="24"/>
          <w:lang w:val="lt-LT"/>
        </w:rPr>
        <w:t xml:space="preserve"> būti atliekamas reguliariai, kad būtų </w:t>
      </w:r>
      <w:r w:rsidR="00312958" w:rsidRPr="00EE623C">
        <w:rPr>
          <w:sz w:val="24"/>
          <w:lang w:val="lt-LT"/>
        </w:rPr>
        <w:t>užtikrintas</w:t>
      </w:r>
      <w:r w:rsidRPr="00EE623C">
        <w:rPr>
          <w:sz w:val="24"/>
          <w:lang w:val="lt-LT"/>
        </w:rPr>
        <w:t xml:space="preserve"> matavimų </w:t>
      </w:r>
      <w:r w:rsidR="00371C95">
        <w:rPr>
          <w:sz w:val="24"/>
          <w:lang w:val="lt-LT"/>
        </w:rPr>
        <w:t>tikslumas</w:t>
      </w:r>
      <w:r w:rsidRPr="00EE623C">
        <w:rPr>
          <w:sz w:val="24"/>
          <w:lang w:val="lt-LT"/>
        </w:rPr>
        <w:t>.</w:t>
      </w:r>
    </w:p>
    <w:p w14:paraId="38256217" w14:textId="49BFDF1E" w:rsidR="00FD3428" w:rsidRPr="00EE623C" w:rsidRDefault="004D590B" w:rsidP="00FD3428">
      <w:pPr>
        <w:pStyle w:val="3rdlevelheading"/>
        <w:rPr>
          <w:rFonts w:ascii="Times New Roman" w:hAnsi="Times New Roman" w:cs="Times New Roman"/>
          <w:sz w:val="24"/>
          <w:szCs w:val="24"/>
          <w:lang w:val="lt-LT"/>
        </w:rPr>
      </w:pPr>
      <w:r w:rsidRPr="00EE623C">
        <w:rPr>
          <w:rFonts w:ascii="Times New Roman" w:hAnsi="Times New Roman" w:cs="Times New Roman"/>
          <w:bCs/>
          <w:sz w:val="24"/>
          <w:szCs w:val="24"/>
          <w:lang w:val="lt-LT"/>
        </w:rPr>
        <w:t>Kontrolinis</w:t>
      </w:r>
      <w:r w:rsidRPr="00EE623C">
        <w:rPr>
          <w:rFonts w:ascii="Times New Roman" w:hAnsi="Times New Roman" w:cs="Times New Roman"/>
          <w:b w:val="0"/>
          <w:bCs/>
          <w:sz w:val="24"/>
          <w:szCs w:val="24"/>
          <w:lang w:val="lt-LT"/>
        </w:rPr>
        <w:t xml:space="preserve"> </w:t>
      </w:r>
      <w:r w:rsidR="00312958" w:rsidRPr="00EE623C">
        <w:rPr>
          <w:rFonts w:ascii="Times New Roman" w:hAnsi="Times New Roman" w:cs="Times New Roman"/>
          <w:bCs/>
          <w:sz w:val="24"/>
          <w:szCs w:val="24"/>
          <w:lang w:val="lt-LT"/>
        </w:rPr>
        <w:t>taškas</w:t>
      </w:r>
      <w:r w:rsidR="00312958" w:rsidRPr="00EE623C">
        <w:rPr>
          <w:rFonts w:ascii="Times New Roman" w:hAnsi="Times New Roman" w:cs="Times New Roman"/>
          <w:b w:val="0"/>
          <w:bCs/>
          <w:sz w:val="24"/>
          <w:szCs w:val="24"/>
          <w:lang w:val="lt-LT"/>
        </w:rPr>
        <w:t xml:space="preserve"> </w:t>
      </w:r>
      <w:r w:rsidRPr="00EE623C">
        <w:rPr>
          <w:rFonts w:ascii="Times New Roman" w:hAnsi="Times New Roman" w:cs="Times New Roman"/>
          <w:sz w:val="24"/>
          <w:szCs w:val="24"/>
          <w:lang w:val="lt-LT"/>
        </w:rPr>
        <w:t>KT</w:t>
      </w:r>
      <w:r w:rsidR="00FD3428" w:rsidRPr="00EE623C">
        <w:rPr>
          <w:rFonts w:ascii="Times New Roman" w:hAnsi="Times New Roman" w:cs="Times New Roman"/>
          <w:sz w:val="24"/>
          <w:szCs w:val="24"/>
          <w:lang w:val="lt-LT"/>
        </w:rPr>
        <w:t>1</w:t>
      </w:r>
    </w:p>
    <w:p w14:paraId="0D30E18D" w14:textId="2CDF2287" w:rsidR="00FD3428" w:rsidRPr="00EE623C" w:rsidRDefault="004D590B" w:rsidP="00FD3428">
      <w:pPr>
        <w:spacing w:after="120" w:line="257" w:lineRule="auto"/>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KT</w:t>
      </w:r>
      <w:r w:rsidR="00C727D9" w:rsidRPr="00EE623C">
        <w:rPr>
          <w:rFonts w:ascii="Times New Roman" w:eastAsia="Times New Roman" w:hAnsi="Times New Roman" w:cs="Times New Roman"/>
          <w:kern w:val="24"/>
          <w:sz w:val="24"/>
          <w:szCs w:val="24"/>
          <w:lang w:val="lt-LT"/>
        </w:rPr>
        <w:t xml:space="preserve">1 taškai matuojami naudojant </w:t>
      </w:r>
      <w:r w:rsidR="008D3D2A" w:rsidRPr="00EE623C">
        <w:rPr>
          <w:rFonts w:ascii="Times New Roman" w:eastAsia="Times New Roman" w:hAnsi="Times New Roman" w:cs="Times New Roman"/>
          <w:kern w:val="24"/>
          <w:sz w:val="24"/>
          <w:szCs w:val="24"/>
          <w:lang w:val="lt-LT"/>
        </w:rPr>
        <w:t>Santykin</w:t>
      </w:r>
      <w:r w:rsidR="00312958" w:rsidRPr="00EE623C">
        <w:rPr>
          <w:rFonts w:ascii="Times New Roman" w:eastAsia="Times New Roman" w:hAnsi="Times New Roman" w:cs="Times New Roman"/>
          <w:kern w:val="24"/>
          <w:sz w:val="24"/>
          <w:szCs w:val="24"/>
          <w:lang w:val="lt-LT"/>
        </w:rPr>
        <w:t>į</w:t>
      </w:r>
      <w:r w:rsidR="008D3D2A" w:rsidRPr="00EE623C">
        <w:rPr>
          <w:rFonts w:ascii="Times New Roman" w:eastAsia="Times New Roman" w:hAnsi="Times New Roman" w:cs="Times New Roman"/>
          <w:kern w:val="24"/>
          <w:sz w:val="24"/>
          <w:szCs w:val="24"/>
          <w:lang w:val="lt-LT"/>
        </w:rPr>
        <w:t xml:space="preserve"> </w:t>
      </w:r>
      <w:r w:rsidR="00C727D9" w:rsidRPr="00EE623C">
        <w:rPr>
          <w:rFonts w:ascii="Times New Roman" w:eastAsia="Times New Roman" w:hAnsi="Times New Roman" w:cs="Times New Roman"/>
          <w:kern w:val="24"/>
          <w:sz w:val="24"/>
          <w:szCs w:val="24"/>
          <w:lang w:val="lt-LT"/>
        </w:rPr>
        <w:t>statin</w:t>
      </w:r>
      <w:r w:rsidR="00312958" w:rsidRPr="00EE623C">
        <w:rPr>
          <w:rFonts w:ascii="Times New Roman" w:eastAsia="Times New Roman" w:hAnsi="Times New Roman" w:cs="Times New Roman"/>
          <w:kern w:val="24"/>
          <w:sz w:val="24"/>
          <w:szCs w:val="24"/>
          <w:lang w:val="lt-LT"/>
        </w:rPr>
        <w:t>į</w:t>
      </w:r>
      <w:r w:rsidR="00C727D9" w:rsidRPr="00EE623C">
        <w:rPr>
          <w:rFonts w:ascii="Times New Roman" w:eastAsia="Times New Roman" w:hAnsi="Times New Roman" w:cs="Times New Roman"/>
          <w:kern w:val="24"/>
          <w:sz w:val="24"/>
          <w:szCs w:val="24"/>
          <w:lang w:val="lt-LT"/>
        </w:rPr>
        <w:t xml:space="preserve"> padėties nustatymo metodą, kad būtų </w:t>
      </w:r>
      <w:r w:rsidR="00312958" w:rsidRPr="00EE623C">
        <w:rPr>
          <w:rFonts w:ascii="Times New Roman" w:eastAsia="Times New Roman" w:hAnsi="Times New Roman" w:cs="Times New Roman"/>
          <w:kern w:val="24"/>
          <w:sz w:val="24"/>
          <w:szCs w:val="24"/>
          <w:lang w:val="lt-LT"/>
        </w:rPr>
        <w:t>užtikrintas mažesnio nei vieno cen</w:t>
      </w:r>
      <w:r w:rsidR="00725C2B">
        <w:rPr>
          <w:rFonts w:ascii="Times New Roman" w:eastAsia="Times New Roman" w:hAnsi="Times New Roman" w:cs="Times New Roman"/>
          <w:kern w:val="24"/>
          <w:sz w:val="24"/>
          <w:szCs w:val="24"/>
          <w:lang w:val="lt-LT"/>
        </w:rPr>
        <w:t>t</w:t>
      </w:r>
      <w:r w:rsidR="00312958" w:rsidRPr="00EE623C">
        <w:rPr>
          <w:rFonts w:ascii="Times New Roman" w:eastAsia="Times New Roman" w:hAnsi="Times New Roman" w:cs="Times New Roman"/>
          <w:kern w:val="24"/>
          <w:sz w:val="24"/>
          <w:szCs w:val="24"/>
          <w:lang w:val="lt-LT"/>
        </w:rPr>
        <w:t>imetro</w:t>
      </w:r>
      <w:r w:rsidR="00C727D9" w:rsidRPr="00EE623C">
        <w:rPr>
          <w:rFonts w:ascii="Times New Roman" w:eastAsia="Times New Roman" w:hAnsi="Times New Roman" w:cs="Times New Roman"/>
          <w:kern w:val="24"/>
          <w:sz w:val="24"/>
          <w:szCs w:val="24"/>
          <w:lang w:val="lt-LT"/>
        </w:rPr>
        <w:t xml:space="preserve"> </w:t>
      </w:r>
      <w:r w:rsidR="00312958" w:rsidRPr="00EE623C">
        <w:rPr>
          <w:rFonts w:ascii="Times New Roman" w:eastAsia="Times New Roman" w:hAnsi="Times New Roman" w:cs="Times New Roman"/>
          <w:kern w:val="24"/>
          <w:sz w:val="24"/>
          <w:szCs w:val="24"/>
          <w:lang w:val="lt-LT"/>
        </w:rPr>
        <w:t xml:space="preserve">horizontalus / vertikalus </w:t>
      </w:r>
      <w:r w:rsidR="00C727D9" w:rsidRPr="00EE623C">
        <w:rPr>
          <w:rFonts w:ascii="Times New Roman" w:eastAsia="Times New Roman" w:hAnsi="Times New Roman" w:cs="Times New Roman"/>
          <w:kern w:val="24"/>
          <w:sz w:val="24"/>
          <w:szCs w:val="24"/>
          <w:lang w:val="lt-LT"/>
        </w:rPr>
        <w:t>tikslum</w:t>
      </w:r>
      <w:r w:rsidR="00312958" w:rsidRPr="00EE623C">
        <w:rPr>
          <w:rFonts w:ascii="Times New Roman" w:eastAsia="Times New Roman" w:hAnsi="Times New Roman" w:cs="Times New Roman"/>
          <w:kern w:val="24"/>
          <w:sz w:val="24"/>
          <w:szCs w:val="24"/>
          <w:lang w:val="lt-LT"/>
        </w:rPr>
        <w:t>a</w:t>
      </w:r>
      <w:r w:rsidR="00C727D9" w:rsidRPr="00EE623C">
        <w:rPr>
          <w:rFonts w:ascii="Times New Roman" w:eastAsia="Times New Roman" w:hAnsi="Times New Roman" w:cs="Times New Roman"/>
          <w:kern w:val="24"/>
          <w:sz w:val="24"/>
          <w:szCs w:val="24"/>
          <w:lang w:val="lt-LT"/>
        </w:rPr>
        <w:t xml:space="preserve">s. </w:t>
      </w:r>
      <w:proofErr w:type="spellStart"/>
      <w:r w:rsidR="00312958" w:rsidRPr="00EE623C">
        <w:rPr>
          <w:rFonts w:ascii="Times New Roman" w:eastAsia="Times New Roman" w:hAnsi="Times New Roman" w:cs="Times New Roman"/>
          <w:kern w:val="24"/>
          <w:sz w:val="24"/>
          <w:szCs w:val="24"/>
          <w:lang w:val="lt-LT"/>
        </w:rPr>
        <w:t>Tikralaikis</w:t>
      </w:r>
      <w:proofErr w:type="spellEnd"/>
      <w:r w:rsidR="00C727D9" w:rsidRPr="00EE623C">
        <w:rPr>
          <w:rFonts w:ascii="Times New Roman" w:eastAsia="Times New Roman" w:hAnsi="Times New Roman" w:cs="Times New Roman"/>
          <w:kern w:val="24"/>
          <w:sz w:val="24"/>
          <w:szCs w:val="24"/>
          <w:lang w:val="lt-LT"/>
        </w:rPr>
        <w:t xml:space="preserve"> kinematinis padėties </w:t>
      </w:r>
      <w:r w:rsidR="00C727D9" w:rsidRPr="00EE623C">
        <w:rPr>
          <w:rFonts w:ascii="Times New Roman" w:eastAsia="Times New Roman" w:hAnsi="Times New Roman" w:cs="Times New Roman"/>
          <w:kern w:val="24"/>
          <w:sz w:val="24"/>
          <w:szCs w:val="24"/>
          <w:lang w:val="lt-LT"/>
        </w:rPr>
        <w:lastRenderedPageBreak/>
        <w:t>nustatymas</w:t>
      </w:r>
      <w:r w:rsidR="0053560D">
        <w:rPr>
          <w:rFonts w:ascii="Times New Roman" w:eastAsia="Times New Roman" w:hAnsi="Times New Roman" w:cs="Times New Roman"/>
          <w:kern w:val="24"/>
          <w:sz w:val="24"/>
          <w:szCs w:val="24"/>
          <w:lang w:val="lt-LT"/>
        </w:rPr>
        <w:t xml:space="preserve"> (RTK)</w:t>
      </w:r>
      <w:r w:rsidR="00C727D9" w:rsidRPr="00EE623C">
        <w:rPr>
          <w:rFonts w:ascii="Times New Roman" w:eastAsia="Times New Roman" w:hAnsi="Times New Roman" w:cs="Times New Roman"/>
          <w:kern w:val="24"/>
          <w:sz w:val="24"/>
          <w:szCs w:val="24"/>
          <w:lang w:val="lt-LT"/>
        </w:rPr>
        <w:t xml:space="preserve"> yra draudžiamas ir </w:t>
      </w:r>
      <w:r w:rsidR="00312958" w:rsidRPr="00EE623C">
        <w:rPr>
          <w:rFonts w:ascii="Times New Roman" w:eastAsia="Times New Roman" w:hAnsi="Times New Roman" w:cs="Times New Roman"/>
          <w:kern w:val="24"/>
          <w:sz w:val="24"/>
          <w:szCs w:val="24"/>
          <w:lang w:val="lt-LT"/>
        </w:rPr>
        <w:t>gali būti naudojamas</w:t>
      </w:r>
      <w:r w:rsidR="00C727D9" w:rsidRPr="00EE623C">
        <w:rPr>
          <w:rFonts w:ascii="Times New Roman" w:eastAsia="Times New Roman" w:hAnsi="Times New Roman" w:cs="Times New Roman"/>
          <w:kern w:val="24"/>
          <w:sz w:val="24"/>
          <w:szCs w:val="24"/>
          <w:lang w:val="lt-LT"/>
        </w:rPr>
        <w:t xml:space="preserve"> tik statybų etape</w:t>
      </w:r>
      <w:r w:rsidR="004749CA">
        <w:rPr>
          <w:rFonts w:ascii="Times New Roman" w:eastAsia="Times New Roman" w:hAnsi="Times New Roman" w:cs="Times New Roman"/>
          <w:kern w:val="24"/>
          <w:sz w:val="24"/>
          <w:szCs w:val="24"/>
          <w:lang w:val="lt-LT"/>
        </w:rPr>
        <w:t>, atliekant didelio tikslumo nereikalaujančius darbus.</w:t>
      </w:r>
      <w:r w:rsidR="00C727D9" w:rsidRPr="00EE623C">
        <w:rPr>
          <w:rFonts w:ascii="Times New Roman" w:eastAsia="Times New Roman" w:hAnsi="Times New Roman" w:cs="Times New Roman"/>
          <w:kern w:val="24"/>
          <w:sz w:val="24"/>
          <w:szCs w:val="24"/>
          <w:lang w:val="lt-LT"/>
        </w:rPr>
        <w:t xml:space="preserve"> Norint gauti patikimus rezultatus, reikia laikytis </w:t>
      </w:r>
      <w:r w:rsidR="00312958" w:rsidRPr="00EE623C">
        <w:rPr>
          <w:rFonts w:ascii="Times New Roman" w:eastAsia="Times New Roman" w:hAnsi="Times New Roman" w:cs="Times New Roman"/>
          <w:kern w:val="24"/>
          <w:sz w:val="24"/>
          <w:szCs w:val="24"/>
          <w:lang w:val="lt-LT"/>
        </w:rPr>
        <w:t>toliau nurodytų</w:t>
      </w:r>
      <w:r w:rsidR="00C727D9" w:rsidRPr="00EE623C">
        <w:rPr>
          <w:rFonts w:ascii="Times New Roman" w:eastAsia="Times New Roman" w:hAnsi="Times New Roman" w:cs="Times New Roman"/>
          <w:kern w:val="24"/>
          <w:sz w:val="24"/>
          <w:szCs w:val="24"/>
          <w:lang w:val="lt-LT"/>
        </w:rPr>
        <w:t xml:space="preserve"> reikalavimų</w:t>
      </w:r>
      <w:r w:rsidR="00813BDC">
        <w:rPr>
          <w:rFonts w:ascii="Times New Roman" w:eastAsia="Times New Roman" w:hAnsi="Times New Roman" w:cs="Times New Roman"/>
          <w:kern w:val="24"/>
          <w:sz w:val="24"/>
          <w:szCs w:val="24"/>
          <w:lang w:val="lt-LT"/>
        </w:rPr>
        <w:t>:</w:t>
      </w:r>
    </w:p>
    <w:p w14:paraId="3F5484A8" w14:textId="073C6A51" w:rsidR="00C727D9" w:rsidRPr="00EE623C" w:rsidRDefault="00C727D9" w:rsidP="00C727D9">
      <w:pPr>
        <w:pStyle w:val="SLOList"/>
        <w:rPr>
          <w:sz w:val="24"/>
          <w:lang w:val="lt-LT"/>
        </w:rPr>
      </w:pPr>
      <w:r w:rsidRPr="00EE623C">
        <w:rPr>
          <w:sz w:val="24"/>
          <w:lang w:val="lt-LT"/>
        </w:rPr>
        <w:t>mažiausiai 3–5 vektoriai</w:t>
      </w:r>
      <w:r w:rsidR="00037B83">
        <w:rPr>
          <w:sz w:val="24"/>
          <w:lang w:val="lt-LT"/>
        </w:rPr>
        <w:t xml:space="preserve"> cikle</w:t>
      </w:r>
      <w:r w:rsidRPr="00EE623C">
        <w:rPr>
          <w:sz w:val="24"/>
          <w:lang w:val="lt-LT"/>
        </w:rPr>
        <w:t>;</w:t>
      </w:r>
    </w:p>
    <w:p w14:paraId="287205BD" w14:textId="7FFB3AFC" w:rsidR="00C727D9" w:rsidRPr="00EE623C" w:rsidRDefault="00037B83" w:rsidP="00C727D9">
      <w:pPr>
        <w:pStyle w:val="SLOList"/>
        <w:rPr>
          <w:sz w:val="24"/>
          <w:lang w:val="lt-LT"/>
        </w:rPr>
      </w:pPr>
      <w:r>
        <w:rPr>
          <w:sz w:val="24"/>
          <w:lang w:val="lt-LT"/>
        </w:rPr>
        <w:t xml:space="preserve">matuojant </w:t>
      </w:r>
      <w:r w:rsidR="004D590B" w:rsidRPr="00EE623C">
        <w:rPr>
          <w:sz w:val="24"/>
          <w:lang w:val="lt-LT"/>
        </w:rPr>
        <w:t>KT</w:t>
      </w:r>
      <w:r w:rsidR="00C727D9" w:rsidRPr="00EE623C">
        <w:rPr>
          <w:sz w:val="24"/>
          <w:lang w:val="lt-LT"/>
        </w:rPr>
        <w:t xml:space="preserve">1 </w:t>
      </w:r>
      <w:r w:rsidR="004D590B" w:rsidRPr="00EE623C">
        <w:rPr>
          <w:sz w:val="24"/>
          <w:lang w:val="lt-LT"/>
        </w:rPr>
        <w:t>kontrolini</w:t>
      </w:r>
      <w:r>
        <w:rPr>
          <w:sz w:val="24"/>
          <w:lang w:val="lt-LT"/>
        </w:rPr>
        <w:t>us</w:t>
      </w:r>
      <w:r w:rsidR="00C727D9" w:rsidRPr="00EE623C">
        <w:rPr>
          <w:sz w:val="24"/>
          <w:lang w:val="lt-LT"/>
        </w:rPr>
        <w:t xml:space="preserve"> tašku</w:t>
      </w:r>
      <w:r>
        <w:rPr>
          <w:sz w:val="24"/>
          <w:lang w:val="lt-LT"/>
        </w:rPr>
        <w:t>s</w:t>
      </w:r>
      <w:r w:rsidR="00C727D9" w:rsidRPr="00EE623C">
        <w:rPr>
          <w:sz w:val="24"/>
          <w:lang w:val="lt-LT"/>
        </w:rPr>
        <w:t xml:space="preserve"> turi būti bent du vektoriai, matuojami tiesiai į </w:t>
      </w:r>
      <w:r w:rsidR="004F05DD" w:rsidRPr="00EE623C">
        <w:rPr>
          <w:sz w:val="24"/>
          <w:lang w:val="lt-LT"/>
        </w:rPr>
        <w:t>valstybinius</w:t>
      </w:r>
      <w:r w:rsidR="00C727D9" w:rsidRPr="00EE623C">
        <w:rPr>
          <w:sz w:val="24"/>
          <w:lang w:val="lt-LT"/>
        </w:rPr>
        <w:t xml:space="preserve"> </w:t>
      </w:r>
      <w:r w:rsidR="004D590B" w:rsidRPr="00EE623C">
        <w:rPr>
          <w:sz w:val="24"/>
          <w:lang w:val="lt-LT"/>
        </w:rPr>
        <w:t>kontrolinius</w:t>
      </w:r>
      <w:r w:rsidR="00C727D9" w:rsidRPr="00EE623C">
        <w:rPr>
          <w:sz w:val="24"/>
          <w:lang w:val="lt-LT"/>
        </w:rPr>
        <w:t xml:space="preserve"> taškus </w:t>
      </w:r>
      <w:r w:rsidR="004D590B" w:rsidRPr="00EE623C">
        <w:rPr>
          <w:sz w:val="24"/>
          <w:lang w:val="lt-LT"/>
        </w:rPr>
        <w:t>KT</w:t>
      </w:r>
      <w:r w:rsidR="00C727D9" w:rsidRPr="00EE623C">
        <w:rPr>
          <w:sz w:val="24"/>
          <w:lang w:val="lt-LT"/>
        </w:rPr>
        <w:t>0;</w:t>
      </w:r>
    </w:p>
    <w:p w14:paraId="3952DBEF" w14:textId="29EE4245" w:rsidR="00C727D9" w:rsidRPr="00EE623C" w:rsidRDefault="00C727D9" w:rsidP="00C727D9">
      <w:pPr>
        <w:pStyle w:val="SLOList"/>
        <w:rPr>
          <w:sz w:val="24"/>
          <w:lang w:val="lt-LT"/>
        </w:rPr>
      </w:pPr>
      <w:r w:rsidRPr="00EE623C">
        <w:rPr>
          <w:sz w:val="24"/>
          <w:lang w:val="lt-LT"/>
        </w:rPr>
        <w:t>tikslumas turi būti ≤1,0 cm;</w:t>
      </w:r>
    </w:p>
    <w:p w14:paraId="3ACC231C" w14:textId="34710FB5" w:rsidR="00C727D9" w:rsidRPr="00EE623C" w:rsidRDefault="00C727D9" w:rsidP="00C727D9">
      <w:pPr>
        <w:pStyle w:val="SLOList"/>
        <w:rPr>
          <w:sz w:val="24"/>
          <w:lang w:val="lt-LT"/>
        </w:rPr>
      </w:pPr>
      <w:r w:rsidRPr="00EE623C">
        <w:rPr>
          <w:sz w:val="24"/>
          <w:lang w:val="lt-LT"/>
        </w:rPr>
        <w:t xml:space="preserve">statinis tikslumas Hz 3 mm + 0,1 </w:t>
      </w:r>
      <w:proofErr w:type="spellStart"/>
      <w:r w:rsidRPr="00EE623C">
        <w:rPr>
          <w:sz w:val="24"/>
          <w:lang w:val="lt-LT"/>
        </w:rPr>
        <w:t>ppm</w:t>
      </w:r>
      <w:proofErr w:type="spellEnd"/>
      <w:r w:rsidRPr="00EE623C">
        <w:rPr>
          <w:sz w:val="24"/>
          <w:lang w:val="lt-LT"/>
        </w:rPr>
        <w:t xml:space="preserve"> / V 4 mm + 0,5 </w:t>
      </w:r>
      <w:proofErr w:type="spellStart"/>
      <w:r w:rsidRPr="00EE623C">
        <w:rPr>
          <w:sz w:val="24"/>
          <w:lang w:val="lt-LT"/>
        </w:rPr>
        <w:t>ppm</w:t>
      </w:r>
      <w:proofErr w:type="spellEnd"/>
      <w:r w:rsidRPr="00EE623C">
        <w:rPr>
          <w:sz w:val="24"/>
          <w:lang w:val="lt-LT"/>
        </w:rPr>
        <w:t>;</w:t>
      </w:r>
    </w:p>
    <w:p w14:paraId="446BC75B" w14:textId="0DC2ECED" w:rsidR="00C727D9" w:rsidRPr="00EE623C" w:rsidRDefault="004F05DD" w:rsidP="00C727D9">
      <w:pPr>
        <w:pStyle w:val="SLOList"/>
        <w:rPr>
          <w:sz w:val="24"/>
          <w:lang w:val="lt-LT"/>
        </w:rPr>
      </w:pPr>
      <w:r w:rsidRPr="00EE623C">
        <w:rPr>
          <w:sz w:val="24"/>
          <w:lang w:val="lt-LT"/>
        </w:rPr>
        <w:t>g</w:t>
      </w:r>
      <w:r w:rsidR="00C727D9" w:rsidRPr="00EE623C">
        <w:rPr>
          <w:sz w:val="24"/>
          <w:lang w:val="lt-LT"/>
        </w:rPr>
        <w:t>alimybė priimti GPS L1, L2 ir „</w:t>
      </w:r>
      <w:proofErr w:type="spellStart"/>
      <w:r w:rsidR="00C727D9" w:rsidRPr="00EE623C">
        <w:rPr>
          <w:sz w:val="24"/>
          <w:lang w:val="lt-LT"/>
        </w:rPr>
        <w:t>Glonass</w:t>
      </w:r>
      <w:proofErr w:type="spellEnd"/>
      <w:r w:rsidRPr="00EE623C">
        <w:rPr>
          <w:sz w:val="24"/>
          <w:lang w:val="lt-LT"/>
        </w:rPr>
        <w:t>“</w:t>
      </w:r>
      <w:r w:rsidR="00C727D9" w:rsidRPr="00EE623C">
        <w:rPr>
          <w:sz w:val="24"/>
          <w:lang w:val="lt-LT"/>
        </w:rPr>
        <w:t xml:space="preserve"> L1, L2“ signalus;</w:t>
      </w:r>
    </w:p>
    <w:p w14:paraId="75CBD442" w14:textId="6412D9A5" w:rsidR="00C727D9" w:rsidRPr="00EE623C" w:rsidRDefault="004D590B" w:rsidP="00C727D9">
      <w:pPr>
        <w:pStyle w:val="SLOList"/>
        <w:rPr>
          <w:sz w:val="24"/>
          <w:lang w:val="lt-LT"/>
        </w:rPr>
      </w:pPr>
      <w:r w:rsidRPr="00EE623C">
        <w:rPr>
          <w:sz w:val="24"/>
          <w:lang w:val="lt-LT"/>
        </w:rPr>
        <w:t>KT</w:t>
      </w:r>
      <w:r w:rsidR="00C727D9" w:rsidRPr="00EE623C">
        <w:rPr>
          <w:sz w:val="24"/>
          <w:lang w:val="lt-LT"/>
        </w:rPr>
        <w:t>1 vietos reikalavimai</w:t>
      </w:r>
      <w:r w:rsidR="00EA6F87">
        <w:rPr>
          <w:sz w:val="24"/>
          <w:lang w:val="lt-LT"/>
        </w:rPr>
        <w:t>:</w:t>
      </w:r>
    </w:p>
    <w:p w14:paraId="279ADEE4" w14:textId="423471C6" w:rsidR="00C727D9" w:rsidRPr="00EE623C" w:rsidRDefault="00C727D9" w:rsidP="003510DA">
      <w:pPr>
        <w:pStyle w:val="SLOList"/>
        <w:numPr>
          <w:ilvl w:val="3"/>
          <w:numId w:val="47"/>
        </w:numPr>
        <w:rPr>
          <w:sz w:val="24"/>
          <w:lang w:val="lt-LT"/>
        </w:rPr>
      </w:pPr>
      <w:r w:rsidRPr="00EE623C">
        <w:rPr>
          <w:sz w:val="24"/>
          <w:lang w:val="lt-LT"/>
        </w:rPr>
        <w:t xml:space="preserve">lengva </w:t>
      </w:r>
      <w:r w:rsidR="004F05DD" w:rsidRPr="00EE623C">
        <w:rPr>
          <w:sz w:val="24"/>
          <w:lang w:val="lt-LT"/>
        </w:rPr>
        <w:t>prieiga</w:t>
      </w:r>
      <w:r w:rsidRPr="00EE623C">
        <w:rPr>
          <w:sz w:val="24"/>
          <w:lang w:val="lt-LT"/>
        </w:rPr>
        <w:t>;</w:t>
      </w:r>
    </w:p>
    <w:p w14:paraId="7B658E7E" w14:textId="70FD82CE" w:rsidR="00C727D9" w:rsidRPr="00EE623C" w:rsidRDefault="004F05DD" w:rsidP="003510DA">
      <w:pPr>
        <w:pStyle w:val="SLOList"/>
        <w:numPr>
          <w:ilvl w:val="3"/>
          <w:numId w:val="47"/>
        </w:numPr>
        <w:rPr>
          <w:sz w:val="24"/>
          <w:lang w:val="lt-LT"/>
        </w:rPr>
      </w:pPr>
      <w:r w:rsidRPr="00EE623C">
        <w:rPr>
          <w:sz w:val="24"/>
          <w:lang w:val="lt-LT"/>
        </w:rPr>
        <w:t>vengti</w:t>
      </w:r>
      <w:r w:rsidR="00C727D9" w:rsidRPr="00EE623C">
        <w:rPr>
          <w:sz w:val="24"/>
          <w:lang w:val="lt-LT"/>
        </w:rPr>
        <w:t xml:space="preserve"> aukštos įtampos elektros linijų;</w:t>
      </w:r>
    </w:p>
    <w:p w14:paraId="0218646C" w14:textId="48901CC9" w:rsidR="00C727D9" w:rsidRPr="00EE623C" w:rsidRDefault="004F05DD" w:rsidP="003510DA">
      <w:pPr>
        <w:pStyle w:val="SLOList"/>
        <w:numPr>
          <w:ilvl w:val="3"/>
          <w:numId w:val="47"/>
        </w:numPr>
        <w:rPr>
          <w:sz w:val="24"/>
          <w:lang w:val="lt-LT"/>
        </w:rPr>
      </w:pPr>
      <w:r w:rsidRPr="00EE623C">
        <w:rPr>
          <w:sz w:val="24"/>
          <w:lang w:val="lt-LT"/>
        </w:rPr>
        <w:t xml:space="preserve">vengti </w:t>
      </w:r>
      <w:r w:rsidR="00C727D9" w:rsidRPr="00EE623C">
        <w:rPr>
          <w:sz w:val="24"/>
          <w:lang w:val="lt-LT"/>
        </w:rPr>
        <w:t>atspindinčių paviršių šalia antenų;</w:t>
      </w:r>
    </w:p>
    <w:p w14:paraId="413D6D5F" w14:textId="5BAD1FE9" w:rsidR="00C727D9" w:rsidRPr="00EE623C" w:rsidRDefault="004F05DD" w:rsidP="003510DA">
      <w:pPr>
        <w:pStyle w:val="SLOList"/>
        <w:numPr>
          <w:ilvl w:val="3"/>
          <w:numId w:val="47"/>
        </w:numPr>
        <w:rPr>
          <w:sz w:val="24"/>
          <w:lang w:val="lt-LT"/>
        </w:rPr>
      </w:pPr>
      <w:r w:rsidRPr="00EE623C">
        <w:rPr>
          <w:sz w:val="24"/>
          <w:lang w:val="lt-LT"/>
        </w:rPr>
        <w:t>naudoti</w:t>
      </w:r>
      <w:r w:rsidR="00C727D9" w:rsidRPr="00EE623C">
        <w:rPr>
          <w:sz w:val="24"/>
          <w:lang w:val="lt-LT"/>
        </w:rPr>
        <w:t xml:space="preserve"> valstybin</w:t>
      </w:r>
      <w:r w:rsidRPr="00EE623C">
        <w:rPr>
          <w:sz w:val="24"/>
          <w:lang w:val="lt-LT"/>
        </w:rPr>
        <w:t xml:space="preserve">ę </w:t>
      </w:r>
      <w:r w:rsidR="00C727D9" w:rsidRPr="00EE623C">
        <w:rPr>
          <w:sz w:val="24"/>
          <w:lang w:val="lt-LT"/>
        </w:rPr>
        <w:t>žem</w:t>
      </w:r>
      <w:r w:rsidRPr="00EE623C">
        <w:rPr>
          <w:sz w:val="24"/>
          <w:lang w:val="lt-LT"/>
        </w:rPr>
        <w:t>ę, kai tik tai įmanoma</w:t>
      </w:r>
      <w:r w:rsidR="00C727D9" w:rsidRPr="00EE623C">
        <w:rPr>
          <w:sz w:val="24"/>
          <w:lang w:val="lt-LT"/>
        </w:rPr>
        <w:t>.</w:t>
      </w:r>
    </w:p>
    <w:p w14:paraId="4265FDC5" w14:textId="361DC5D5" w:rsidR="00FD3428" w:rsidRPr="00EE623C" w:rsidRDefault="004D590B" w:rsidP="00FD3428">
      <w:pPr>
        <w:pStyle w:val="3rdlevelheading"/>
        <w:rPr>
          <w:rFonts w:ascii="Times New Roman" w:hAnsi="Times New Roman" w:cs="Times New Roman"/>
          <w:sz w:val="24"/>
          <w:szCs w:val="24"/>
          <w:lang w:val="lt-LT"/>
        </w:rPr>
      </w:pPr>
      <w:r w:rsidRPr="00EE623C">
        <w:rPr>
          <w:rFonts w:ascii="Times New Roman" w:hAnsi="Times New Roman" w:cs="Times New Roman"/>
          <w:bCs/>
          <w:sz w:val="24"/>
          <w:szCs w:val="24"/>
          <w:lang w:val="lt-LT"/>
        </w:rPr>
        <w:t>Kontrolinis</w:t>
      </w:r>
      <w:r w:rsidRPr="00EE623C">
        <w:rPr>
          <w:rFonts w:ascii="Times New Roman" w:hAnsi="Times New Roman" w:cs="Times New Roman"/>
          <w:b w:val="0"/>
          <w:bCs/>
          <w:sz w:val="24"/>
          <w:szCs w:val="24"/>
          <w:lang w:val="lt-LT"/>
        </w:rPr>
        <w:t xml:space="preserve"> </w:t>
      </w:r>
      <w:r w:rsidR="00312958" w:rsidRPr="00EE623C">
        <w:rPr>
          <w:rFonts w:ascii="Times New Roman" w:hAnsi="Times New Roman" w:cs="Times New Roman"/>
          <w:bCs/>
          <w:sz w:val="24"/>
          <w:szCs w:val="24"/>
          <w:lang w:val="lt-LT"/>
        </w:rPr>
        <w:t>taškas</w:t>
      </w:r>
      <w:r w:rsidR="00312958" w:rsidRPr="00EE623C">
        <w:rPr>
          <w:rFonts w:ascii="Times New Roman" w:hAnsi="Times New Roman" w:cs="Times New Roman"/>
          <w:b w:val="0"/>
          <w:bCs/>
          <w:sz w:val="24"/>
          <w:szCs w:val="24"/>
          <w:lang w:val="lt-LT"/>
        </w:rPr>
        <w:t xml:space="preserve"> </w:t>
      </w:r>
      <w:r w:rsidRPr="00EE623C">
        <w:rPr>
          <w:rFonts w:ascii="Times New Roman" w:hAnsi="Times New Roman" w:cs="Times New Roman"/>
          <w:sz w:val="24"/>
          <w:szCs w:val="24"/>
          <w:lang w:val="lt-LT"/>
        </w:rPr>
        <w:t>KT</w:t>
      </w:r>
      <w:r w:rsidR="00FD3428" w:rsidRPr="00EE623C">
        <w:rPr>
          <w:rFonts w:ascii="Times New Roman" w:hAnsi="Times New Roman" w:cs="Times New Roman"/>
          <w:sz w:val="24"/>
          <w:szCs w:val="24"/>
          <w:lang w:val="lt-LT"/>
        </w:rPr>
        <w:t>2</w:t>
      </w:r>
    </w:p>
    <w:p w14:paraId="5DC54A5A" w14:textId="22E37BDB" w:rsidR="00FD3428" w:rsidRPr="00EE623C" w:rsidRDefault="004D590B" w:rsidP="00FD3428">
      <w:pPr>
        <w:pStyle w:val="SLONormal"/>
        <w:rPr>
          <w:sz w:val="24"/>
          <w:lang w:val="lt-LT"/>
        </w:rPr>
      </w:pPr>
      <w:r w:rsidRPr="00EE623C">
        <w:rPr>
          <w:sz w:val="24"/>
          <w:lang w:val="lt-LT"/>
        </w:rPr>
        <w:t>KT</w:t>
      </w:r>
      <w:r w:rsidR="00774729" w:rsidRPr="00EE623C">
        <w:rPr>
          <w:sz w:val="24"/>
          <w:lang w:val="lt-LT"/>
        </w:rPr>
        <w:t xml:space="preserve">2 taškai matuojami nuo </w:t>
      </w:r>
      <w:r w:rsidRPr="00EE623C">
        <w:rPr>
          <w:sz w:val="24"/>
          <w:lang w:val="lt-LT"/>
        </w:rPr>
        <w:t>KT</w:t>
      </w:r>
      <w:r w:rsidR="00774729" w:rsidRPr="00EE623C">
        <w:rPr>
          <w:sz w:val="24"/>
          <w:lang w:val="lt-LT"/>
        </w:rPr>
        <w:t xml:space="preserve">1, naudojant </w:t>
      </w:r>
      <w:r w:rsidR="00565110" w:rsidRPr="00EE623C">
        <w:rPr>
          <w:sz w:val="24"/>
          <w:lang w:val="lt-LT"/>
        </w:rPr>
        <w:t xml:space="preserve">elektroninius tacheometrus </w:t>
      </w:r>
      <w:proofErr w:type="spellStart"/>
      <w:r w:rsidR="003A342F">
        <w:rPr>
          <w:sz w:val="24"/>
          <w:lang w:val="lt-LT"/>
        </w:rPr>
        <w:t>poligonometriniu</w:t>
      </w:r>
      <w:proofErr w:type="spellEnd"/>
      <w:r w:rsidR="003A342F">
        <w:rPr>
          <w:sz w:val="24"/>
          <w:lang w:val="lt-LT"/>
        </w:rPr>
        <w:t xml:space="preserve"> </w:t>
      </w:r>
      <w:r w:rsidR="00774729" w:rsidRPr="00EE623C">
        <w:rPr>
          <w:sz w:val="24"/>
          <w:lang w:val="lt-LT"/>
        </w:rPr>
        <w:t>metod</w:t>
      </w:r>
      <w:r w:rsidR="003A342F">
        <w:rPr>
          <w:sz w:val="24"/>
          <w:lang w:val="lt-LT"/>
        </w:rPr>
        <w:t>u</w:t>
      </w:r>
      <w:r w:rsidR="00774729" w:rsidRPr="00EE623C">
        <w:rPr>
          <w:sz w:val="24"/>
          <w:lang w:val="lt-LT"/>
        </w:rPr>
        <w:t xml:space="preserve">. Tas pats metodas turi būti naudojamas matuojant </w:t>
      </w:r>
      <w:r w:rsidR="00565110" w:rsidRPr="00EE623C">
        <w:rPr>
          <w:sz w:val="24"/>
          <w:lang w:val="lt-LT"/>
        </w:rPr>
        <w:t>viršutinę kelio konstrukciją</w:t>
      </w:r>
      <w:r w:rsidR="00774729" w:rsidRPr="00EE623C">
        <w:rPr>
          <w:sz w:val="24"/>
          <w:lang w:val="lt-LT"/>
        </w:rPr>
        <w:t xml:space="preserve"> (ypač nustatant bėgių geometriją), kad būtų pasiektas milimetro tikslumas. Norint gauti patikimus rezultatus, reikia laikytis šių reikalavimų:</w:t>
      </w:r>
    </w:p>
    <w:p w14:paraId="07E37085" w14:textId="2EA986F2" w:rsidR="00565110" w:rsidRPr="00EE623C" w:rsidRDefault="00E8217C" w:rsidP="00565110">
      <w:pPr>
        <w:pStyle w:val="SLOList"/>
        <w:rPr>
          <w:sz w:val="24"/>
          <w:lang w:val="lt-LT"/>
        </w:rPr>
      </w:pPr>
      <w:r>
        <w:rPr>
          <w:sz w:val="24"/>
          <w:lang w:val="lt-LT"/>
        </w:rPr>
        <w:t>Visi taškai</w:t>
      </w:r>
      <w:r w:rsidR="00A42F58">
        <w:rPr>
          <w:sz w:val="24"/>
          <w:lang w:val="lt-LT"/>
        </w:rPr>
        <w:t>,</w:t>
      </w:r>
      <w:r>
        <w:rPr>
          <w:sz w:val="24"/>
          <w:lang w:val="lt-LT"/>
        </w:rPr>
        <w:t xml:space="preserve"> matomi </w:t>
      </w:r>
      <w:r w:rsidR="00A42F58">
        <w:rPr>
          <w:sz w:val="24"/>
          <w:lang w:val="lt-LT"/>
        </w:rPr>
        <w:t>400 m atstumu nuo matavimo stoties, turi būti pamatuoti, tam kad būtų sukurta</w:t>
      </w:r>
      <w:r w:rsidR="003A342F">
        <w:rPr>
          <w:sz w:val="24"/>
          <w:lang w:val="lt-LT"/>
        </w:rPr>
        <w:t xml:space="preserve"> patikima</w:t>
      </w:r>
      <w:r w:rsidR="00A42F58">
        <w:rPr>
          <w:sz w:val="24"/>
          <w:lang w:val="lt-LT"/>
        </w:rPr>
        <w:t xml:space="preserve"> tinklo struktūra</w:t>
      </w:r>
      <w:r w:rsidR="003A27A8">
        <w:rPr>
          <w:sz w:val="24"/>
          <w:lang w:val="lt-LT"/>
        </w:rPr>
        <w:t xml:space="preserve"> bei išvengta</w:t>
      </w:r>
      <w:r w:rsidR="00A42F58">
        <w:rPr>
          <w:sz w:val="24"/>
          <w:lang w:val="lt-LT"/>
        </w:rPr>
        <w:t xml:space="preserve"> klaidų;</w:t>
      </w:r>
    </w:p>
    <w:p w14:paraId="3B605B9C" w14:textId="38F7947B" w:rsidR="00565110" w:rsidRPr="00EE623C" w:rsidRDefault="00565110" w:rsidP="00565110">
      <w:pPr>
        <w:pStyle w:val="SLOList"/>
        <w:rPr>
          <w:sz w:val="24"/>
          <w:lang w:val="lt-LT"/>
        </w:rPr>
      </w:pPr>
      <w:r w:rsidRPr="00EE623C">
        <w:rPr>
          <w:sz w:val="24"/>
          <w:lang w:val="lt-LT"/>
        </w:rPr>
        <w:t>Norint atlikti kokybiškus matavimus, steb</w:t>
      </w:r>
      <w:r w:rsidR="00E317A8">
        <w:rPr>
          <w:sz w:val="24"/>
          <w:lang w:val="lt-LT"/>
        </w:rPr>
        <w:t>ė</w:t>
      </w:r>
      <w:r w:rsidRPr="00EE623C">
        <w:rPr>
          <w:sz w:val="24"/>
          <w:lang w:val="lt-LT"/>
        </w:rPr>
        <w:t xml:space="preserve">jimo metu reikia vengti blogų oro sąlygų, tokių kaip </w:t>
      </w:r>
      <w:r w:rsidR="00295356" w:rsidRPr="00EE623C">
        <w:rPr>
          <w:sz w:val="24"/>
          <w:lang w:val="lt-LT"/>
        </w:rPr>
        <w:t>karš</w:t>
      </w:r>
      <w:r w:rsidR="00795465">
        <w:rPr>
          <w:sz w:val="24"/>
          <w:lang w:val="lt-LT"/>
        </w:rPr>
        <w:t>tis</w:t>
      </w:r>
      <w:r w:rsidRPr="00EE623C">
        <w:rPr>
          <w:sz w:val="24"/>
          <w:lang w:val="lt-LT"/>
        </w:rPr>
        <w:t>, smarkus lietus ar rūkas;</w:t>
      </w:r>
    </w:p>
    <w:p w14:paraId="7AA73979" w14:textId="25F47F1E" w:rsidR="00565110" w:rsidRPr="00EE623C" w:rsidRDefault="00A42F58" w:rsidP="00565110">
      <w:pPr>
        <w:pStyle w:val="SLOList"/>
        <w:rPr>
          <w:sz w:val="24"/>
          <w:lang w:val="lt-LT"/>
        </w:rPr>
      </w:pPr>
      <w:r>
        <w:rPr>
          <w:sz w:val="24"/>
          <w:lang w:val="lt-LT"/>
        </w:rPr>
        <w:t>Kiekvienoje matavimo stotyje</w:t>
      </w:r>
      <w:r w:rsidR="00565110" w:rsidRPr="00EE623C">
        <w:rPr>
          <w:sz w:val="24"/>
          <w:lang w:val="lt-LT"/>
        </w:rPr>
        <w:t xml:space="preserve"> turi būti atliekamos 4 </w:t>
      </w:r>
      <w:r>
        <w:rPr>
          <w:sz w:val="24"/>
          <w:lang w:val="lt-LT"/>
        </w:rPr>
        <w:t>matavimų</w:t>
      </w:r>
      <w:r w:rsidRPr="00EE623C">
        <w:rPr>
          <w:sz w:val="24"/>
          <w:lang w:val="lt-LT"/>
        </w:rPr>
        <w:t xml:space="preserve"> </w:t>
      </w:r>
      <w:r w:rsidR="00565110" w:rsidRPr="00EE623C">
        <w:rPr>
          <w:sz w:val="24"/>
          <w:lang w:val="lt-LT"/>
        </w:rPr>
        <w:t xml:space="preserve">serijos. Jei serijos </w:t>
      </w:r>
      <w:proofErr w:type="spellStart"/>
      <w:r>
        <w:rPr>
          <w:sz w:val="24"/>
          <w:lang w:val="lt-LT"/>
        </w:rPr>
        <w:t>nesąryšis</w:t>
      </w:r>
      <w:proofErr w:type="spellEnd"/>
      <w:r w:rsidRPr="00EE623C">
        <w:rPr>
          <w:sz w:val="24"/>
          <w:lang w:val="lt-LT"/>
        </w:rPr>
        <w:t xml:space="preserve"> </w:t>
      </w:r>
      <w:r w:rsidR="00565110" w:rsidRPr="00EE623C">
        <w:rPr>
          <w:sz w:val="24"/>
          <w:lang w:val="lt-LT"/>
        </w:rPr>
        <w:t xml:space="preserve">yra didesnis nei </w:t>
      </w:r>
      <w:r w:rsidR="00295356" w:rsidRPr="00EE623C">
        <w:rPr>
          <w:sz w:val="24"/>
          <w:lang w:val="lt-LT"/>
        </w:rPr>
        <w:t>nu</w:t>
      </w:r>
      <w:r w:rsidR="00693ADE">
        <w:rPr>
          <w:sz w:val="24"/>
          <w:lang w:val="lt-LT"/>
        </w:rPr>
        <w:t>r</w:t>
      </w:r>
      <w:r w:rsidR="00295356" w:rsidRPr="00EE623C">
        <w:rPr>
          <w:sz w:val="24"/>
          <w:lang w:val="lt-LT"/>
        </w:rPr>
        <w:t>odyti</w:t>
      </w:r>
      <w:r w:rsidR="00565110" w:rsidRPr="00EE623C">
        <w:rPr>
          <w:sz w:val="24"/>
          <w:lang w:val="lt-LT"/>
        </w:rPr>
        <w:t xml:space="preserve"> leistini tikslumo nuokrypiai, 4 </w:t>
      </w:r>
      <w:r>
        <w:rPr>
          <w:sz w:val="24"/>
          <w:lang w:val="lt-LT"/>
        </w:rPr>
        <w:t>matavimo</w:t>
      </w:r>
      <w:r w:rsidRPr="00EE623C">
        <w:rPr>
          <w:sz w:val="24"/>
          <w:lang w:val="lt-LT"/>
        </w:rPr>
        <w:t xml:space="preserve"> </w:t>
      </w:r>
      <w:r w:rsidR="00565110" w:rsidRPr="00EE623C">
        <w:rPr>
          <w:sz w:val="24"/>
          <w:lang w:val="lt-LT"/>
        </w:rPr>
        <w:t>serijos</w:t>
      </w:r>
      <w:r w:rsidR="00295356" w:rsidRPr="00EE623C">
        <w:rPr>
          <w:sz w:val="24"/>
          <w:lang w:val="lt-LT"/>
        </w:rPr>
        <w:t xml:space="preserve"> turi būti pakartotos</w:t>
      </w:r>
      <w:r w:rsidR="00565110" w:rsidRPr="00EE623C">
        <w:rPr>
          <w:sz w:val="24"/>
          <w:lang w:val="lt-LT"/>
        </w:rPr>
        <w:t>;</w:t>
      </w:r>
    </w:p>
    <w:p w14:paraId="49A064AB" w14:textId="0E531E63" w:rsidR="00565110" w:rsidRPr="00EE623C" w:rsidRDefault="00565110" w:rsidP="00565110">
      <w:pPr>
        <w:pStyle w:val="SLOList"/>
        <w:rPr>
          <w:sz w:val="24"/>
          <w:lang w:val="lt-LT"/>
        </w:rPr>
      </w:pPr>
      <w:r w:rsidRPr="00EE623C">
        <w:rPr>
          <w:sz w:val="24"/>
          <w:lang w:val="lt-LT"/>
        </w:rPr>
        <w:t xml:space="preserve">Vidinis tikslumas </w:t>
      </w:r>
      <w:r w:rsidR="00295356" w:rsidRPr="00EE623C">
        <w:rPr>
          <w:sz w:val="24"/>
          <w:lang w:val="lt-LT"/>
        </w:rPr>
        <w:t xml:space="preserve">– </w:t>
      </w:r>
      <w:r w:rsidRPr="00EE623C">
        <w:rPr>
          <w:sz w:val="24"/>
          <w:lang w:val="lt-LT"/>
        </w:rPr>
        <w:t xml:space="preserve">1 mm taško tikslumas (horizontalus + vertikalus) (Vidinis tikslumas: tarp </w:t>
      </w:r>
      <w:r w:rsidR="00295356" w:rsidRPr="00EE623C">
        <w:rPr>
          <w:sz w:val="24"/>
          <w:lang w:val="lt-LT"/>
        </w:rPr>
        <w:t xml:space="preserve">elektroninio tacheometro </w:t>
      </w:r>
      <w:r w:rsidRPr="00EE623C">
        <w:rPr>
          <w:sz w:val="24"/>
          <w:lang w:val="lt-LT"/>
        </w:rPr>
        <w:t xml:space="preserve">ir prizmės; atstumo ir kampo matavimai + automatinis </w:t>
      </w:r>
      <w:r w:rsidR="003A342F">
        <w:rPr>
          <w:sz w:val="24"/>
          <w:lang w:val="lt-LT"/>
        </w:rPr>
        <w:t>prizmės taikymasis</w:t>
      </w:r>
      <w:r w:rsidRPr="00EE623C">
        <w:rPr>
          <w:sz w:val="24"/>
          <w:lang w:val="lt-LT"/>
        </w:rPr>
        <w:t>).</w:t>
      </w:r>
    </w:p>
    <w:p w14:paraId="758592BE" w14:textId="10E0859B" w:rsidR="00FD3428" w:rsidRPr="00EE623C" w:rsidRDefault="004D590B" w:rsidP="00FD3428">
      <w:pPr>
        <w:pStyle w:val="3rdlevelheading"/>
        <w:rPr>
          <w:rFonts w:ascii="Times New Roman" w:hAnsi="Times New Roman" w:cs="Times New Roman"/>
          <w:sz w:val="24"/>
          <w:szCs w:val="24"/>
          <w:lang w:val="lt-LT"/>
        </w:rPr>
      </w:pPr>
      <w:r w:rsidRPr="00EE623C">
        <w:rPr>
          <w:rFonts w:ascii="Times New Roman" w:hAnsi="Times New Roman" w:cs="Times New Roman"/>
          <w:bCs/>
          <w:sz w:val="24"/>
          <w:szCs w:val="24"/>
          <w:lang w:val="lt-LT"/>
        </w:rPr>
        <w:t>Kontrolinis</w:t>
      </w:r>
      <w:r w:rsidRPr="00EE623C">
        <w:rPr>
          <w:rFonts w:ascii="Times New Roman" w:hAnsi="Times New Roman" w:cs="Times New Roman"/>
          <w:b w:val="0"/>
          <w:bCs/>
          <w:sz w:val="24"/>
          <w:szCs w:val="24"/>
          <w:lang w:val="lt-LT"/>
        </w:rPr>
        <w:t xml:space="preserve"> </w:t>
      </w:r>
      <w:r w:rsidR="00312958" w:rsidRPr="00EE623C">
        <w:rPr>
          <w:rFonts w:ascii="Times New Roman" w:hAnsi="Times New Roman" w:cs="Times New Roman"/>
          <w:bCs/>
          <w:sz w:val="24"/>
          <w:szCs w:val="24"/>
          <w:lang w:val="lt-LT"/>
        </w:rPr>
        <w:t>taškas</w:t>
      </w:r>
      <w:r w:rsidR="00312958" w:rsidRPr="00EE623C">
        <w:rPr>
          <w:rFonts w:ascii="Times New Roman" w:hAnsi="Times New Roman" w:cs="Times New Roman"/>
          <w:b w:val="0"/>
          <w:bCs/>
          <w:sz w:val="24"/>
          <w:szCs w:val="24"/>
          <w:lang w:val="lt-LT"/>
        </w:rPr>
        <w:t xml:space="preserve"> </w:t>
      </w:r>
      <w:r w:rsidRPr="00EE623C">
        <w:rPr>
          <w:rFonts w:ascii="Times New Roman" w:hAnsi="Times New Roman" w:cs="Times New Roman"/>
          <w:sz w:val="24"/>
          <w:szCs w:val="24"/>
          <w:lang w:val="lt-LT"/>
        </w:rPr>
        <w:t>KT</w:t>
      </w:r>
      <w:r w:rsidR="00FD3428" w:rsidRPr="00EE623C">
        <w:rPr>
          <w:rFonts w:ascii="Times New Roman" w:hAnsi="Times New Roman" w:cs="Times New Roman"/>
          <w:sz w:val="24"/>
          <w:szCs w:val="24"/>
          <w:lang w:val="lt-LT"/>
        </w:rPr>
        <w:t xml:space="preserve"> 3.</w:t>
      </w:r>
    </w:p>
    <w:p w14:paraId="205B6E9F" w14:textId="3A446E00" w:rsidR="00FD3428" w:rsidRPr="00EE623C" w:rsidRDefault="004D590B" w:rsidP="00FD3428">
      <w:pPr>
        <w:pStyle w:val="SLONormal"/>
        <w:rPr>
          <w:sz w:val="24"/>
          <w:lang w:val="lt-LT"/>
        </w:rPr>
      </w:pPr>
      <w:r w:rsidRPr="00EE623C">
        <w:rPr>
          <w:sz w:val="24"/>
          <w:lang w:val="lt-LT"/>
        </w:rPr>
        <w:t>KT</w:t>
      </w:r>
      <w:r w:rsidR="00295356" w:rsidRPr="00EE623C">
        <w:rPr>
          <w:sz w:val="24"/>
          <w:lang w:val="lt-LT"/>
        </w:rPr>
        <w:t xml:space="preserve">3 taškai skirti aukšto tikslumo bėgių tiesimui ir priežiūrai. </w:t>
      </w:r>
      <w:r w:rsidRPr="00EE623C">
        <w:rPr>
          <w:sz w:val="24"/>
          <w:lang w:val="lt-LT"/>
        </w:rPr>
        <w:t>KT</w:t>
      </w:r>
      <w:r w:rsidR="00295356" w:rsidRPr="00EE623C">
        <w:rPr>
          <w:sz w:val="24"/>
          <w:lang w:val="lt-LT"/>
        </w:rPr>
        <w:t xml:space="preserve">3 </w:t>
      </w:r>
      <w:r w:rsidR="00477DE1">
        <w:rPr>
          <w:sz w:val="24"/>
          <w:lang w:val="lt-LT"/>
        </w:rPr>
        <w:t>įrengiami</w:t>
      </w:r>
      <w:r w:rsidR="00477DE1" w:rsidRPr="00EE623C">
        <w:rPr>
          <w:sz w:val="24"/>
          <w:lang w:val="lt-LT"/>
        </w:rPr>
        <w:t xml:space="preserve"> </w:t>
      </w:r>
      <w:r w:rsidR="00295356" w:rsidRPr="00EE623C">
        <w:rPr>
          <w:sz w:val="24"/>
          <w:lang w:val="lt-LT"/>
        </w:rPr>
        <w:t xml:space="preserve">ant kontaktinio tinklo stulpų ir bus </w:t>
      </w:r>
      <w:r w:rsidR="00D63B3D">
        <w:rPr>
          <w:sz w:val="24"/>
          <w:lang w:val="lt-LT"/>
        </w:rPr>
        <w:t>įrengti</w:t>
      </w:r>
      <w:r w:rsidR="00D63B3D" w:rsidRPr="00EE623C">
        <w:rPr>
          <w:sz w:val="24"/>
          <w:lang w:val="lt-LT"/>
        </w:rPr>
        <w:t xml:space="preserve"> </w:t>
      </w:r>
      <w:r w:rsidR="00295356" w:rsidRPr="00EE623C">
        <w:rPr>
          <w:sz w:val="24"/>
          <w:lang w:val="lt-LT"/>
        </w:rPr>
        <w:t>bei išmatuot</w:t>
      </w:r>
      <w:r w:rsidRPr="00EE623C">
        <w:rPr>
          <w:sz w:val="24"/>
          <w:lang w:val="lt-LT"/>
        </w:rPr>
        <w:t>i</w:t>
      </w:r>
      <w:r w:rsidR="00295356" w:rsidRPr="00EE623C">
        <w:rPr>
          <w:sz w:val="24"/>
          <w:lang w:val="lt-LT"/>
        </w:rPr>
        <w:t xml:space="preserve"> atskiro </w:t>
      </w:r>
      <w:r w:rsidRPr="00EE623C">
        <w:rPr>
          <w:sz w:val="24"/>
          <w:lang w:val="lt-LT"/>
        </w:rPr>
        <w:t>Rangovo</w:t>
      </w:r>
      <w:r w:rsidR="00295356" w:rsidRPr="00EE623C">
        <w:rPr>
          <w:sz w:val="24"/>
          <w:lang w:val="lt-LT"/>
        </w:rPr>
        <w:t>, atsakingo už kontaktini</w:t>
      </w:r>
      <w:r w:rsidRPr="00EE623C">
        <w:rPr>
          <w:sz w:val="24"/>
          <w:lang w:val="lt-LT"/>
        </w:rPr>
        <w:t xml:space="preserve">o tinklo </w:t>
      </w:r>
      <w:r w:rsidR="00295356" w:rsidRPr="00EE623C">
        <w:rPr>
          <w:sz w:val="24"/>
          <w:lang w:val="lt-LT"/>
        </w:rPr>
        <w:t>statybą.</w:t>
      </w:r>
    </w:p>
    <w:p w14:paraId="6EAF9D4E" w14:textId="507F02B9" w:rsidR="00FD3428" w:rsidRPr="00EE623C" w:rsidRDefault="004D590B" w:rsidP="004D590B">
      <w:pPr>
        <w:pStyle w:val="3rdlevelheading"/>
        <w:rPr>
          <w:rFonts w:ascii="Times New Roman" w:hAnsi="Times New Roman" w:cs="Times New Roman"/>
          <w:sz w:val="24"/>
          <w:szCs w:val="24"/>
          <w:lang w:val="lt-LT"/>
        </w:rPr>
      </w:pPr>
      <w:r w:rsidRPr="00EE623C">
        <w:rPr>
          <w:rFonts w:ascii="Times New Roman" w:hAnsi="Times New Roman" w:cs="Times New Roman"/>
          <w:sz w:val="24"/>
          <w:szCs w:val="24"/>
          <w:lang w:val="lt-LT"/>
        </w:rPr>
        <w:t>Vertikalus kontrolinis tinklas</w:t>
      </w:r>
      <w:r w:rsidR="00FD3428" w:rsidRPr="00EE623C">
        <w:rPr>
          <w:rFonts w:ascii="Times New Roman" w:hAnsi="Times New Roman" w:cs="Times New Roman"/>
          <w:sz w:val="24"/>
          <w:szCs w:val="24"/>
          <w:lang w:val="lt-LT"/>
        </w:rPr>
        <w:t xml:space="preserve"> </w:t>
      </w:r>
    </w:p>
    <w:p w14:paraId="6232A77B" w14:textId="6E3CBE9A" w:rsidR="00FD3428" w:rsidRPr="00EE623C" w:rsidRDefault="003B77B3" w:rsidP="00FD3428">
      <w:pPr>
        <w:rPr>
          <w:rFonts w:ascii="Times New Roman" w:eastAsia="Times New Roman" w:hAnsi="Times New Roman" w:cs="Times New Roman"/>
          <w:kern w:val="24"/>
          <w:sz w:val="24"/>
          <w:szCs w:val="24"/>
          <w:lang w:val="lt-LT"/>
        </w:rPr>
      </w:pPr>
      <w:r>
        <w:rPr>
          <w:rFonts w:ascii="Times New Roman" w:eastAsia="Times New Roman" w:hAnsi="Times New Roman" w:cs="Times New Roman"/>
          <w:kern w:val="24"/>
          <w:sz w:val="24"/>
          <w:szCs w:val="24"/>
          <w:lang w:val="lt-LT"/>
        </w:rPr>
        <w:t>Vertikalaus tinklo sudarymui ir statybos aukščių kontrolei turi būti atlikta linijos niveliacija</w:t>
      </w:r>
      <w:r w:rsidR="004D590B" w:rsidRPr="00EE623C">
        <w:rPr>
          <w:rFonts w:ascii="Times New Roman" w:eastAsia="Times New Roman" w:hAnsi="Times New Roman" w:cs="Times New Roman"/>
          <w:kern w:val="24"/>
          <w:sz w:val="24"/>
          <w:szCs w:val="24"/>
          <w:lang w:val="lt-LT"/>
        </w:rPr>
        <w:t>. Norint gauti patikimus rezultatus, reikia laikytis šių reikalavimų:</w:t>
      </w:r>
    </w:p>
    <w:p w14:paraId="10CDD4BC" w14:textId="6B623429" w:rsidR="004D590B" w:rsidRPr="00EE623C" w:rsidRDefault="004D590B" w:rsidP="004D590B">
      <w:pPr>
        <w:pStyle w:val="SLOList"/>
        <w:rPr>
          <w:sz w:val="24"/>
          <w:lang w:val="lt-LT"/>
        </w:rPr>
      </w:pPr>
      <w:r w:rsidRPr="00EE623C">
        <w:rPr>
          <w:sz w:val="24"/>
          <w:lang w:val="lt-LT"/>
        </w:rPr>
        <w:t xml:space="preserve">Didžiausias </w:t>
      </w:r>
      <w:r w:rsidR="00D63B3D">
        <w:rPr>
          <w:sz w:val="24"/>
          <w:lang w:val="lt-LT"/>
        </w:rPr>
        <w:t>vizavimo spindul</w:t>
      </w:r>
      <w:r w:rsidR="003B77B3">
        <w:rPr>
          <w:sz w:val="24"/>
          <w:lang w:val="lt-LT"/>
        </w:rPr>
        <w:t>io ilgis</w:t>
      </w:r>
      <w:r w:rsidRPr="00EE623C">
        <w:rPr>
          <w:sz w:val="24"/>
          <w:lang w:val="lt-LT"/>
        </w:rPr>
        <w:t xml:space="preserve"> </w:t>
      </w:r>
      <w:r w:rsidR="002B707E">
        <w:rPr>
          <w:sz w:val="24"/>
          <w:lang w:val="lt-LT"/>
        </w:rPr>
        <w:t>gali</w:t>
      </w:r>
      <w:r w:rsidR="002B707E" w:rsidRPr="00EE623C">
        <w:rPr>
          <w:sz w:val="24"/>
          <w:lang w:val="lt-LT"/>
        </w:rPr>
        <w:t xml:space="preserve"> </w:t>
      </w:r>
      <w:r w:rsidRPr="00EE623C">
        <w:rPr>
          <w:sz w:val="24"/>
          <w:lang w:val="lt-LT"/>
        </w:rPr>
        <w:t>būti 100 metrų;</w:t>
      </w:r>
    </w:p>
    <w:p w14:paraId="4366F8AD" w14:textId="26243352" w:rsidR="004D590B" w:rsidRPr="00EE623C" w:rsidRDefault="004D590B" w:rsidP="004D590B">
      <w:pPr>
        <w:pStyle w:val="SLOList"/>
        <w:rPr>
          <w:sz w:val="24"/>
          <w:lang w:val="lt-LT"/>
        </w:rPr>
      </w:pPr>
      <w:r w:rsidRPr="00EE623C">
        <w:rPr>
          <w:sz w:val="24"/>
          <w:lang w:val="lt-LT"/>
        </w:rPr>
        <w:t xml:space="preserve">Rekomenduojama naudoti bent du </w:t>
      </w:r>
      <w:r w:rsidR="001F5847" w:rsidRPr="00EE623C">
        <w:rPr>
          <w:sz w:val="24"/>
          <w:lang w:val="lt-LT"/>
        </w:rPr>
        <w:t>valstybinius kontrolinius</w:t>
      </w:r>
      <w:r w:rsidRPr="00EE623C">
        <w:rPr>
          <w:sz w:val="24"/>
          <w:lang w:val="lt-LT"/>
        </w:rPr>
        <w:t xml:space="preserve"> taškus išilgai geležinkelio </w:t>
      </w:r>
      <w:r w:rsidR="002B707E">
        <w:rPr>
          <w:sz w:val="24"/>
          <w:lang w:val="lt-LT"/>
        </w:rPr>
        <w:t>trasos</w:t>
      </w:r>
      <w:r w:rsidRPr="00EE623C">
        <w:rPr>
          <w:sz w:val="24"/>
          <w:lang w:val="lt-LT"/>
        </w:rPr>
        <w:t xml:space="preserve">, esančius kiekviename </w:t>
      </w:r>
      <w:r w:rsidR="001F5847" w:rsidRPr="00EE623C">
        <w:rPr>
          <w:sz w:val="24"/>
          <w:lang w:val="lt-LT"/>
        </w:rPr>
        <w:t>niveliavimo</w:t>
      </w:r>
      <w:r w:rsidRPr="00EE623C">
        <w:rPr>
          <w:sz w:val="24"/>
          <w:lang w:val="lt-LT"/>
        </w:rPr>
        <w:t xml:space="preserve"> linijos gale. Tokiu būdu </w:t>
      </w:r>
      <w:r w:rsidR="002B707E">
        <w:rPr>
          <w:sz w:val="24"/>
          <w:lang w:val="lt-LT"/>
        </w:rPr>
        <w:t>ėjimas uždaromas</w:t>
      </w:r>
      <w:r w:rsidRPr="00EE623C">
        <w:rPr>
          <w:sz w:val="24"/>
          <w:lang w:val="lt-LT"/>
        </w:rPr>
        <w:t xml:space="preserve">, o </w:t>
      </w:r>
      <w:r w:rsidR="001F5847" w:rsidRPr="00EE623C">
        <w:rPr>
          <w:sz w:val="24"/>
          <w:lang w:val="lt-LT"/>
        </w:rPr>
        <w:t>niveliavimo</w:t>
      </w:r>
      <w:r w:rsidRPr="00EE623C">
        <w:rPr>
          <w:sz w:val="24"/>
          <w:lang w:val="lt-LT"/>
        </w:rPr>
        <w:t xml:space="preserve"> procesas </w:t>
      </w:r>
      <w:r w:rsidR="001F5847" w:rsidRPr="00EE623C">
        <w:rPr>
          <w:sz w:val="24"/>
          <w:lang w:val="lt-LT"/>
        </w:rPr>
        <w:t>būna</w:t>
      </w:r>
      <w:r w:rsidRPr="00EE623C">
        <w:rPr>
          <w:sz w:val="24"/>
          <w:lang w:val="lt-LT"/>
        </w:rPr>
        <w:t xml:space="preserve"> </w:t>
      </w:r>
      <w:r w:rsidR="00914FC6">
        <w:rPr>
          <w:sz w:val="24"/>
          <w:lang w:val="lt-LT"/>
        </w:rPr>
        <w:t>efektyvus</w:t>
      </w:r>
      <w:r w:rsidRPr="00EE623C">
        <w:rPr>
          <w:sz w:val="24"/>
          <w:lang w:val="lt-LT"/>
        </w:rPr>
        <w:t xml:space="preserve">. Jei šalia projekto teritorijos (10 km) nėra </w:t>
      </w:r>
      <w:r w:rsidR="001F5847" w:rsidRPr="00EE623C">
        <w:rPr>
          <w:sz w:val="24"/>
          <w:lang w:val="lt-LT"/>
        </w:rPr>
        <w:t>valstybinių kontrolinių taškų, vertikalūs</w:t>
      </w:r>
      <w:r w:rsidRPr="00EE623C">
        <w:rPr>
          <w:sz w:val="24"/>
          <w:lang w:val="lt-LT"/>
        </w:rPr>
        <w:t xml:space="preserve"> </w:t>
      </w:r>
      <w:r w:rsidR="001F5847" w:rsidRPr="00EE623C">
        <w:rPr>
          <w:sz w:val="24"/>
          <w:lang w:val="lt-LT"/>
        </w:rPr>
        <w:t>kontroliniai taškai</w:t>
      </w:r>
      <w:r w:rsidRPr="00EE623C">
        <w:rPr>
          <w:sz w:val="24"/>
          <w:lang w:val="lt-LT"/>
        </w:rPr>
        <w:t xml:space="preserve"> </w:t>
      </w:r>
      <w:r w:rsidR="001F5847" w:rsidRPr="00EE623C">
        <w:rPr>
          <w:sz w:val="24"/>
          <w:lang w:val="lt-LT"/>
        </w:rPr>
        <w:t>gali būti</w:t>
      </w:r>
      <w:r w:rsidRPr="00EE623C">
        <w:rPr>
          <w:sz w:val="24"/>
          <w:lang w:val="lt-LT"/>
        </w:rPr>
        <w:t xml:space="preserve"> išmatu</w:t>
      </w:r>
      <w:r w:rsidR="001F5847" w:rsidRPr="00EE623C">
        <w:rPr>
          <w:sz w:val="24"/>
          <w:lang w:val="lt-LT"/>
        </w:rPr>
        <w:t xml:space="preserve">oti naudojant </w:t>
      </w:r>
      <w:r w:rsidR="009D5ADA">
        <w:rPr>
          <w:sz w:val="24"/>
          <w:lang w:val="lt-LT"/>
        </w:rPr>
        <w:t>statinį matavimų</w:t>
      </w:r>
      <w:r w:rsidR="00275A26">
        <w:rPr>
          <w:sz w:val="24"/>
          <w:lang w:val="lt-LT"/>
        </w:rPr>
        <w:t xml:space="preserve"> metodą</w:t>
      </w:r>
      <w:r w:rsidRPr="00EE623C">
        <w:rPr>
          <w:sz w:val="24"/>
          <w:lang w:val="lt-LT"/>
        </w:rPr>
        <w:t xml:space="preserve">, jei tikslus </w:t>
      </w:r>
      <w:proofErr w:type="spellStart"/>
      <w:r w:rsidRPr="00EE623C">
        <w:rPr>
          <w:sz w:val="24"/>
          <w:lang w:val="lt-LT"/>
        </w:rPr>
        <w:t>geoidinis</w:t>
      </w:r>
      <w:proofErr w:type="spellEnd"/>
      <w:r w:rsidRPr="00EE623C">
        <w:rPr>
          <w:sz w:val="24"/>
          <w:lang w:val="lt-LT"/>
        </w:rPr>
        <w:t xml:space="preserve"> modelis</w:t>
      </w:r>
      <w:r w:rsidR="001F5847" w:rsidRPr="00EE623C">
        <w:rPr>
          <w:sz w:val="24"/>
          <w:lang w:val="lt-LT"/>
        </w:rPr>
        <w:t xml:space="preserve"> yra prieinamas</w:t>
      </w:r>
      <w:r w:rsidRPr="00EE623C">
        <w:rPr>
          <w:sz w:val="24"/>
          <w:lang w:val="lt-LT"/>
        </w:rPr>
        <w:t>;</w:t>
      </w:r>
    </w:p>
    <w:p w14:paraId="605EF085" w14:textId="55D189CF" w:rsidR="004D590B" w:rsidRPr="00EE623C" w:rsidRDefault="004D590B" w:rsidP="004D590B">
      <w:pPr>
        <w:pStyle w:val="SLOList"/>
        <w:rPr>
          <w:sz w:val="24"/>
          <w:lang w:val="lt-LT"/>
        </w:rPr>
      </w:pPr>
      <w:r w:rsidRPr="00EE623C">
        <w:rPr>
          <w:sz w:val="24"/>
          <w:lang w:val="lt-LT"/>
        </w:rPr>
        <w:t xml:space="preserve">Norint atlikti </w:t>
      </w:r>
      <w:r w:rsidR="001F5847" w:rsidRPr="00EE623C">
        <w:rPr>
          <w:sz w:val="24"/>
          <w:lang w:val="lt-LT"/>
        </w:rPr>
        <w:t>kokybiškus</w:t>
      </w:r>
      <w:r w:rsidRPr="00EE623C">
        <w:rPr>
          <w:sz w:val="24"/>
          <w:lang w:val="lt-LT"/>
        </w:rPr>
        <w:t xml:space="preserve"> matavimus, </w:t>
      </w:r>
      <w:r w:rsidR="001F5847" w:rsidRPr="00EE623C">
        <w:rPr>
          <w:sz w:val="24"/>
          <w:lang w:val="lt-LT"/>
        </w:rPr>
        <w:t>stebėjimo metu</w:t>
      </w:r>
      <w:r w:rsidRPr="00EE623C">
        <w:rPr>
          <w:sz w:val="24"/>
          <w:lang w:val="lt-LT"/>
        </w:rPr>
        <w:t xml:space="preserve"> reikėtų vengti blogų oro sąlygų, tokių kaip </w:t>
      </w:r>
      <w:r w:rsidR="00392C03">
        <w:rPr>
          <w:sz w:val="24"/>
          <w:lang w:val="lt-LT"/>
        </w:rPr>
        <w:t>refrakcija</w:t>
      </w:r>
      <w:r w:rsidR="00392C03" w:rsidRPr="00EE623C">
        <w:rPr>
          <w:sz w:val="24"/>
          <w:lang w:val="lt-LT"/>
        </w:rPr>
        <w:t xml:space="preserve"> </w:t>
      </w:r>
      <w:r w:rsidR="001F5847" w:rsidRPr="00EE623C">
        <w:rPr>
          <w:sz w:val="24"/>
          <w:lang w:val="lt-LT"/>
        </w:rPr>
        <w:t>dėl karščio</w:t>
      </w:r>
      <w:r w:rsidRPr="00EE623C">
        <w:rPr>
          <w:sz w:val="24"/>
          <w:lang w:val="lt-LT"/>
        </w:rPr>
        <w:t>, smarkus lietus ar rūkas;</w:t>
      </w:r>
    </w:p>
    <w:p w14:paraId="353DF8D5" w14:textId="7196E784" w:rsidR="004D590B" w:rsidRPr="00EE623C" w:rsidRDefault="004D590B" w:rsidP="004D590B">
      <w:pPr>
        <w:pStyle w:val="SLOList"/>
        <w:rPr>
          <w:sz w:val="24"/>
          <w:lang w:val="lt-LT"/>
        </w:rPr>
      </w:pPr>
      <w:r w:rsidRPr="00EE623C">
        <w:rPr>
          <w:sz w:val="24"/>
          <w:lang w:val="lt-LT"/>
        </w:rPr>
        <w:lastRenderedPageBreak/>
        <w:t xml:space="preserve">Esant </w:t>
      </w:r>
      <w:r w:rsidR="006F3715">
        <w:rPr>
          <w:sz w:val="24"/>
          <w:lang w:val="lt-LT"/>
        </w:rPr>
        <w:t xml:space="preserve">dideliems </w:t>
      </w:r>
      <w:proofErr w:type="spellStart"/>
      <w:r w:rsidR="006F3715">
        <w:rPr>
          <w:sz w:val="24"/>
          <w:lang w:val="lt-LT"/>
        </w:rPr>
        <w:t>nesąryšiams</w:t>
      </w:r>
      <w:proofErr w:type="spellEnd"/>
      <w:r w:rsidRPr="00EE623C">
        <w:rPr>
          <w:sz w:val="24"/>
          <w:lang w:val="lt-LT"/>
        </w:rPr>
        <w:t xml:space="preserve">, matavimai </w:t>
      </w:r>
      <w:r w:rsidR="001F5847" w:rsidRPr="00EE623C">
        <w:rPr>
          <w:sz w:val="24"/>
          <w:lang w:val="lt-LT"/>
        </w:rPr>
        <w:t>turi būti pakartoti</w:t>
      </w:r>
      <w:r w:rsidRPr="00EE623C">
        <w:rPr>
          <w:sz w:val="24"/>
          <w:lang w:val="lt-LT"/>
        </w:rPr>
        <w:t>;</w:t>
      </w:r>
    </w:p>
    <w:p w14:paraId="6BF411A7" w14:textId="5E92C953" w:rsidR="004D590B" w:rsidRPr="00EE623C" w:rsidRDefault="001F5847" w:rsidP="004D590B">
      <w:pPr>
        <w:pStyle w:val="SLOList"/>
        <w:rPr>
          <w:sz w:val="24"/>
          <w:lang w:val="lt-LT"/>
        </w:rPr>
      </w:pPr>
      <w:r w:rsidRPr="00EE623C">
        <w:rPr>
          <w:sz w:val="24"/>
          <w:lang w:val="lt-LT"/>
        </w:rPr>
        <w:t>Niveliavimo</w:t>
      </w:r>
      <w:r w:rsidR="004D590B" w:rsidRPr="00EE623C">
        <w:rPr>
          <w:sz w:val="24"/>
          <w:lang w:val="lt-LT"/>
        </w:rPr>
        <w:t xml:space="preserve"> prietaiso tikslumas turi būti 0,7 mm/km.</w:t>
      </w:r>
    </w:p>
    <w:p w14:paraId="087CE751" w14:textId="4478FF4B" w:rsidR="00FD3428" w:rsidRPr="00EE623C" w:rsidRDefault="003A342F" w:rsidP="00FD3428">
      <w:pPr>
        <w:pStyle w:val="2ndlevelheading"/>
        <w:rPr>
          <w:rFonts w:ascii="Times New Roman" w:hAnsi="Times New Roman"/>
          <w:sz w:val="24"/>
          <w:szCs w:val="24"/>
          <w:lang w:val="lt-LT"/>
        </w:rPr>
      </w:pPr>
      <w:bookmarkStart w:id="167" w:name="_Toc45650381"/>
      <w:r>
        <w:rPr>
          <w:rFonts w:ascii="Times New Roman" w:hAnsi="Times New Roman"/>
          <w:sz w:val="24"/>
          <w:szCs w:val="24"/>
          <w:lang w:val="lt-LT"/>
        </w:rPr>
        <w:t>Geodezinių punktų</w:t>
      </w:r>
      <w:r w:rsidR="002376F9" w:rsidRPr="00EE623C">
        <w:rPr>
          <w:rFonts w:ascii="Times New Roman" w:hAnsi="Times New Roman"/>
          <w:sz w:val="24"/>
          <w:szCs w:val="24"/>
          <w:lang w:val="lt-LT"/>
        </w:rPr>
        <w:t xml:space="preserve"> </w:t>
      </w:r>
      <w:r>
        <w:rPr>
          <w:rFonts w:ascii="Times New Roman" w:hAnsi="Times New Roman"/>
          <w:sz w:val="24"/>
          <w:szCs w:val="24"/>
          <w:lang w:val="lt-LT"/>
        </w:rPr>
        <w:t>konstrukcija</w:t>
      </w:r>
      <w:bookmarkEnd w:id="167"/>
    </w:p>
    <w:p w14:paraId="1C289C49" w14:textId="398FB26E" w:rsidR="0005504B" w:rsidRPr="00EE623C" w:rsidRDefault="0005504B" w:rsidP="0005504B">
      <w:pPr>
        <w:rPr>
          <w:rFonts w:ascii="Times New Roman" w:hAnsi="Times New Roman" w:cs="Times New Roman"/>
          <w:sz w:val="24"/>
          <w:lang w:val="lt-LT"/>
        </w:rPr>
      </w:pPr>
      <w:r w:rsidRPr="00EE623C">
        <w:rPr>
          <w:rFonts w:ascii="Times New Roman" w:hAnsi="Times New Roman" w:cs="Times New Roman"/>
          <w:sz w:val="24"/>
          <w:lang w:val="lt-LT"/>
        </w:rPr>
        <w:t xml:space="preserve">Geodezinio ženklo </w:t>
      </w:r>
      <w:r w:rsidR="00237E39">
        <w:rPr>
          <w:rFonts w:ascii="Times New Roman" w:hAnsi="Times New Roman" w:cs="Times New Roman"/>
          <w:sz w:val="24"/>
          <w:lang w:val="lt-LT"/>
        </w:rPr>
        <w:t>konstrukcija</w:t>
      </w:r>
      <w:r w:rsidR="00237E39" w:rsidRPr="00EE623C">
        <w:rPr>
          <w:rFonts w:ascii="Times New Roman" w:hAnsi="Times New Roman" w:cs="Times New Roman"/>
          <w:sz w:val="24"/>
          <w:lang w:val="lt-LT"/>
        </w:rPr>
        <w:t xml:space="preserve"> </w:t>
      </w:r>
      <w:r w:rsidRPr="00EE623C">
        <w:rPr>
          <w:rFonts w:ascii="Times New Roman" w:hAnsi="Times New Roman" w:cs="Times New Roman"/>
          <w:sz w:val="24"/>
          <w:lang w:val="lt-LT"/>
        </w:rPr>
        <w:t>ir naudojamos medžiagos priklauso nuo geodezinio tinklo tipo ir grunto savybių ženklo</w:t>
      </w:r>
      <w:r w:rsidR="00237E39">
        <w:rPr>
          <w:rFonts w:ascii="Times New Roman" w:hAnsi="Times New Roman" w:cs="Times New Roman"/>
          <w:sz w:val="24"/>
          <w:lang w:val="lt-LT"/>
        </w:rPr>
        <w:t xml:space="preserve"> įrengimo vietoje</w:t>
      </w:r>
      <w:r w:rsidRPr="00EE623C">
        <w:rPr>
          <w:rFonts w:ascii="Times New Roman" w:hAnsi="Times New Roman" w:cs="Times New Roman"/>
          <w:sz w:val="24"/>
          <w:lang w:val="lt-LT"/>
        </w:rPr>
        <w:t xml:space="preserve">, </w:t>
      </w:r>
      <w:r w:rsidR="00EF30F7" w:rsidRPr="00EE623C">
        <w:rPr>
          <w:rFonts w:ascii="Times New Roman" w:hAnsi="Times New Roman" w:cs="Times New Roman"/>
          <w:sz w:val="24"/>
          <w:lang w:val="lt-LT"/>
        </w:rPr>
        <w:t>kur</w:t>
      </w:r>
      <w:r w:rsidR="00EF30F7">
        <w:rPr>
          <w:rFonts w:ascii="Times New Roman" w:hAnsi="Times New Roman" w:cs="Times New Roman"/>
          <w:sz w:val="24"/>
          <w:lang w:val="lt-LT"/>
        </w:rPr>
        <w:t>ios</w:t>
      </w:r>
      <w:r w:rsidR="00EF30F7" w:rsidRPr="00EE623C">
        <w:rPr>
          <w:rFonts w:ascii="Times New Roman" w:hAnsi="Times New Roman" w:cs="Times New Roman"/>
          <w:sz w:val="24"/>
          <w:lang w:val="lt-LT"/>
        </w:rPr>
        <w:t xml:space="preserve"> </w:t>
      </w:r>
      <w:r w:rsidRPr="00EE623C">
        <w:rPr>
          <w:rFonts w:ascii="Times New Roman" w:hAnsi="Times New Roman" w:cs="Times New Roman"/>
          <w:sz w:val="24"/>
          <w:lang w:val="lt-LT"/>
        </w:rPr>
        <w:t xml:space="preserve">yra </w:t>
      </w:r>
      <w:r w:rsidR="0051387B">
        <w:rPr>
          <w:rFonts w:ascii="Times New Roman" w:hAnsi="Times New Roman" w:cs="Times New Roman"/>
          <w:sz w:val="24"/>
          <w:lang w:val="lt-LT"/>
        </w:rPr>
        <w:t>n</w:t>
      </w:r>
      <w:r w:rsidR="00EF30F7">
        <w:rPr>
          <w:rFonts w:ascii="Times New Roman" w:hAnsi="Times New Roman" w:cs="Times New Roman"/>
          <w:sz w:val="24"/>
          <w:lang w:val="lt-LT"/>
        </w:rPr>
        <w:t>ustatomos geodezinių darbų plano rengimo metu.</w:t>
      </w:r>
      <w:r w:rsidRPr="00EE623C">
        <w:rPr>
          <w:rFonts w:ascii="Times New Roman" w:hAnsi="Times New Roman" w:cs="Times New Roman"/>
          <w:sz w:val="24"/>
          <w:lang w:val="lt-LT"/>
        </w:rPr>
        <w:t xml:space="preserve"> Geodeziniai ženklai </w:t>
      </w:r>
      <w:r w:rsidR="00652227" w:rsidRPr="00EE623C">
        <w:rPr>
          <w:rFonts w:ascii="Times New Roman" w:hAnsi="Times New Roman" w:cs="Times New Roman"/>
          <w:sz w:val="24"/>
          <w:lang w:val="lt-LT"/>
        </w:rPr>
        <w:t>į</w:t>
      </w:r>
      <w:r w:rsidRPr="00EE623C">
        <w:rPr>
          <w:rFonts w:ascii="Times New Roman" w:hAnsi="Times New Roman" w:cs="Times New Roman"/>
          <w:sz w:val="24"/>
          <w:lang w:val="lt-LT"/>
        </w:rPr>
        <w:t>tvirtinami grunt</w:t>
      </w:r>
      <w:r w:rsidR="00652227" w:rsidRPr="00EE623C">
        <w:rPr>
          <w:rFonts w:ascii="Times New Roman" w:hAnsi="Times New Roman" w:cs="Times New Roman"/>
          <w:sz w:val="24"/>
          <w:lang w:val="lt-LT"/>
        </w:rPr>
        <w:t>e betoniniais pamatais</w:t>
      </w:r>
      <w:r w:rsidRPr="00EE623C">
        <w:rPr>
          <w:rFonts w:ascii="Times New Roman" w:hAnsi="Times New Roman" w:cs="Times New Roman"/>
          <w:sz w:val="24"/>
          <w:lang w:val="lt-LT"/>
        </w:rPr>
        <w:t>, kurių inkara</w:t>
      </w:r>
      <w:r w:rsidR="00652227" w:rsidRPr="00EE623C">
        <w:rPr>
          <w:rFonts w:ascii="Times New Roman" w:hAnsi="Times New Roman" w:cs="Times New Roman"/>
          <w:sz w:val="24"/>
          <w:lang w:val="lt-LT"/>
        </w:rPr>
        <w:t>i</w:t>
      </w:r>
      <w:r w:rsidRPr="00EE623C">
        <w:rPr>
          <w:rFonts w:ascii="Times New Roman" w:hAnsi="Times New Roman" w:cs="Times New Roman"/>
          <w:sz w:val="24"/>
          <w:lang w:val="lt-LT"/>
        </w:rPr>
        <w:t xml:space="preserve"> </w:t>
      </w:r>
      <w:r w:rsidR="00652227" w:rsidRPr="00EE623C">
        <w:rPr>
          <w:rFonts w:ascii="Times New Roman" w:hAnsi="Times New Roman" w:cs="Times New Roman"/>
          <w:sz w:val="24"/>
          <w:lang w:val="lt-LT"/>
        </w:rPr>
        <w:t>turi būti įrengti</w:t>
      </w:r>
      <w:r w:rsidRPr="00EE623C">
        <w:rPr>
          <w:rFonts w:ascii="Times New Roman" w:hAnsi="Times New Roman" w:cs="Times New Roman"/>
          <w:sz w:val="24"/>
          <w:lang w:val="lt-LT"/>
        </w:rPr>
        <w:t xml:space="preserve"> žemiau </w:t>
      </w:r>
      <w:r w:rsidR="00652227" w:rsidRPr="00EE623C">
        <w:rPr>
          <w:rFonts w:ascii="Times New Roman" w:hAnsi="Times New Roman" w:cs="Times New Roman"/>
          <w:sz w:val="24"/>
          <w:lang w:val="lt-LT"/>
        </w:rPr>
        <w:t>grunto</w:t>
      </w:r>
      <w:r w:rsidRPr="00EE623C">
        <w:rPr>
          <w:rFonts w:ascii="Times New Roman" w:hAnsi="Times New Roman" w:cs="Times New Roman"/>
          <w:sz w:val="24"/>
          <w:lang w:val="lt-LT"/>
        </w:rPr>
        <w:t xml:space="preserve"> užšalimo </w:t>
      </w:r>
      <w:r w:rsidR="00652227" w:rsidRPr="00EE623C">
        <w:rPr>
          <w:rFonts w:ascii="Times New Roman" w:hAnsi="Times New Roman" w:cs="Times New Roman"/>
          <w:sz w:val="24"/>
          <w:lang w:val="lt-LT"/>
        </w:rPr>
        <w:t>lygio</w:t>
      </w:r>
      <w:r w:rsidRPr="00EE623C">
        <w:rPr>
          <w:rFonts w:ascii="Times New Roman" w:hAnsi="Times New Roman" w:cs="Times New Roman"/>
          <w:sz w:val="24"/>
          <w:lang w:val="lt-LT"/>
        </w:rPr>
        <w:t xml:space="preserve">. Kiekvienas </w:t>
      </w:r>
      <w:r w:rsidR="00EF30F7">
        <w:rPr>
          <w:rFonts w:ascii="Times New Roman" w:hAnsi="Times New Roman" w:cs="Times New Roman"/>
          <w:sz w:val="24"/>
          <w:lang w:val="lt-LT"/>
        </w:rPr>
        <w:t>įrengtas</w:t>
      </w:r>
      <w:r w:rsidR="00EF30F7" w:rsidRPr="00EE623C">
        <w:rPr>
          <w:rFonts w:ascii="Times New Roman" w:hAnsi="Times New Roman" w:cs="Times New Roman"/>
          <w:sz w:val="24"/>
          <w:lang w:val="lt-LT"/>
        </w:rPr>
        <w:t xml:space="preserve"> </w:t>
      </w:r>
      <w:r w:rsidR="00EF30F7">
        <w:rPr>
          <w:rFonts w:ascii="Times New Roman" w:hAnsi="Times New Roman" w:cs="Times New Roman"/>
          <w:sz w:val="24"/>
          <w:lang w:val="lt-LT"/>
        </w:rPr>
        <w:t>ženklas</w:t>
      </w:r>
      <w:r w:rsidR="00EF30F7" w:rsidRPr="00EE623C">
        <w:rPr>
          <w:rFonts w:ascii="Times New Roman" w:hAnsi="Times New Roman" w:cs="Times New Roman"/>
          <w:sz w:val="24"/>
          <w:lang w:val="lt-LT"/>
        </w:rPr>
        <w:t xml:space="preserve"> </w:t>
      </w:r>
      <w:r w:rsidRPr="00EE623C">
        <w:rPr>
          <w:rFonts w:ascii="Times New Roman" w:hAnsi="Times New Roman" w:cs="Times New Roman"/>
          <w:sz w:val="24"/>
          <w:lang w:val="lt-LT"/>
        </w:rPr>
        <w:t>turi atitikti reikalaujamą tikslum</w:t>
      </w:r>
      <w:r w:rsidR="00EF30F7">
        <w:rPr>
          <w:rFonts w:ascii="Times New Roman" w:hAnsi="Times New Roman" w:cs="Times New Roman"/>
          <w:sz w:val="24"/>
          <w:lang w:val="lt-LT"/>
        </w:rPr>
        <w:t>ą</w:t>
      </w:r>
      <w:r w:rsidRPr="00EE623C">
        <w:rPr>
          <w:rFonts w:ascii="Times New Roman" w:hAnsi="Times New Roman" w:cs="Times New Roman"/>
          <w:sz w:val="24"/>
          <w:lang w:val="lt-LT"/>
        </w:rPr>
        <w:t xml:space="preserve"> tarp gretimų taškų (2 lentelė).</w:t>
      </w:r>
    </w:p>
    <w:p w14:paraId="0B30A3FA" w14:textId="3435E922" w:rsidR="0005504B" w:rsidRPr="00EE623C" w:rsidRDefault="0005504B" w:rsidP="0005504B">
      <w:pPr>
        <w:rPr>
          <w:rFonts w:ascii="Times New Roman" w:hAnsi="Times New Roman" w:cs="Times New Roman"/>
          <w:sz w:val="24"/>
          <w:lang w:val="lt-LT"/>
        </w:rPr>
      </w:pPr>
      <w:r w:rsidRPr="00EE623C">
        <w:rPr>
          <w:rFonts w:ascii="Times New Roman" w:hAnsi="Times New Roman" w:cs="Times New Roman"/>
          <w:sz w:val="24"/>
          <w:lang w:val="lt-LT"/>
        </w:rPr>
        <w:t>2 lentelė. Tikslumo nuokrypos yra išreikštos santykiniu *</w:t>
      </w:r>
      <w:proofErr w:type="spellStart"/>
      <w:r w:rsidRPr="00EE623C">
        <w:rPr>
          <w:rFonts w:ascii="Times New Roman" w:hAnsi="Times New Roman" w:cs="Times New Roman"/>
          <w:sz w:val="24"/>
          <w:lang w:val="lt-LT"/>
        </w:rPr>
        <w:t>ppm</w:t>
      </w:r>
      <w:proofErr w:type="spellEnd"/>
      <w:r w:rsidRPr="00EE623C">
        <w:rPr>
          <w:rFonts w:ascii="Times New Roman" w:hAnsi="Times New Roman" w:cs="Times New Roman"/>
          <w:sz w:val="24"/>
          <w:lang w:val="lt-LT"/>
        </w:rPr>
        <w:t xml:space="preserve"> tikslumu tarp gretimų taškų</w:t>
      </w:r>
    </w:p>
    <w:tbl>
      <w:tblPr>
        <w:tblW w:w="5000" w:type="pct"/>
        <w:tblLook w:val="04A0" w:firstRow="1" w:lastRow="0" w:firstColumn="1" w:lastColumn="0" w:noHBand="0" w:noVBand="1"/>
      </w:tblPr>
      <w:tblGrid>
        <w:gridCol w:w="1598"/>
        <w:gridCol w:w="3549"/>
        <w:gridCol w:w="4198"/>
      </w:tblGrid>
      <w:tr w:rsidR="00FD3428" w:rsidRPr="00EE623C" w14:paraId="27BDE601" w14:textId="77777777" w:rsidTr="00CB4DE3">
        <w:trPr>
          <w:trHeight w:val="288"/>
        </w:trPr>
        <w:tc>
          <w:tcPr>
            <w:tcW w:w="8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030E8" w14:textId="5B65B583" w:rsidR="00FD3428" w:rsidRPr="00EE623C" w:rsidRDefault="00652227" w:rsidP="00CB4DE3">
            <w:pPr>
              <w:pStyle w:val="3rdlevelheading"/>
              <w:numPr>
                <w:ilvl w:val="0"/>
                <w:numId w:val="0"/>
              </w:numPr>
              <w:jc w:val="center"/>
              <w:rPr>
                <w:rFonts w:ascii="Times New Roman" w:hAnsi="Times New Roman" w:cs="Times New Roman"/>
                <w:b w:val="0"/>
                <w:sz w:val="24"/>
                <w:szCs w:val="24"/>
                <w:lang w:val="lt-LT"/>
              </w:rPr>
            </w:pPr>
            <w:r w:rsidRPr="00EE623C">
              <w:rPr>
                <w:rFonts w:ascii="Times New Roman" w:hAnsi="Times New Roman" w:cs="Times New Roman"/>
                <w:b w:val="0"/>
                <w:sz w:val="24"/>
                <w:szCs w:val="24"/>
                <w:lang w:val="lt-LT"/>
              </w:rPr>
              <w:t>Taško klasė</w:t>
            </w:r>
          </w:p>
        </w:tc>
        <w:tc>
          <w:tcPr>
            <w:tcW w:w="1899" w:type="pct"/>
            <w:tcBorders>
              <w:top w:val="single" w:sz="4" w:space="0" w:color="auto"/>
              <w:left w:val="nil"/>
              <w:bottom w:val="single" w:sz="4" w:space="0" w:color="auto"/>
              <w:right w:val="single" w:sz="4" w:space="0" w:color="auto"/>
            </w:tcBorders>
            <w:shd w:val="clear" w:color="auto" w:fill="auto"/>
            <w:noWrap/>
            <w:vAlign w:val="center"/>
            <w:hideMark/>
          </w:tcPr>
          <w:p w14:paraId="28C126D9" w14:textId="4937BBEF" w:rsidR="00FD3428" w:rsidRPr="00EE623C" w:rsidRDefault="00652227" w:rsidP="00CB4DE3">
            <w:pPr>
              <w:pStyle w:val="3rdlevelheading"/>
              <w:numPr>
                <w:ilvl w:val="0"/>
                <w:numId w:val="0"/>
              </w:numPr>
              <w:jc w:val="center"/>
              <w:rPr>
                <w:rFonts w:ascii="Times New Roman" w:hAnsi="Times New Roman" w:cs="Times New Roman"/>
                <w:b w:val="0"/>
                <w:sz w:val="24"/>
                <w:szCs w:val="24"/>
                <w:lang w:val="lt-LT"/>
              </w:rPr>
            </w:pPr>
            <w:r w:rsidRPr="00EE623C">
              <w:rPr>
                <w:rFonts w:ascii="Times New Roman" w:hAnsi="Times New Roman" w:cs="Times New Roman"/>
                <w:b w:val="0"/>
                <w:sz w:val="24"/>
                <w:szCs w:val="24"/>
                <w:lang w:val="lt-LT"/>
              </w:rPr>
              <w:t xml:space="preserve">Horizontalus tikslumas </w:t>
            </w:r>
            <w:r w:rsidR="00FD3428" w:rsidRPr="00EE623C">
              <w:rPr>
                <w:rFonts w:ascii="Times New Roman" w:hAnsi="Times New Roman" w:cs="Times New Roman"/>
                <w:b w:val="0"/>
                <w:sz w:val="24"/>
                <w:szCs w:val="24"/>
                <w:lang w:val="lt-LT"/>
              </w:rPr>
              <w:t>(*</w:t>
            </w:r>
            <w:proofErr w:type="spellStart"/>
            <w:r w:rsidR="00FD3428" w:rsidRPr="00EE623C">
              <w:rPr>
                <w:rFonts w:ascii="Times New Roman" w:hAnsi="Times New Roman" w:cs="Times New Roman"/>
                <w:b w:val="0"/>
                <w:sz w:val="24"/>
                <w:szCs w:val="24"/>
                <w:lang w:val="lt-LT"/>
              </w:rPr>
              <w:t>ppm</w:t>
            </w:r>
            <w:proofErr w:type="spellEnd"/>
            <w:r w:rsidR="00FD3428" w:rsidRPr="00EE623C">
              <w:rPr>
                <w:rFonts w:ascii="Times New Roman" w:hAnsi="Times New Roman" w:cs="Times New Roman"/>
                <w:b w:val="0"/>
                <w:sz w:val="24"/>
                <w:szCs w:val="24"/>
                <w:lang w:val="lt-LT"/>
              </w:rPr>
              <w:t>)</w:t>
            </w:r>
          </w:p>
        </w:tc>
        <w:tc>
          <w:tcPr>
            <w:tcW w:w="2246" w:type="pct"/>
            <w:tcBorders>
              <w:top w:val="single" w:sz="4" w:space="0" w:color="auto"/>
              <w:left w:val="nil"/>
              <w:bottom w:val="single" w:sz="4" w:space="0" w:color="auto"/>
              <w:right w:val="single" w:sz="4" w:space="0" w:color="auto"/>
            </w:tcBorders>
            <w:shd w:val="clear" w:color="auto" w:fill="auto"/>
            <w:noWrap/>
            <w:vAlign w:val="center"/>
            <w:hideMark/>
          </w:tcPr>
          <w:p w14:paraId="14FC2255" w14:textId="566AF010" w:rsidR="00FD3428" w:rsidRPr="00EE623C" w:rsidRDefault="00652227" w:rsidP="00CB4DE3">
            <w:pPr>
              <w:pStyle w:val="3rdlevelheading"/>
              <w:numPr>
                <w:ilvl w:val="0"/>
                <w:numId w:val="0"/>
              </w:numPr>
              <w:jc w:val="center"/>
              <w:rPr>
                <w:rFonts w:ascii="Times New Roman" w:hAnsi="Times New Roman" w:cs="Times New Roman"/>
                <w:b w:val="0"/>
                <w:sz w:val="24"/>
                <w:szCs w:val="24"/>
                <w:lang w:val="lt-LT"/>
              </w:rPr>
            </w:pPr>
            <w:r w:rsidRPr="00EE623C">
              <w:rPr>
                <w:rFonts w:ascii="Times New Roman" w:hAnsi="Times New Roman" w:cs="Times New Roman"/>
                <w:b w:val="0"/>
                <w:sz w:val="24"/>
                <w:szCs w:val="24"/>
                <w:lang w:val="lt-LT"/>
              </w:rPr>
              <w:t xml:space="preserve">Vertikalus tikslumas </w:t>
            </w:r>
            <w:r w:rsidR="00FD3428" w:rsidRPr="00EE623C">
              <w:rPr>
                <w:rFonts w:ascii="Times New Roman" w:hAnsi="Times New Roman" w:cs="Times New Roman"/>
                <w:b w:val="0"/>
                <w:sz w:val="24"/>
                <w:szCs w:val="24"/>
                <w:lang w:val="lt-LT"/>
              </w:rPr>
              <w:t>(*</w:t>
            </w:r>
            <w:proofErr w:type="spellStart"/>
            <w:r w:rsidR="00FD3428" w:rsidRPr="00EE623C">
              <w:rPr>
                <w:rFonts w:ascii="Times New Roman" w:hAnsi="Times New Roman" w:cs="Times New Roman"/>
                <w:b w:val="0"/>
                <w:sz w:val="24"/>
                <w:szCs w:val="24"/>
                <w:lang w:val="lt-LT"/>
              </w:rPr>
              <w:t>ppm</w:t>
            </w:r>
            <w:proofErr w:type="spellEnd"/>
            <w:r w:rsidR="00FD3428" w:rsidRPr="00EE623C">
              <w:rPr>
                <w:rFonts w:ascii="Times New Roman" w:hAnsi="Times New Roman" w:cs="Times New Roman"/>
                <w:b w:val="0"/>
                <w:sz w:val="24"/>
                <w:szCs w:val="24"/>
                <w:lang w:val="lt-LT"/>
              </w:rPr>
              <w:t>)</w:t>
            </w:r>
          </w:p>
        </w:tc>
      </w:tr>
      <w:tr w:rsidR="00FD3428" w:rsidRPr="00EE623C" w14:paraId="7D678F26" w14:textId="77777777" w:rsidTr="00CB4DE3">
        <w:trPr>
          <w:trHeight w:val="288"/>
        </w:trPr>
        <w:tc>
          <w:tcPr>
            <w:tcW w:w="855" w:type="pct"/>
            <w:tcBorders>
              <w:top w:val="nil"/>
              <w:left w:val="single" w:sz="4" w:space="0" w:color="auto"/>
              <w:bottom w:val="single" w:sz="4" w:space="0" w:color="auto"/>
              <w:right w:val="single" w:sz="4" w:space="0" w:color="auto"/>
            </w:tcBorders>
            <w:shd w:val="clear" w:color="auto" w:fill="auto"/>
            <w:noWrap/>
            <w:vAlign w:val="center"/>
            <w:hideMark/>
          </w:tcPr>
          <w:p w14:paraId="3B2D8703" w14:textId="253529F6" w:rsidR="00FD3428" w:rsidRPr="00EE623C" w:rsidRDefault="004D590B"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KT</w:t>
            </w:r>
            <w:r w:rsidR="00FD3428" w:rsidRPr="00EE623C">
              <w:rPr>
                <w:rFonts w:ascii="Times New Roman" w:eastAsia="Times New Roman" w:hAnsi="Times New Roman" w:cs="Times New Roman"/>
                <w:kern w:val="24"/>
                <w:sz w:val="24"/>
                <w:szCs w:val="24"/>
                <w:lang w:val="lt-LT"/>
              </w:rPr>
              <w:t>1</w:t>
            </w:r>
          </w:p>
        </w:tc>
        <w:tc>
          <w:tcPr>
            <w:tcW w:w="1899" w:type="pct"/>
            <w:tcBorders>
              <w:top w:val="nil"/>
              <w:left w:val="nil"/>
              <w:bottom w:val="single" w:sz="4" w:space="0" w:color="auto"/>
              <w:right w:val="single" w:sz="4" w:space="0" w:color="auto"/>
            </w:tcBorders>
            <w:shd w:val="clear" w:color="auto" w:fill="auto"/>
            <w:noWrap/>
            <w:vAlign w:val="center"/>
            <w:hideMark/>
          </w:tcPr>
          <w:p w14:paraId="5CA13EFA" w14:textId="77777777" w:rsidR="00FD3428" w:rsidRPr="00EE623C" w:rsidRDefault="00FD3428"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10</w:t>
            </w:r>
          </w:p>
        </w:tc>
        <w:tc>
          <w:tcPr>
            <w:tcW w:w="2246" w:type="pct"/>
            <w:tcBorders>
              <w:top w:val="nil"/>
              <w:left w:val="nil"/>
              <w:bottom w:val="single" w:sz="4" w:space="0" w:color="auto"/>
              <w:right w:val="single" w:sz="4" w:space="0" w:color="auto"/>
            </w:tcBorders>
            <w:shd w:val="clear" w:color="auto" w:fill="auto"/>
            <w:noWrap/>
            <w:vAlign w:val="center"/>
            <w:hideMark/>
          </w:tcPr>
          <w:p w14:paraId="30F9E233" w14:textId="77777777" w:rsidR="00FD3428" w:rsidRPr="00EE623C" w:rsidRDefault="00FD3428"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10</w:t>
            </w:r>
          </w:p>
        </w:tc>
      </w:tr>
      <w:tr w:rsidR="00FD3428" w:rsidRPr="00EE623C" w14:paraId="79F474F1" w14:textId="77777777" w:rsidTr="00CB4DE3">
        <w:trPr>
          <w:trHeight w:val="288"/>
        </w:trPr>
        <w:tc>
          <w:tcPr>
            <w:tcW w:w="855" w:type="pct"/>
            <w:tcBorders>
              <w:top w:val="nil"/>
              <w:left w:val="single" w:sz="4" w:space="0" w:color="auto"/>
              <w:bottom w:val="single" w:sz="4" w:space="0" w:color="auto"/>
              <w:right w:val="single" w:sz="4" w:space="0" w:color="auto"/>
            </w:tcBorders>
            <w:shd w:val="clear" w:color="auto" w:fill="auto"/>
            <w:noWrap/>
            <w:vAlign w:val="center"/>
            <w:hideMark/>
          </w:tcPr>
          <w:p w14:paraId="08EB8FBB" w14:textId="666AFBCD" w:rsidR="00FD3428" w:rsidRPr="00EE623C" w:rsidRDefault="004D590B"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KT</w:t>
            </w:r>
            <w:r w:rsidR="00FD3428" w:rsidRPr="00EE623C">
              <w:rPr>
                <w:rFonts w:ascii="Times New Roman" w:eastAsia="Times New Roman" w:hAnsi="Times New Roman" w:cs="Times New Roman"/>
                <w:kern w:val="24"/>
                <w:sz w:val="24"/>
                <w:szCs w:val="24"/>
                <w:lang w:val="lt-LT"/>
              </w:rPr>
              <w:t>2</w:t>
            </w:r>
          </w:p>
        </w:tc>
        <w:tc>
          <w:tcPr>
            <w:tcW w:w="1899" w:type="pct"/>
            <w:tcBorders>
              <w:top w:val="nil"/>
              <w:left w:val="nil"/>
              <w:bottom w:val="single" w:sz="4" w:space="0" w:color="auto"/>
              <w:right w:val="single" w:sz="4" w:space="0" w:color="auto"/>
            </w:tcBorders>
            <w:shd w:val="clear" w:color="auto" w:fill="auto"/>
            <w:noWrap/>
            <w:vAlign w:val="center"/>
            <w:hideMark/>
          </w:tcPr>
          <w:p w14:paraId="4FF5B434" w14:textId="77777777" w:rsidR="00FD3428" w:rsidRPr="00EE623C" w:rsidRDefault="00FD3428"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20</w:t>
            </w:r>
          </w:p>
        </w:tc>
        <w:tc>
          <w:tcPr>
            <w:tcW w:w="2246" w:type="pct"/>
            <w:tcBorders>
              <w:top w:val="nil"/>
              <w:left w:val="nil"/>
              <w:bottom w:val="single" w:sz="4" w:space="0" w:color="auto"/>
              <w:right w:val="single" w:sz="4" w:space="0" w:color="auto"/>
            </w:tcBorders>
            <w:shd w:val="clear" w:color="auto" w:fill="auto"/>
            <w:noWrap/>
            <w:vAlign w:val="center"/>
            <w:hideMark/>
          </w:tcPr>
          <w:p w14:paraId="200EFC5E" w14:textId="5DC998AA" w:rsidR="00FD3428" w:rsidRPr="00EE623C" w:rsidRDefault="00FD3428" w:rsidP="00CB4DE3">
            <w:pPr>
              <w:spacing w:after="0" w:line="240" w:lineRule="auto"/>
              <w:jc w:val="center"/>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10</w:t>
            </w:r>
          </w:p>
        </w:tc>
      </w:tr>
    </w:tbl>
    <w:p w14:paraId="68F16E66" w14:textId="58BD0412" w:rsidR="00652227" w:rsidRPr="00EE623C" w:rsidRDefault="003A342F" w:rsidP="00652227">
      <w:pPr>
        <w:pStyle w:val="SLONormal"/>
        <w:rPr>
          <w:lang w:val="lt-LT"/>
        </w:rPr>
      </w:pPr>
      <w:r>
        <w:rPr>
          <w:lang w:val="lt-LT"/>
        </w:rPr>
        <w:t>Matavimams</w:t>
      </w:r>
      <w:r w:rsidR="00652227" w:rsidRPr="00EE623C">
        <w:rPr>
          <w:lang w:val="lt-LT"/>
        </w:rPr>
        <w:t>, kai atstumas yra mažesnis nei 200 metrų, didžiausias standartinis nuokrypis yra 4 mm.</w:t>
      </w:r>
    </w:p>
    <w:p w14:paraId="112529FB" w14:textId="665205C5" w:rsidR="00652227" w:rsidRPr="00EE623C" w:rsidRDefault="00652227" w:rsidP="00652227">
      <w:pPr>
        <w:pStyle w:val="SLONormal"/>
        <w:rPr>
          <w:lang w:val="lt-LT"/>
        </w:rPr>
      </w:pPr>
      <w:r w:rsidRPr="00EE623C">
        <w:rPr>
          <w:lang w:val="lt-LT"/>
        </w:rPr>
        <w:t>KT erdviniai duomenys bus įtraukti į projekto „</w:t>
      </w:r>
      <w:proofErr w:type="spellStart"/>
      <w:r w:rsidRPr="00EE623C">
        <w:rPr>
          <w:lang w:val="lt-LT"/>
        </w:rPr>
        <w:t>Rail</w:t>
      </w:r>
      <w:proofErr w:type="spellEnd"/>
      <w:r w:rsidRPr="00EE623C">
        <w:rPr>
          <w:lang w:val="lt-LT"/>
        </w:rPr>
        <w:t xml:space="preserve"> </w:t>
      </w:r>
      <w:proofErr w:type="spellStart"/>
      <w:r w:rsidRPr="00EE623C">
        <w:rPr>
          <w:lang w:val="lt-LT"/>
        </w:rPr>
        <w:t>Baltica</w:t>
      </w:r>
      <w:proofErr w:type="spellEnd"/>
      <w:r w:rsidRPr="00EE623C">
        <w:rPr>
          <w:lang w:val="lt-LT"/>
        </w:rPr>
        <w:t xml:space="preserve">“ BIM modelius, todėl visi planai ir dokumentai turi būti parengti pagal </w:t>
      </w:r>
      <w:r w:rsidR="003A342F">
        <w:rPr>
          <w:lang w:val="lt-LT"/>
        </w:rPr>
        <w:t>DG BIM EIR</w:t>
      </w:r>
      <w:r w:rsidRPr="00EE623C">
        <w:rPr>
          <w:lang w:val="lt-LT"/>
        </w:rPr>
        <w:t xml:space="preserve"> bendruosius reikalavimus. Kiekvienas kontrolinis taškas identifikuojamas unikaliu kodu pagal DG BIM EIR reikalavimus. Erdviniai duomenys turi būti susieti arba integruoti tiesiogiai į modeliavimo struktūrą ir BIM duomenų modelį. Perdavimas aprašytas CLSBIM. </w:t>
      </w:r>
    </w:p>
    <w:p w14:paraId="5F887079" w14:textId="42B87003" w:rsidR="00652227" w:rsidRPr="00EE623C" w:rsidRDefault="00652227" w:rsidP="00652227">
      <w:pPr>
        <w:pStyle w:val="SLONormal"/>
        <w:rPr>
          <w:lang w:val="lt-LT"/>
        </w:rPr>
      </w:pPr>
      <w:r w:rsidRPr="00EE623C">
        <w:rPr>
          <w:lang w:val="lt-LT"/>
        </w:rPr>
        <w:t>Nauji kontroliniai taškai turi būti įrengti ir paženklinti pagal kiekvienos Baltijos šalies nacionalinius įstatymus:</w:t>
      </w:r>
    </w:p>
    <w:p w14:paraId="7AF2A7C1" w14:textId="77777777" w:rsidR="00652227" w:rsidRPr="00924700" w:rsidRDefault="00652227" w:rsidP="00652227">
      <w:pPr>
        <w:pStyle w:val="SLOList"/>
        <w:tabs>
          <w:tab w:val="num" w:pos="709"/>
        </w:tabs>
        <w:ind w:left="709" w:hanging="283"/>
        <w:rPr>
          <w:sz w:val="24"/>
          <w:lang w:val="lt-LT"/>
        </w:rPr>
      </w:pPr>
      <w:r w:rsidRPr="00924700">
        <w:rPr>
          <w:sz w:val="24"/>
          <w:lang w:val="lt-LT"/>
        </w:rPr>
        <w:t>Estijoje:</w:t>
      </w:r>
      <w:r w:rsidR="00FD3428" w:rsidRPr="00924700">
        <w:rPr>
          <w:sz w:val="24"/>
          <w:lang w:val="lt-LT"/>
        </w:rPr>
        <w:t xml:space="preserve"> „</w:t>
      </w:r>
      <w:proofErr w:type="spellStart"/>
      <w:r w:rsidR="00FD3428" w:rsidRPr="00924700">
        <w:rPr>
          <w:sz w:val="24"/>
          <w:lang w:val="lt-LT"/>
        </w:rPr>
        <w:t>Geodeetiliste</w:t>
      </w:r>
      <w:proofErr w:type="spellEnd"/>
      <w:r w:rsidR="00FD3428" w:rsidRPr="00924700">
        <w:rPr>
          <w:sz w:val="24"/>
          <w:lang w:val="lt-LT"/>
        </w:rPr>
        <w:t xml:space="preserve"> </w:t>
      </w:r>
      <w:proofErr w:type="spellStart"/>
      <w:r w:rsidR="00FD3428" w:rsidRPr="00924700">
        <w:rPr>
          <w:sz w:val="24"/>
          <w:lang w:val="lt-LT"/>
        </w:rPr>
        <w:t>tööde</w:t>
      </w:r>
      <w:proofErr w:type="spellEnd"/>
      <w:r w:rsidR="00FD3428" w:rsidRPr="00924700">
        <w:rPr>
          <w:sz w:val="24"/>
          <w:lang w:val="lt-LT"/>
        </w:rPr>
        <w:t xml:space="preserve"> </w:t>
      </w:r>
      <w:proofErr w:type="spellStart"/>
      <w:r w:rsidR="00FD3428" w:rsidRPr="00924700">
        <w:rPr>
          <w:sz w:val="24"/>
          <w:lang w:val="lt-LT"/>
        </w:rPr>
        <w:t>tegemise</w:t>
      </w:r>
      <w:proofErr w:type="spellEnd"/>
      <w:r w:rsidR="00FD3428" w:rsidRPr="00924700">
        <w:rPr>
          <w:sz w:val="24"/>
          <w:lang w:val="lt-LT"/>
        </w:rPr>
        <w:t xml:space="preserve"> ja </w:t>
      </w:r>
      <w:proofErr w:type="spellStart"/>
      <w:r w:rsidR="00FD3428" w:rsidRPr="00924700">
        <w:rPr>
          <w:sz w:val="24"/>
          <w:lang w:val="lt-LT"/>
        </w:rPr>
        <w:t>geodeetilise</w:t>
      </w:r>
      <w:proofErr w:type="spellEnd"/>
      <w:r w:rsidR="00FD3428" w:rsidRPr="00924700">
        <w:rPr>
          <w:sz w:val="24"/>
          <w:lang w:val="lt-LT"/>
        </w:rPr>
        <w:t xml:space="preserve"> </w:t>
      </w:r>
      <w:proofErr w:type="spellStart"/>
      <w:r w:rsidR="00FD3428" w:rsidRPr="00924700">
        <w:rPr>
          <w:sz w:val="24"/>
          <w:lang w:val="lt-LT"/>
        </w:rPr>
        <w:t>märgi</w:t>
      </w:r>
      <w:proofErr w:type="spellEnd"/>
      <w:r w:rsidR="00FD3428" w:rsidRPr="00924700">
        <w:rPr>
          <w:sz w:val="24"/>
          <w:lang w:val="lt-LT"/>
        </w:rPr>
        <w:t xml:space="preserve"> </w:t>
      </w:r>
      <w:proofErr w:type="spellStart"/>
      <w:r w:rsidR="00FD3428" w:rsidRPr="00924700">
        <w:rPr>
          <w:sz w:val="24"/>
          <w:lang w:val="lt-LT"/>
        </w:rPr>
        <w:t>tähistamise</w:t>
      </w:r>
      <w:proofErr w:type="spellEnd"/>
      <w:r w:rsidR="00FD3428" w:rsidRPr="00924700">
        <w:rPr>
          <w:sz w:val="24"/>
          <w:lang w:val="lt-LT"/>
        </w:rPr>
        <w:t xml:space="preserve"> </w:t>
      </w:r>
      <w:proofErr w:type="spellStart"/>
      <w:r w:rsidR="00FD3428" w:rsidRPr="00924700">
        <w:rPr>
          <w:sz w:val="24"/>
          <w:lang w:val="lt-LT"/>
        </w:rPr>
        <w:t>kord</w:t>
      </w:r>
      <w:proofErr w:type="spellEnd"/>
      <w:r w:rsidR="00FD3428" w:rsidRPr="00924700">
        <w:rPr>
          <w:sz w:val="24"/>
          <w:lang w:val="lt-LT"/>
        </w:rPr>
        <w:t xml:space="preserve">, </w:t>
      </w:r>
      <w:proofErr w:type="spellStart"/>
      <w:r w:rsidR="00FD3428" w:rsidRPr="00924700">
        <w:rPr>
          <w:sz w:val="24"/>
          <w:lang w:val="lt-LT"/>
        </w:rPr>
        <w:t>geodeetilise</w:t>
      </w:r>
      <w:proofErr w:type="spellEnd"/>
      <w:r w:rsidR="00FD3428" w:rsidRPr="00924700">
        <w:rPr>
          <w:sz w:val="24"/>
          <w:lang w:val="lt-LT"/>
        </w:rPr>
        <w:t xml:space="preserve"> </w:t>
      </w:r>
      <w:proofErr w:type="spellStart"/>
      <w:r w:rsidR="00FD3428" w:rsidRPr="00924700">
        <w:rPr>
          <w:sz w:val="24"/>
          <w:lang w:val="lt-LT"/>
        </w:rPr>
        <w:t>märgi</w:t>
      </w:r>
      <w:proofErr w:type="spellEnd"/>
      <w:r w:rsidR="00FD3428" w:rsidRPr="00924700">
        <w:rPr>
          <w:sz w:val="24"/>
          <w:lang w:val="lt-LT"/>
        </w:rPr>
        <w:t xml:space="preserve"> </w:t>
      </w:r>
      <w:proofErr w:type="spellStart"/>
      <w:r w:rsidR="00FD3428" w:rsidRPr="00924700">
        <w:rPr>
          <w:sz w:val="24"/>
          <w:lang w:val="lt-LT"/>
        </w:rPr>
        <w:t>kaitsevööndi</w:t>
      </w:r>
      <w:proofErr w:type="spellEnd"/>
      <w:r w:rsidR="00FD3428" w:rsidRPr="00924700">
        <w:rPr>
          <w:sz w:val="24"/>
          <w:lang w:val="lt-LT"/>
        </w:rPr>
        <w:t xml:space="preserve"> </w:t>
      </w:r>
      <w:proofErr w:type="spellStart"/>
      <w:r w:rsidR="00FD3428" w:rsidRPr="00924700">
        <w:rPr>
          <w:sz w:val="24"/>
          <w:lang w:val="lt-LT"/>
        </w:rPr>
        <w:t>ulatus</w:t>
      </w:r>
      <w:proofErr w:type="spellEnd"/>
      <w:r w:rsidR="00FD3428" w:rsidRPr="00924700">
        <w:rPr>
          <w:sz w:val="24"/>
          <w:lang w:val="lt-LT"/>
        </w:rPr>
        <w:t xml:space="preserve"> </w:t>
      </w:r>
      <w:proofErr w:type="spellStart"/>
      <w:r w:rsidR="00FD3428" w:rsidRPr="00924700">
        <w:rPr>
          <w:sz w:val="24"/>
          <w:lang w:val="lt-LT"/>
        </w:rPr>
        <w:t>ning</w:t>
      </w:r>
      <w:proofErr w:type="spellEnd"/>
      <w:r w:rsidR="00FD3428" w:rsidRPr="00924700">
        <w:rPr>
          <w:sz w:val="24"/>
          <w:lang w:val="lt-LT"/>
        </w:rPr>
        <w:t xml:space="preserve"> </w:t>
      </w:r>
      <w:proofErr w:type="spellStart"/>
      <w:r w:rsidR="00FD3428" w:rsidRPr="00924700">
        <w:rPr>
          <w:sz w:val="24"/>
          <w:lang w:val="lt-LT"/>
        </w:rPr>
        <w:t>kaitsevööndis</w:t>
      </w:r>
      <w:proofErr w:type="spellEnd"/>
      <w:r w:rsidR="00FD3428" w:rsidRPr="00924700">
        <w:rPr>
          <w:sz w:val="24"/>
          <w:lang w:val="lt-LT"/>
        </w:rPr>
        <w:t xml:space="preserve"> </w:t>
      </w:r>
      <w:proofErr w:type="spellStart"/>
      <w:r w:rsidR="00FD3428" w:rsidRPr="00924700">
        <w:rPr>
          <w:sz w:val="24"/>
          <w:lang w:val="lt-LT"/>
        </w:rPr>
        <w:t>teg</w:t>
      </w:r>
      <w:r w:rsidRPr="00924700">
        <w:rPr>
          <w:sz w:val="24"/>
          <w:lang w:val="lt-LT"/>
        </w:rPr>
        <w:t>utsemiseks</w:t>
      </w:r>
      <w:proofErr w:type="spellEnd"/>
      <w:r w:rsidRPr="00924700">
        <w:rPr>
          <w:sz w:val="24"/>
          <w:lang w:val="lt-LT"/>
        </w:rPr>
        <w:t xml:space="preserve"> </w:t>
      </w:r>
      <w:proofErr w:type="spellStart"/>
      <w:r w:rsidRPr="00924700">
        <w:rPr>
          <w:sz w:val="24"/>
          <w:lang w:val="lt-LT"/>
        </w:rPr>
        <w:t>loa</w:t>
      </w:r>
      <w:proofErr w:type="spellEnd"/>
      <w:r w:rsidRPr="00924700">
        <w:rPr>
          <w:sz w:val="24"/>
          <w:lang w:val="lt-LT"/>
        </w:rPr>
        <w:t xml:space="preserve"> </w:t>
      </w:r>
      <w:proofErr w:type="spellStart"/>
      <w:r w:rsidRPr="00924700">
        <w:rPr>
          <w:sz w:val="24"/>
          <w:lang w:val="lt-LT"/>
        </w:rPr>
        <w:t>taotlemise</w:t>
      </w:r>
      <w:proofErr w:type="spellEnd"/>
      <w:r w:rsidRPr="00924700">
        <w:rPr>
          <w:sz w:val="24"/>
          <w:lang w:val="lt-LT"/>
        </w:rPr>
        <w:t xml:space="preserve"> </w:t>
      </w:r>
      <w:proofErr w:type="spellStart"/>
      <w:r w:rsidRPr="00924700">
        <w:rPr>
          <w:sz w:val="24"/>
          <w:lang w:val="lt-LT"/>
        </w:rPr>
        <w:t>kord</w:t>
      </w:r>
      <w:proofErr w:type="spellEnd"/>
      <w:r w:rsidRPr="00924700">
        <w:rPr>
          <w:sz w:val="24"/>
          <w:lang w:val="lt-LT"/>
        </w:rPr>
        <w:t>“, 2013-07-06</w:t>
      </w:r>
      <w:r w:rsidR="00FD3428" w:rsidRPr="00924700">
        <w:rPr>
          <w:sz w:val="24"/>
          <w:lang w:val="lt-LT"/>
        </w:rPr>
        <w:t>.</w:t>
      </w:r>
    </w:p>
    <w:p w14:paraId="6D62AC3A" w14:textId="4A1A8316" w:rsidR="008441EF" w:rsidRPr="00924700" w:rsidRDefault="00652227" w:rsidP="00652227">
      <w:pPr>
        <w:pStyle w:val="SLOList"/>
        <w:tabs>
          <w:tab w:val="num" w:pos="709"/>
        </w:tabs>
        <w:ind w:left="709" w:hanging="283"/>
        <w:rPr>
          <w:sz w:val="24"/>
          <w:lang w:val="lt-LT"/>
        </w:rPr>
      </w:pPr>
      <w:r w:rsidRPr="00924700">
        <w:rPr>
          <w:lang w:val="lt-LT"/>
        </w:rPr>
        <w:t>Latvijoje:</w:t>
      </w:r>
      <w:r w:rsidR="00FD3428" w:rsidRPr="00924700">
        <w:rPr>
          <w:lang w:val="lt-LT"/>
        </w:rPr>
        <w:t xml:space="preserve"> </w:t>
      </w:r>
      <w:r w:rsidRPr="00924700">
        <w:rPr>
          <w:sz w:val="24"/>
          <w:lang w:val="lt-LT"/>
        </w:rPr>
        <w:t>Ministrų kabineto reglamentas Nr. 497 „Vietinio geodezinio tinklo nuostatai“</w:t>
      </w:r>
    </w:p>
    <w:p w14:paraId="3D29F906" w14:textId="44297D1E" w:rsidR="00FD3428" w:rsidRPr="00EE623C" w:rsidRDefault="00652227" w:rsidP="003E05A0">
      <w:pPr>
        <w:pStyle w:val="SLOList"/>
        <w:tabs>
          <w:tab w:val="num" w:pos="709"/>
        </w:tabs>
        <w:ind w:left="709" w:hanging="283"/>
        <w:rPr>
          <w:sz w:val="24"/>
          <w:lang w:val="lt-LT"/>
        </w:rPr>
      </w:pPr>
      <w:r w:rsidRPr="00EE623C">
        <w:rPr>
          <w:sz w:val="24"/>
          <w:lang w:val="lt-LT"/>
        </w:rPr>
        <w:t>Lietuvoje: „</w:t>
      </w:r>
      <w:r w:rsidR="00FD3428" w:rsidRPr="00EE623C">
        <w:rPr>
          <w:sz w:val="24"/>
          <w:lang w:val="lt-LT"/>
        </w:rPr>
        <w:t xml:space="preserve">Dėl techninių reikalavimų reglamento GKTR 2.12.01:2001 patvirtinimo“, </w:t>
      </w:r>
      <w:r w:rsidR="00256F3A" w:rsidRPr="00EE623C">
        <w:rPr>
          <w:sz w:val="24"/>
          <w:lang w:val="lt-LT"/>
        </w:rPr>
        <w:t>„</w:t>
      </w:r>
      <w:r w:rsidR="00FD3428" w:rsidRPr="00EE623C">
        <w:rPr>
          <w:sz w:val="24"/>
          <w:lang w:val="lt-LT"/>
        </w:rPr>
        <w:t xml:space="preserve">Dėl Valstybinės geodezijos ir kartografijos tarnybos direktoriaus 2000 04 12 įsakymo NR. 28 „Dėl techninių reikalavimų reglamento GKTR 2.08.01:2000 patvirtinimo“ </w:t>
      </w:r>
      <w:r w:rsidR="00256F3A" w:rsidRPr="00EE623C">
        <w:rPr>
          <w:sz w:val="24"/>
          <w:lang w:val="lt-LT"/>
        </w:rPr>
        <w:t>ir</w:t>
      </w:r>
      <w:r w:rsidR="00FD3428" w:rsidRPr="00EE623C">
        <w:rPr>
          <w:sz w:val="24"/>
          <w:lang w:val="lt-LT"/>
        </w:rPr>
        <w:t xml:space="preserve"> „Lietuvos Respublikos geodezijos ir kartografijos įstatymas”.</w:t>
      </w:r>
    </w:p>
    <w:p w14:paraId="493BEA78" w14:textId="594D1754" w:rsidR="004C1979" w:rsidRPr="00EE623C" w:rsidRDefault="00256F3A" w:rsidP="00FD3428">
      <w:pPr>
        <w:pStyle w:val="3rdlevelheading"/>
        <w:numPr>
          <w:ilvl w:val="2"/>
          <w:numId w:val="0"/>
        </w:numPr>
        <w:rPr>
          <w:rFonts w:ascii="Times New Roman" w:hAnsi="Times New Roman" w:cs="Times New Roman"/>
          <w:b w:val="0"/>
          <w:sz w:val="24"/>
          <w:szCs w:val="24"/>
          <w:lang w:val="lt-LT"/>
        </w:rPr>
      </w:pPr>
      <w:r w:rsidRPr="00EE623C">
        <w:rPr>
          <w:rFonts w:ascii="Times New Roman" w:hAnsi="Times New Roman" w:cs="Times New Roman"/>
          <w:b w:val="0"/>
          <w:sz w:val="24"/>
          <w:szCs w:val="24"/>
          <w:lang w:val="lt-LT"/>
        </w:rPr>
        <w:t xml:space="preserve">Kiekvienoje </w:t>
      </w:r>
      <w:r w:rsidR="003A342F">
        <w:rPr>
          <w:rFonts w:ascii="Times New Roman" w:hAnsi="Times New Roman" w:cs="Times New Roman"/>
          <w:b w:val="0"/>
          <w:sz w:val="24"/>
          <w:szCs w:val="24"/>
          <w:lang w:val="lt-LT"/>
        </w:rPr>
        <w:t>geodezinio punkto</w:t>
      </w:r>
      <w:r w:rsidR="003A342F" w:rsidRPr="00EE623C">
        <w:rPr>
          <w:rFonts w:ascii="Times New Roman" w:hAnsi="Times New Roman" w:cs="Times New Roman"/>
          <w:b w:val="0"/>
          <w:sz w:val="24"/>
          <w:szCs w:val="24"/>
          <w:lang w:val="lt-LT"/>
        </w:rPr>
        <w:t xml:space="preserve"> </w:t>
      </w:r>
      <w:r w:rsidRPr="00EE623C">
        <w:rPr>
          <w:rFonts w:ascii="Times New Roman" w:hAnsi="Times New Roman" w:cs="Times New Roman"/>
          <w:b w:val="0"/>
          <w:sz w:val="24"/>
          <w:szCs w:val="24"/>
          <w:lang w:val="lt-LT"/>
        </w:rPr>
        <w:t>kortelėje turi būti nurodyta informacija, kurios reikalaujama pagal vietos įstatymus ir WGS84 koordinatės. Pasienio atkarpose (10 km) kiekvieno kontrolinio punkto kortelėje taip pat turi būti nurodyta kaimyninės šalies informacija, kaip reikalaujama kaimyninės šalies teisės aktuose.</w:t>
      </w:r>
    </w:p>
    <w:p w14:paraId="0E432570" w14:textId="762D6949" w:rsidR="00FD3428" w:rsidRPr="00EE623C" w:rsidRDefault="00256F3A" w:rsidP="00256F3A">
      <w:pPr>
        <w:pStyle w:val="3rdlevelheading"/>
        <w:rPr>
          <w:rFonts w:ascii="Times New Roman" w:hAnsi="Times New Roman" w:cs="Times New Roman"/>
          <w:sz w:val="24"/>
          <w:szCs w:val="24"/>
          <w:lang w:val="lt-LT"/>
        </w:rPr>
      </w:pPr>
      <w:r w:rsidRPr="00EE623C">
        <w:rPr>
          <w:rFonts w:ascii="Times New Roman" w:hAnsi="Times New Roman" w:cs="Times New Roman"/>
          <w:sz w:val="24"/>
          <w:szCs w:val="24"/>
          <w:lang w:val="lt-LT"/>
        </w:rPr>
        <w:t>Kontrolinio taško eksploatavimo laikas</w:t>
      </w:r>
      <w:r w:rsidR="004C1979" w:rsidRPr="00EE623C">
        <w:rPr>
          <w:rFonts w:ascii="Times New Roman" w:hAnsi="Times New Roman" w:cs="Times New Roman"/>
          <w:sz w:val="24"/>
          <w:szCs w:val="24"/>
          <w:lang w:val="lt-LT"/>
        </w:rPr>
        <w:t xml:space="preserve"> </w:t>
      </w:r>
    </w:p>
    <w:p w14:paraId="3D66F436" w14:textId="26487BBC" w:rsidR="001F49F1" w:rsidRPr="00EE623C" w:rsidRDefault="004D590B" w:rsidP="003E05A0">
      <w:pPr>
        <w:pStyle w:val="SLOList"/>
        <w:tabs>
          <w:tab w:val="num" w:pos="709"/>
        </w:tabs>
        <w:ind w:hanging="4468"/>
        <w:rPr>
          <w:sz w:val="24"/>
          <w:lang w:val="lt-LT"/>
        </w:rPr>
      </w:pPr>
      <w:r w:rsidRPr="00EE623C">
        <w:rPr>
          <w:sz w:val="24"/>
          <w:lang w:val="lt-LT"/>
        </w:rPr>
        <w:t>KT</w:t>
      </w:r>
      <w:r w:rsidR="00F21932" w:rsidRPr="00EE623C">
        <w:rPr>
          <w:sz w:val="24"/>
          <w:lang w:val="lt-LT"/>
        </w:rPr>
        <w:t xml:space="preserve">1 </w:t>
      </w:r>
      <w:r w:rsidR="00256F3A" w:rsidRPr="00EE623C">
        <w:rPr>
          <w:sz w:val="24"/>
          <w:lang w:val="lt-LT"/>
        </w:rPr>
        <w:t>ir</w:t>
      </w:r>
      <w:r w:rsidR="00F21932" w:rsidRPr="00EE623C">
        <w:rPr>
          <w:sz w:val="24"/>
          <w:lang w:val="lt-LT"/>
        </w:rPr>
        <w:t xml:space="preserve"> </w:t>
      </w:r>
      <w:r w:rsidRPr="00EE623C">
        <w:rPr>
          <w:sz w:val="24"/>
          <w:lang w:val="lt-LT"/>
        </w:rPr>
        <w:t>KT</w:t>
      </w:r>
      <w:r w:rsidR="00F21932" w:rsidRPr="00EE623C">
        <w:rPr>
          <w:sz w:val="24"/>
          <w:lang w:val="lt-LT"/>
        </w:rPr>
        <w:t xml:space="preserve">2 </w:t>
      </w:r>
      <w:r w:rsidR="00256F3A" w:rsidRPr="00EE623C">
        <w:rPr>
          <w:sz w:val="24"/>
          <w:lang w:val="lt-LT"/>
        </w:rPr>
        <w:t>eksploatavimo laikas turi būti bent 30 metų</w:t>
      </w:r>
      <w:r w:rsidR="00F21932" w:rsidRPr="00EE623C">
        <w:rPr>
          <w:sz w:val="24"/>
          <w:lang w:val="lt-LT"/>
        </w:rPr>
        <w:t>.</w:t>
      </w:r>
    </w:p>
    <w:p w14:paraId="212382AA" w14:textId="5ED4AF5C" w:rsidR="00171B8D" w:rsidRPr="00EE623C" w:rsidRDefault="00256F3A" w:rsidP="00171B8D">
      <w:pPr>
        <w:pStyle w:val="2ndlevelheading"/>
        <w:rPr>
          <w:sz w:val="24"/>
          <w:szCs w:val="24"/>
          <w:lang w:val="lt-LT"/>
        </w:rPr>
      </w:pPr>
      <w:bookmarkStart w:id="168" w:name="_Toc45650382"/>
      <w:r w:rsidRPr="00EE623C">
        <w:rPr>
          <w:rFonts w:ascii="Times New Roman" w:hAnsi="Times New Roman"/>
          <w:sz w:val="24"/>
          <w:szCs w:val="24"/>
          <w:lang w:val="lt-LT"/>
        </w:rPr>
        <w:t>Pasienio ruožas</w:t>
      </w:r>
      <w:r w:rsidR="00171B8D" w:rsidRPr="00EE623C">
        <w:rPr>
          <w:sz w:val="24"/>
          <w:szCs w:val="24"/>
          <w:lang w:val="lt-LT"/>
        </w:rPr>
        <w:t>.</w:t>
      </w:r>
      <w:bookmarkEnd w:id="168"/>
    </w:p>
    <w:p w14:paraId="6A5870F9" w14:textId="356356B0" w:rsidR="00171B8D" w:rsidRPr="00EE623C" w:rsidRDefault="00256F3A" w:rsidP="00171B8D">
      <w:pPr>
        <w:pStyle w:val="SLONormal"/>
        <w:rPr>
          <w:sz w:val="24"/>
          <w:lang w:val="lt-LT"/>
        </w:rPr>
      </w:pPr>
      <w:r w:rsidRPr="00EE623C">
        <w:rPr>
          <w:sz w:val="24"/>
          <w:lang w:val="lt-LT"/>
        </w:rPr>
        <w:t>Pasienio ruožas yra 10 km ilgio ruožas, kuri tęsiasi 5,0 km į abi kaimynines šalis. Pasienio ruože kiekvienas kontrolinis taškas turi būti pažymėtas trimis skirtingomis koordinačių sistemomis.</w:t>
      </w:r>
    </w:p>
    <w:p w14:paraId="5DF2E9A8" w14:textId="62BC7B64" w:rsidR="00171B8D" w:rsidRPr="00EE623C" w:rsidRDefault="00256F3A" w:rsidP="00171B8D">
      <w:pPr>
        <w:pStyle w:val="SLOList"/>
        <w:numPr>
          <w:ilvl w:val="0"/>
          <w:numId w:val="0"/>
        </w:numPr>
        <w:spacing w:before="0" w:after="0"/>
        <w:rPr>
          <w:sz w:val="24"/>
          <w:lang w:val="lt-LT"/>
        </w:rPr>
      </w:pPr>
      <w:r w:rsidRPr="00EE623C">
        <w:rPr>
          <w:sz w:val="24"/>
          <w:lang w:val="lt-LT"/>
        </w:rPr>
        <w:t>Estijos ir Latvijos pasienio ruožas:</w:t>
      </w:r>
      <w:r w:rsidR="00171B8D" w:rsidRPr="00EE623C">
        <w:rPr>
          <w:sz w:val="24"/>
          <w:lang w:val="lt-LT"/>
        </w:rPr>
        <w:tab/>
      </w:r>
      <w:r w:rsidR="00171B8D" w:rsidRPr="00EE623C">
        <w:rPr>
          <w:sz w:val="24"/>
          <w:lang w:val="lt-LT"/>
        </w:rPr>
        <w:tab/>
      </w:r>
    </w:p>
    <w:p w14:paraId="4AFAACC5" w14:textId="77777777" w:rsidR="00171B8D" w:rsidRPr="00EE623C" w:rsidRDefault="00171B8D" w:rsidP="003E05A0">
      <w:pPr>
        <w:pStyle w:val="SLOList"/>
        <w:spacing w:before="0" w:after="0"/>
        <w:ind w:left="709" w:hanging="283"/>
        <w:rPr>
          <w:sz w:val="24"/>
          <w:lang w:val="lt-LT"/>
        </w:rPr>
      </w:pPr>
      <w:r w:rsidRPr="00EE623C">
        <w:rPr>
          <w:sz w:val="24"/>
          <w:lang w:val="lt-LT"/>
        </w:rPr>
        <w:t>WGS84</w:t>
      </w:r>
    </w:p>
    <w:p w14:paraId="0DC2DA23" w14:textId="77777777" w:rsidR="00171B8D" w:rsidRPr="00EE623C" w:rsidRDefault="00171B8D" w:rsidP="003E05A0">
      <w:pPr>
        <w:pStyle w:val="SLOList"/>
        <w:spacing w:before="0" w:after="0"/>
        <w:ind w:left="709" w:hanging="283"/>
        <w:rPr>
          <w:sz w:val="24"/>
          <w:lang w:val="lt-LT"/>
        </w:rPr>
      </w:pPr>
      <w:r w:rsidRPr="00EE623C">
        <w:rPr>
          <w:sz w:val="24"/>
          <w:lang w:val="lt-LT"/>
        </w:rPr>
        <w:t>L-EST97</w:t>
      </w:r>
    </w:p>
    <w:p w14:paraId="073718A8" w14:textId="77777777" w:rsidR="00171B8D" w:rsidRPr="00EE623C" w:rsidRDefault="00171B8D" w:rsidP="003E05A0">
      <w:pPr>
        <w:pStyle w:val="SLOList"/>
        <w:spacing w:before="0" w:after="0"/>
        <w:ind w:left="709" w:hanging="283"/>
        <w:rPr>
          <w:sz w:val="24"/>
          <w:lang w:val="lt-LT"/>
        </w:rPr>
      </w:pPr>
      <w:r w:rsidRPr="00EE623C">
        <w:rPr>
          <w:sz w:val="24"/>
          <w:lang w:val="lt-LT"/>
        </w:rPr>
        <w:t>LKS-92</w:t>
      </w:r>
    </w:p>
    <w:p w14:paraId="67B99163" w14:textId="036726E7" w:rsidR="00171B8D" w:rsidRPr="00EE623C" w:rsidRDefault="00256F3A" w:rsidP="00171B8D">
      <w:pPr>
        <w:pStyle w:val="SLOList"/>
        <w:numPr>
          <w:ilvl w:val="0"/>
          <w:numId w:val="0"/>
        </w:numPr>
        <w:spacing w:before="0" w:after="0"/>
        <w:rPr>
          <w:sz w:val="24"/>
          <w:lang w:val="lt-LT"/>
        </w:rPr>
      </w:pPr>
      <w:r w:rsidRPr="00EE623C">
        <w:rPr>
          <w:sz w:val="24"/>
          <w:lang w:val="lt-LT"/>
        </w:rPr>
        <w:t>Latvijos - Lietuvos pasienio ruožas:</w:t>
      </w:r>
      <w:r w:rsidR="00171B8D" w:rsidRPr="00EE623C">
        <w:rPr>
          <w:sz w:val="24"/>
          <w:lang w:val="lt-LT"/>
        </w:rPr>
        <w:tab/>
      </w:r>
    </w:p>
    <w:p w14:paraId="550B712F" w14:textId="77777777" w:rsidR="00171B8D" w:rsidRPr="00EE623C" w:rsidRDefault="00171B8D" w:rsidP="003E05A0">
      <w:pPr>
        <w:pStyle w:val="SLOList"/>
        <w:tabs>
          <w:tab w:val="num" w:pos="709"/>
        </w:tabs>
        <w:spacing w:before="0" w:after="0"/>
        <w:ind w:left="709" w:hanging="283"/>
        <w:rPr>
          <w:sz w:val="24"/>
          <w:lang w:val="lt-LT"/>
        </w:rPr>
      </w:pPr>
      <w:r w:rsidRPr="00EE623C">
        <w:rPr>
          <w:sz w:val="24"/>
          <w:lang w:val="lt-LT"/>
        </w:rPr>
        <w:t>WGS84</w:t>
      </w:r>
    </w:p>
    <w:p w14:paraId="3301F955" w14:textId="77777777" w:rsidR="00171B8D" w:rsidRPr="00EE623C" w:rsidRDefault="00171B8D" w:rsidP="003E05A0">
      <w:pPr>
        <w:pStyle w:val="SLOList"/>
        <w:tabs>
          <w:tab w:val="num" w:pos="709"/>
        </w:tabs>
        <w:spacing w:before="0" w:after="0"/>
        <w:ind w:left="709" w:hanging="283"/>
        <w:rPr>
          <w:sz w:val="24"/>
          <w:lang w:val="lt-LT"/>
        </w:rPr>
      </w:pPr>
      <w:r w:rsidRPr="00EE623C">
        <w:rPr>
          <w:sz w:val="24"/>
          <w:lang w:val="lt-LT"/>
        </w:rPr>
        <w:lastRenderedPageBreak/>
        <w:t>LKS-92</w:t>
      </w:r>
    </w:p>
    <w:p w14:paraId="6DC702E0" w14:textId="77777777" w:rsidR="00171B8D" w:rsidRPr="00EE623C" w:rsidRDefault="00171B8D" w:rsidP="003E05A0">
      <w:pPr>
        <w:pStyle w:val="SLOList"/>
        <w:tabs>
          <w:tab w:val="num" w:pos="709"/>
        </w:tabs>
        <w:spacing w:before="0" w:after="0"/>
        <w:ind w:left="709" w:hanging="283"/>
        <w:rPr>
          <w:sz w:val="24"/>
          <w:lang w:val="lt-LT"/>
        </w:rPr>
      </w:pPr>
      <w:r w:rsidRPr="00EE623C">
        <w:rPr>
          <w:sz w:val="24"/>
          <w:lang w:val="lt-LT"/>
        </w:rPr>
        <w:t>LKS-94</w:t>
      </w:r>
    </w:p>
    <w:p w14:paraId="06C632C8" w14:textId="7B347D84" w:rsidR="00171B8D" w:rsidRPr="00EE623C" w:rsidRDefault="00256F3A" w:rsidP="00171B8D">
      <w:pPr>
        <w:pStyle w:val="SLONormal"/>
        <w:rPr>
          <w:sz w:val="24"/>
          <w:lang w:val="lt-LT"/>
        </w:rPr>
      </w:pPr>
      <w:r w:rsidRPr="00EE623C">
        <w:rPr>
          <w:sz w:val="24"/>
          <w:lang w:val="lt-LT"/>
        </w:rPr>
        <w:t xml:space="preserve">Dėl skirtingų visose Baltijos šalyse naudojamų </w:t>
      </w:r>
      <w:r w:rsidR="0095216C" w:rsidRPr="00EE623C">
        <w:rPr>
          <w:sz w:val="24"/>
          <w:lang w:val="lt-LT"/>
        </w:rPr>
        <w:t>aukšči</w:t>
      </w:r>
      <w:r w:rsidR="0095216C">
        <w:rPr>
          <w:sz w:val="24"/>
          <w:lang w:val="lt-LT"/>
        </w:rPr>
        <w:t>ų</w:t>
      </w:r>
      <w:r w:rsidR="0095216C" w:rsidRPr="00EE623C">
        <w:rPr>
          <w:sz w:val="24"/>
          <w:lang w:val="lt-LT"/>
        </w:rPr>
        <w:t xml:space="preserve"> </w:t>
      </w:r>
      <w:r w:rsidRPr="00EE623C">
        <w:rPr>
          <w:sz w:val="24"/>
          <w:lang w:val="lt-LT"/>
        </w:rPr>
        <w:t xml:space="preserve">sistemų, Rangovas pasienio ruožuose nustatys bendrą aukščio sistemą, </w:t>
      </w:r>
      <w:r w:rsidR="0095216C">
        <w:rPr>
          <w:sz w:val="24"/>
          <w:lang w:val="lt-LT"/>
        </w:rPr>
        <w:t>susietą su</w:t>
      </w:r>
      <w:r w:rsidR="0095216C" w:rsidRPr="00EE623C">
        <w:rPr>
          <w:sz w:val="24"/>
          <w:lang w:val="lt-LT"/>
        </w:rPr>
        <w:t xml:space="preserve"> </w:t>
      </w:r>
      <w:r w:rsidR="0095216C">
        <w:rPr>
          <w:sz w:val="24"/>
          <w:lang w:val="lt-LT"/>
        </w:rPr>
        <w:t>Amsterdamo aukščių sistema</w:t>
      </w:r>
      <w:r w:rsidR="00230969">
        <w:rPr>
          <w:sz w:val="24"/>
          <w:lang w:val="lt-LT"/>
        </w:rPr>
        <w:t xml:space="preserve"> (</w:t>
      </w:r>
      <w:proofErr w:type="spellStart"/>
      <w:r w:rsidR="00230969">
        <w:rPr>
          <w:sz w:val="24"/>
          <w:lang w:val="lt-LT"/>
        </w:rPr>
        <w:t>Amsterdam</w:t>
      </w:r>
      <w:proofErr w:type="spellEnd"/>
      <w:r w:rsidR="00230969">
        <w:rPr>
          <w:sz w:val="24"/>
          <w:lang w:val="lt-LT"/>
        </w:rPr>
        <w:t xml:space="preserve"> 0)</w:t>
      </w:r>
      <w:r w:rsidRPr="00EE623C">
        <w:rPr>
          <w:sz w:val="24"/>
          <w:lang w:val="lt-LT"/>
        </w:rPr>
        <w:t xml:space="preserve">, kurios tikslumas turi būti </w:t>
      </w:r>
      <w:r w:rsidR="00230969">
        <w:rPr>
          <w:sz w:val="24"/>
          <w:lang w:val="lt-LT"/>
        </w:rPr>
        <w:t>pakoreguotas</w:t>
      </w:r>
      <w:r w:rsidR="00230969" w:rsidRPr="00EE623C">
        <w:rPr>
          <w:sz w:val="24"/>
          <w:lang w:val="lt-LT"/>
        </w:rPr>
        <w:t xml:space="preserve"> </w:t>
      </w:r>
      <w:r w:rsidRPr="00EE623C">
        <w:rPr>
          <w:sz w:val="24"/>
          <w:lang w:val="lt-LT"/>
        </w:rPr>
        <w:t>pagal aukščio dydžius, naudojamus Baltijos šalyse.</w:t>
      </w:r>
    </w:p>
    <w:p w14:paraId="723A3C3D" w14:textId="77777777" w:rsidR="00171B8D" w:rsidRPr="00EE623C" w:rsidRDefault="00171B8D" w:rsidP="00171B8D">
      <w:pPr>
        <w:pStyle w:val="SLOList"/>
        <w:numPr>
          <w:ilvl w:val="0"/>
          <w:numId w:val="0"/>
        </w:numPr>
        <w:rPr>
          <w:sz w:val="24"/>
          <w:lang w:val="lt-LT"/>
        </w:rPr>
      </w:pPr>
    </w:p>
    <w:p w14:paraId="40FFED63" w14:textId="620E5C32" w:rsidR="00FD3428" w:rsidRPr="00EE623C" w:rsidRDefault="00256F3A" w:rsidP="00FD3428">
      <w:pPr>
        <w:pStyle w:val="2ndlevelheading"/>
        <w:spacing w:before="120" w:after="120"/>
        <w:rPr>
          <w:rFonts w:ascii="Times New Roman" w:hAnsi="Times New Roman"/>
          <w:sz w:val="24"/>
          <w:szCs w:val="24"/>
          <w:lang w:val="lt-LT"/>
        </w:rPr>
      </w:pPr>
      <w:bookmarkStart w:id="169" w:name="_Toc45650383"/>
      <w:r w:rsidRPr="00EE623C">
        <w:rPr>
          <w:rFonts w:ascii="Times New Roman" w:hAnsi="Times New Roman"/>
          <w:sz w:val="24"/>
          <w:szCs w:val="24"/>
          <w:lang w:val="lt-LT"/>
        </w:rPr>
        <w:t>Dokumentacija</w:t>
      </w:r>
      <w:bookmarkEnd w:id="169"/>
    </w:p>
    <w:p w14:paraId="0AA3A479" w14:textId="3080D2D8" w:rsidR="00256F3A" w:rsidRPr="00F71EED" w:rsidRDefault="00256F3A" w:rsidP="00256F3A">
      <w:pPr>
        <w:pStyle w:val="SLONormal"/>
        <w:rPr>
          <w:sz w:val="24"/>
          <w:lang w:val="lt-LT"/>
        </w:rPr>
      </w:pPr>
      <w:r w:rsidRPr="00F71EED">
        <w:rPr>
          <w:sz w:val="24"/>
          <w:lang w:val="lt-LT"/>
        </w:rPr>
        <w:t>Naujo geodezinio tinklo kūrimas turi būti dokumentuojama</w:t>
      </w:r>
      <w:r w:rsidR="00B95713">
        <w:rPr>
          <w:sz w:val="24"/>
          <w:lang w:val="lt-LT"/>
        </w:rPr>
        <w:t>s</w:t>
      </w:r>
      <w:r w:rsidRPr="00F71EED">
        <w:rPr>
          <w:sz w:val="24"/>
          <w:lang w:val="lt-LT"/>
        </w:rPr>
        <w:t xml:space="preserve"> pagal galiojančius įstatymus toje šalyje, kurioje </w:t>
      </w:r>
      <w:r w:rsidR="00E0397F" w:rsidRPr="00F71EED">
        <w:rPr>
          <w:sz w:val="24"/>
          <w:lang w:val="lt-LT"/>
        </w:rPr>
        <w:t>atliekami</w:t>
      </w:r>
      <w:r w:rsidRPr="00F71EED">
        <w:rPr>
          <w:sz w:val="24"/>
          <w:lang w:val="lt-LT"/>
        </w:rPr>
        <w:t xml:space="preserve"> darbai. Be teisės aktuose nustatytų reikalavimų, </w:t>
      </w:r>
      <w:r w:rsidR="00E0397F" w:rsidRPr="00F71EED">
        <w:rPr>
          <w:sz w:val="24"/>
          <w:lang w:val="lt-LT"/>
        </w:rPr>
        <w:t>turės būti pateiktos toliau nurodytos</w:t>
      </w:r>
      <w:r w:rsidRPr="00F71EED">
        <w:rPr>
          <w:sz w:val="24"/>
          <w:lang w:val="lt-LT"/>
        </w:rPr>
        <w:t xml:space="preserve"> ataskaitos. Pasienio ruožo kontrol</w:t>
      </w:r>
      <w:r w:rsidR="00E0397F" w:rsidRPr="00F71EED">
        <w:rPr>
          <w:sz w:val="24"/>
          <w:lang w:val="lt-LT"/>
        </w:rPr>
        <w:t>inių</w:t>
      </w:r>
      <w:r w:rsidRPr="00F71EED">
        <w:rPr>
          <w:sz w:val="24"/>
          <w:lang w:val="lt-LT"/>
        </w:rPr>
        <w:t xml:space="preserve"> </w:t>
      </w:r>
      <w:r w:rsidR="00E0397F" w:rsidRPr="00F71EED">
        <w:rPr>
          <w:sz w:val="24"/>
          <w:lang w:val="lt-LT"/>
        </w:rPr>
        <w:t>taškų</w:t>
      </w:r>
      <w:r w:rsidRPr="00F71EED">
        <w:rPr>
          <w:sz w:val="24"/>
          <w:lang w:val="lt-LT"/>
        </w:rPr>
        <w:t xml:space="preserve"> dokumentai rengiami pagal abiejų kaimyninių šalių įstatymus</w:t>
      </w:r>
    </w:p>
    <w:p w14:paraId="5BF3E4A2" w14:textId="27C03235" w:rsidR="00256F3A" w:rsidRPr="00F71EED" w:rsidRDefault="004C2514" w:rsidP="00256F3A">
      <w:pPr>
        <w:pStyle w:val="SLONormal"/>
        <w:rPr>
          <w:sz w:val="24"/>
          <w:lang w:val="lt-LT"/>
        </w:rPr>
      </w:pPr>
      <w:r>
        <w:rPr>
          <w:sz w:val="24"/>
          <w:lang w:val="lt-LT"/>
        </w:rPr>
        <w:t>Matavimo</w:t>
      </w:r>
      <w:r w:rsidRPr="00F71EED">
        <w:rPr>
          <w:sz w:val="24"/>
          <w:lang w:val="lt-LT"/>
        </w:rPr>
        <w:t xml:space="preserve"> </w:t>
      </w:r>
      <w:r w:rsidR="00256F3A" w:rsidRPr="00F71EED">
        <w:rPr>
          <w:sz w:val="24"/>
          <w:lang w:val="lt-LT"/>
        </w:rPr>
        <w:t xml:space="preserve">darbų metu turi būti </w:t>
      </w:r>
      <w:r w:rsidR="00E0397F" w:rsidRPr="00F71EED">
        <w:rPr>
          <w:sz w:val="24"/>
          <w:lang w:val="lt-LT"/>
        </w:rPr>
        <w:t>parengta</w:t>
      </w:r>
      <w:r w:rsidR="00256F3A" w:rsidRPr="00F71EED">
        <w:rPr>
          <w:sz w:val="24"/>
          <w:lang w:val="lt-LT"/>
        </w:rPr>
        <w:t xml:space="preserve"> matavimo darbų ataskaita, </w:t>
      </w:r>
      <w:r w:rsidR="00E0397F" w:rsidRPr="00F71EED">
        <w:rPr>
          <w:sz w:val="24"/>
          <w:lang w:val="lt-LT"/>
        </w:rPr>
        <w:t>kurioje turi būti nurodyta</w:t>
      </w:r>
      <w:r w:rsidR="00256F3A" w:rsidRPr="00F71EED">
        <w:rPr>
          <w:sz w:val="24"/>
          <w:lang w:val="lt-LT"/>
        </w:rPr>
        <w:t>:</w:t>
      </w:r>
    </w:p>
    <w:p w14:paraId="3A83C0A9" w14:textId="52820718" w:rsidR="00E0397F" w:rsidRPr="00F71EED" w:rsidRDefault="00E0397F" w:rsidP="00E0397F">
      <w:pPr>
        <w:pStyle w:val="SLOList"/>
        <w:rPr>
          <w:sz w:val="24"/>
          <w:lang w:val="lt-LT"/>
        </w:rPr>
      </w:pPr>
      <w:r w:rsidRPr="00F71EED">
        <w:rPr>
          <w:sz w:val="24"/>
          <w:lang w:val="lt-LT"/>
        </w:rPr>
        <w:t>matavimo priemonių sąrašas (tipas, numeriai ir specifikacijos);</w:t>
      </w:r>
    </w:p>
    <w:p w14:paraId="6B82EA29" w14:textId="6471E447" w:rsidR="00E0397F" w:rsidRPr="00F71EED" w:rsidRDefault="00E0397F" w:rsidP="00E0397F">
      <w:pPr>
        <w:pStyle w:val="SLOList"/>
        <w:rPr>
          <w:sz w:val="24"/>
          <w:lang w:val="lt-LT"/>
        </w:rPr>
      </w:pPr>
      <w:r w:rsidRPr="00F71EED">
        <w:rPr>
          <w:sz w:val="24"/>
          <w:lang w:val="lt-LT"/>
        </w:rPr>
        <w:t>matavimo schemos aprašymas;</w:t>
      </w:r>
    </w:p>
    <w:p w14:paraId="080DC12B" w14:textId="0298F060" w:rsidR="00E0397F" w:rsidRPr="00F71EED" w:rsidRDefault="00E0397F" w:rsidP="00E0397F">
      <w:pPr>
        <w:pStyle w:val="SLOList"/>
        <w:rPr>
          <w:sz w:val="24"/>
          <w:lang w:val="lt-LT"/>
        </w:rPr>
      </w:pPr>
      <w:r w:rsidRPr="00F71EED">
        <w:rPr>
          <w:sz w:val="24"/>
          <w:lang w:val="lt-LT"/>
        </w:rPr>
        <w:t>matavimo priemonių ir matavimo duomenų tikrinimo ir kalibravimo rezultatai.</w:t>
      </w:r>
    </w:p>
    <w:p w14:paraId="159391D0" w14:textId="4A2835C0" w:rsidR="00FD3428" w:rsidRPr="00F71EED" w:rsidRDefault="00E0397F" w:rsidP="00FD3428">
      <w:pPr>
        <w:pStyle w:val="3rdlevelsubprovision"/>
        <w:numPr>
          <w:ilvl w:val="0"/>
          <w:numId w:val="0"/>
        </w:numPr>
        <w:rPr>
          <w:rFonts w:ascii="Times New Roman" w:hAnsi="Times New Roman" w:cs="Times New Roman"/>
          <w:sz w:val="24"/>
          <w:szCs w:val="24"/>
          <w:lang w:val="lt-LT"/>
        </w:rPr>
      </w:pPr>
      <w:r w:rsidRPr="00F71EED">
        <w:rPr>
          <w:rFonts w:ascii="Times New Roman" w:hAnsi="Times New Roman" w:cs="Times New Roman"/>
          <w:sz w:val="24"/>
          <w:szCs w:val="24"/>
          <w:lang w:val="lt-LT"/>
        </w:rPr>
        <w:t>Atliekant skaičiavimo darbus, turi būti parengta</w:t>
      </w:r>
      <w:r w:rsidRPr="00F71EED">
        <w:rPr>
          <w:sz w:val="24"/>
          <w:szCs w:val="24"/>
          <w:lang w:val="lt-LT"/>
        </w:rPr>
        <w:t xml:space="preserve"> </w:t>
      </w:r>
      <w:r w:rsidRPr="00F71EED">
        <w:rPr>
          <w:rFonts w:ascii="Times New Roman" w:hAnsi="Times New Roman" w:cs="Times New Roman"/>
          <w:sz w:val="24"/>
          <w:szCs w:val="24"/>
          <w:lang w:val="lt-LT"/>
        </w:rPr>
        <w:t xml:space="preserve">ataskaita, </w:t>
      </w:r>
      <w:r w:rsidRPr="00F71EED">
        <w:rPr>
          <w:rFonts w:asciiTheme="majorBidi" w:hAnsiTheme="majorBidi" w:cstheme="majorBidi"/>
          <w:sz w:val="24"/>
          <w:szCs w:val="24"/>
          <w:lang w:val="lt-LT"/>
        </w:rPr>
        <w:t>kurioje turi būti nurodyta:</w:t>
      </w:r>
    </w:p>
    <w:p w14:paraId="5DCC1446" w14:textId="2DF04781" w:rsidR="00E0397F" w:rsidRPr="00F71EED" w:rsidRDefault="00E0397F" w:rsidP="00E0397F">
      <w:pPr>
        <w:pStyle w:val="SLOList"/>
        <w:rPr>
          <w:sz w:val="24"/>
          <w:lang w:val="lt-LT"/>
        </w:rPr>
      </w:pPr>
      <w:r w:rsidRPr="00F71EED">
        <w:rPr>
          <w:sz w:val="24"/>
          <w:lang w:val="lt-LT"/>
        </w:rPr>
        <w:t>skaičiavimo metodikos aprašymas;</w:t>
      </w:r>
    </w:p>
    <w:p w14:paraId="79329D83" w14:textId="270A0B3A" w:rsidR="00E0397F" w:rsidRPr="00F71EED" w:rsidRDefault="00E0397F" w:rsidP="00E0397F">
      <w:pPr>
        <w:pStyle w:val="SLOList"/>
        <w:rPr>
          <w:sz w:val="24"/>
          <w:lang w:val="lt-LT"/>
        </w:rPr>
      </w:pPr>
      <w:r w:rsidRPr="00F71EED">
        <w:rPr>
          <w:sz w:val="24"/>
          <w:lang w:val="lt-LT"/>
        </w:rPr>
        <w:t>naudota programinė įranga;</w:t>
      </w:r>
    </w:p>
    <w:p w14:paraId="35C7779C" w14:textId="1AF92DBF" w:rsidR="00FD3428" w:rsidRPr="00F71EED" w:rsidRDefault="00E0397F" w:rsidP="00E0397F">
      <w:pPr>
        <w:pStyle w:val="SLOList"/>
        <w:rPr>
          <w:sz w:val="24"/>
          <w:lang w:val="lt-LT"/>
        </w:rPr>
      </w:pPr>
      <w:r w:rsidRPr="00F71EED">
        <w:rPr>
          <w:sz w:val="24"/>
          <w:lang w:val="lt-LT"/>
        </w:rPr>
        <w:t>matavimo schema ir skaičiavimo rezultatas kartu su tikslumo įvertinimais.</w:t>
      </w:r>
    </w:p>
    <w:p w14:paraId="40447A15" w14:textId="1667FE87" w:rsidR="00FD3428" w:rsidRPr="00EE623C" w:rsidRDefault="00E0397F" w:rsidP="00FD3428">
      <w:pPr>
        <w:pStyle w:val="3rdlevelsubprovision"/>
        <w:numPr>
          <w:ilvl w:val="0"/>
          <w:numId w:val="0"/>
        </w:numPr>
        <w:ind w:left="964" w:hanging="964"/>
        <w:rPr>
          <w:rFonts w:ascii="Times New Roman" w:hAnsi="Times New Roman" w:cs="Times New Roman"/>
          <w:sz w:val="24"/>
          <w:szCs w:val="24"/>
          <w:lang w:val="lt-LT"/>
        </w:rPr>
      </w:pPr>
      <w:r w:rsidRPr="00EE623C">
        <w:rPr>
          <w:rFonts w:ascii="Times New Roman" w:hAnsi="Times New Roman" w:cs="Times New Roman"/>
          <w:sz w:val="24"/>
          <w:szCs w:val="24"/>
          <w:lang w:val="lt-LT"/>
        </w:rPr>
        <w:t>Sukurtų kontrolinių taškų dokumentaciją turi sudaryti:</w:t>
      </w:r>
    </w:p>
    <w:p w14:paraId="1E0C4C60" w14:textId="6CBA579E" w:rsidR="00FD3428" w:rsidRPr="00EE623C" w:rsidRDefault="004C2514" w:rsidP="00FD3428">
      <w:pPr>
        <w:autoSpaceDE w:val="0"/>
        <w:autoSpaceDN w:val="0"/>
        <w:adjustRightInd w:val="0"/>
        <w:spacing w:after="0" w:line="240" w:lineRule="auto"/>
        <w:rPr>
          <w:rFonts w:ascii="Times New Roman" w:eastAsia="Times New Roman" w:hAnsi="Times New Roman" w:cs="Times New Roman"/>
          <w:b/>
          <w:kern w:val="24"/>
          <w:sz w:val="24"/>
          <w:szCs w:val="24"/>
          <w:lang w:val="lt-LT"/>
        </w:rPr>
      </w:pPr>
      <w:r>
        <w:rPr>
          <w:rFonts w:ascii="Times New Roman" w:eastAsia="Times New Roman" w:hAnsi="Times New Roman" w:cs="Times New Roman"/>
          <w:b/>
          <w:kern w:val="24"/>
          <w:sz w:val="24"/>
          <w:szCs w:val="24"/>
          <w:lang w:val="lt-LT"/>
        </w:rPr>
        <w:t>Referencinė</w:t>
      </w:r>
      <w:r w:rsidRPr="00EE623C">
        <w:rPr>
          <w:rFonts w:ascii="Times New Roman" w:eastAsia="Times New Roman" w:hAnsi="Times New Roman" w:cs="Times New Roman"/>
          <w:b/>
          <w:kern w:val="24"/>
          <w:sz w:val="24"/>
          <w:szCs w:val="24"/>
          <w:lang w:val="lt-LT"/>
        </w:rPr>
        <w:t xml:space="preserve"> </w:t>
      </w:r>
      <w:r w:rsidR="00E0397F" w:rsidRPr="00EE623C">
        <w:rPr>
          <w:rFonts w:ascii="Times New Roman" w:eastAsia="Times New Roman" w:hAnsi="Times New Roman" w:cs="Times New Roman"/>
          <w:b/>
          <w:kern w:val="24"/>
          <w:sz w:val="24"/>
          <w:szCs w:val="24"/>
          <w:lang w:val="lt-LT"/>
        </w:rPr>
        <w:t xml:space="preserve">ir </w:t>
      </w:r>
      <w:r w:rsidRPr="00EE623C">
        <w:rPr>
          <w:rFonts w:ascii="Times New Roman" w:eastAsia="Times New Roman" w:hAnsi="Times New Roman" w:cs="Times New Roman"/>
          <w:b/>
          <w:kern w:val="24"/>
          <w:sz w:val="24"/>
          <w:szCs w:val="24"/>
          <w:lang w:val="lt-LT"/>
        </w:rPr>
        <w:t>aukšči</w:t>
      </w:r>
      <w:r>
        <w:rPr>
          <w:rFonts w:ascii="Times New Roman" w:eastAsia="Times New Roman" w:hAnsi="Times New Roman" w:cs="Times New Roman"/>
          <w:b/>
          <w:kern w:val="24"/>
          <w:sz w:val="24"/>
          <w:szCs w:val="24"/>
          <w:lang w:val="lt-LT"/>
        </w:rPr>
        <w:t>ų</w:t>
      </w:r>
      <w:r w:rsidRPr="00EE623C">
        <w:rPr>
          <w:rFonts w:ascii="Times New Roman" w:eastAsia="Times New Roman" w:hAnsi="Times New Roman" w:cs="Times New Roman"/>
          <w:b/>
          <w:kern w:val="24"/>
          <w:sz w:val="24"/>
          <w:szCs w:val="24"/>
          <w:lang w:val="lt-LT"/>
        </w:rPr>
        <w:t xml:space="preserve"> </w:t>
      </w:r>
      <w:r w:rsidR="00E0397F" w:rsidRPr="00EE623C">
        <w:rPr>
          <w:rFonts w:ascii="Times New Roman" w:eastAsia="Times New Roman" w:hAnsi="Times New Roman" w:cs="Times New Roman"/>
          <w:b/>
          <w:kern w:val="24"/>
          <w:sz w:val="24"/>
          <w:szCs w:val="24"/>
          <w:lang w:val="lt-LT"/>
        </w:rPr>
        <w:t>sistemos</w:t>
      </w:r>
      <w:r w:rsidR="00FD3428" w:rsidRPr="00EE623C">
        <w:rPr>
          <w:rFonts w:ascii="Times New Roman" w:eastAsia="Times New Roman" w:hAnsi="Times New Roman" w:cs="Times New Roman"/>
          <w:b/>
          <w:kern w:val="24"/>
          <w:sz w:val="24"/>
          <w:szCs w:val="24"/>
          <w:lang w:val="lt-LT"/>
        </w:rPr>
        <w:t xml:space="preserve"> </w:t>
      </w:r>
    </w:p>
    <w:p w14:paraId="61B60CA2" w14:textId="0015D73D" w:rsidR="00E0397F" w:rsidRPr="00EE623C" w:rsidRDefault="00707238" w:rsidP="00E0397F">
      <w:pPr>
        <w:pStyle w:val="SLOList"/>
        <w:rPr>
          <w:sz w:val="24"/>
          <w:lang w:val="lt-LT"/>
        </w:rPr>
      </w:pPr>
      <w:r>
        <w:rPr>
          <w:sz w:val="24"/>
          <w:lang w:val="lt-LT"/>
        </w:rPr>
        <w:t>r</w:t>
      </w:r>
      <w:r w:rsidR="00E0397F" w:rsidRPr="00EE623C">
        <w:rPr>
          <w:sz w:val="24"/>
          <w:lang w:val="lt-LT"/>
        </w:rPr>
        <w:t>ealizavimas;</w:t>
      </w:r>
    </w:p>
    <w:p w14:paraId="200F91AC" w14:textId="1B96DCC5" w:rsidR="00E0397F" w:rsidRPr="00EE623C" w:rsidRDefault="00E0397F" w:rsidP="00E0397F">
      <w:pPr>
        <w:pStyle w:val="SLOList"/>
        <w:rPr>
          <w:sz w:val="24"/>
          <w:lang w:val="lt-LT"/>
        </w:rPr>
      </w:pPr>
      <w:r w:rsidRPr="00EE623C">
        <w:rPr>
          <w:sz w:val="24"/>
          <w:lang w:val="lt-LT"/>
        </w:rPr>
        <w:t>parametrai;</w:t>
      </w:r>
    </w:p>
    <w:p w14:paraId="10543FC4" w14:textId="1E708996" w:rsidR="00E0397F" w:rsidRPr="00EE623C" w:rsidRDefault="00E0397F" w:rsidP="00E0397F">
      <w:pPr>
        <w:pStyle w:val="SLOList"/>
        <w:rPr>
          <w:sz w:val="24"/>
          <w:lang w:val="lt-LT"/>
        </w:rPr>
      </w:pPr>
      <w:r w:rsidRPr="00EE623C">
        <w:rPr>
          <w:sz w:val="24"/>
          <w:lang w:val="lt-LT"/>
        </w:rPr>
        <w:t>žemėlapio projekcija;</w:t>
      </w:r>
    </w:p>
    <w:p w14:paraId="0B1EF23C" w14:textId="6FF3B141" w:rsidR="00E0397F" w:rsidRPr="00EE623C" w:rsidRDefault="00E0397F" w:rsidP="00E0397F">
      <w:pPr>
        <w:pStyle w:val="SLOList"/>
        <w:rPr>
          <w:sz w:val="24"/>
          <w:lang w:val="lt-LT"/>
        </w:rPr>
      </w:pPr>
      <w:r w:rsidRPr="00EE623C">
        <w:rPr>
          <w:sz w:val="24"/>
          <w:lang w:val="lt-LT"/>
        </w:rPr>
        <w:t>dydžiai;</w:t>
      </w:r>
    </w:p>
    <w:p w14:paraId="26B9D7A7" w14:textId="43C03E1C" w:rsidR="00E0397F" w:rsidRPr="00EE623C" w:rsidRDefault="00E0397F" w:rsidP="00E0397F">
      <w:pPr>
        <w:pStyle w:val="SLOList"/>
        <w:rPr>
          <w:sz w:val="24"/>
          <w:lang w:val="lt-LT"/>
        </w:rPr>
      </w:pPr>
      <w:r w:rsidRPr="00EE623C">
        <w:rPr>
          <w:sz w:val="24"/>
          <w:lang w:val="lt-LT"/>
        </w:rPr>
        <w:t xml:space="preserve">šaltiniai (oficialūs naudojamos </w:t>
      </w:r>
      <w:r w:rsidR="00D44AA9">
        <w:rPr>
          <w:sz w:val="24"/>
          <w:lang w:val="lt-LT"/>
        </w:rPr>
        <w:t>atskaitos</w:t>
      </w:r>
      <w:r w:rsidR="00D44AA9" w:rsidRPr="00EE623C">
        <w:rPr>
          <w:sz w:val="24"/>
          <w:lang w:val="lt-LT"/>
        </w:rPr>
        <w:t xml:space="preserve"> </w:t>
      </w:r>
      <w:r w:rsidRPr="00EE623C">
        <w:rPr>
          <w:sz w:val="24"/>
          <w:lang w:val="lt-LT"/>
        </w:rPr>
        <w:t>sistemos dokumentai).</w:t>
      </w:r>
    </w:p>
    <w:p w14:paraId="5F105255" w14:textId="77777777" w:rsidR="00FD3428" w:rsidRPr="00EE623C" w:rsidRDefault="00FD3428" w:rsidP="00FD3428">
      <w:pPr>
        <w:autoSpaceDE w:val="0"/>
        <w:autoSpaceDN w:val="0"/>
        <w:adjustRightInd w:val="0"/>
        <w:spacing w:after="0" w:line="240" w:lineRule="auto"/>
        <w:rPr>
          <w:rFonts w:ascii="Times New Roman" w:eastAsia="Times New Roman" w:hAnsi="Times New Roman" w:cs="Times New Roman"/>
          <w:kern w:val="24"/>
          <w:sz w:val="24"/>
          <w:szCs w:val="24"/>
          <w:lang w:val="lt-LT"/>
        </w:rPr>
      </w:pPr>
    </w:p>
    <w:p w14:paraId="10335F5F" w14:textId="054CA87D" w:rsidR="00FD3428" w:rsidRPr="00EE623C" w:rsidRDefault="00E0397F" w:rsidP="00FD3428">
      <w:pPr>
        <w:autoSpaceDE w:val="0"/>
        <w:autoSpaceDN w:val="0"/>
        <w:adjustRightInd w:val="0"/>
        <w:spacing w:after="0" w:line="240" w:lineRule="auto"/>
        <w:rPr>
          <w:rFonts w:ascii="Times New Roman" w:eastAsia="Times New Roman" w:hAnsi="Times New Roman" w:cs="Times New Roman"/>
          <w:b/>
          <w:kern w:val="24"/>
          <w:sz w:val="24"/>
          <w:szCs w:val="24"/>
          <w:lang w:val="lt-LT"/>
        </w:rPr>
      </w:pPr>
      <w:r w:rsidRPr="00EE623C">
        <w:rPr>
          <w:rFonts w:ascii="Times New Roman" w:eastAsia="Times New Roman" w:hAnsi="Times New Roman" w:cs="Times New Roman"/>
          <w:b/>
          <w:kern w:val="24"/>
          <w:sz w:val="24"/>
          <w:szCs w:val="24"/>
          <w:lang w:val="lt-LT"/>
        </w:rPr>
        <w:t>Kontrolinių taškų tinklas</w:t>
      </w:r>
      <w:r w:rsidR="00FD3428" w:rsidRPr="00EE623C">
        <w:rPr>
          <w:rFonts w:ascii="Times New Roman" w:eastAsia="Times New Roman" w:hAnsi="Times New Roman" w:cs="Times New Roman"/>
          <w:b/>
          <w:kern w:val="24"/>
          <w:sz w:val="24"/>
          <w:szCs w:val="24"/>
          <w:lang w:val="lt-LT"/>
        </w:rPr>
        <w:t xml:space="preserve"> </w:t>
      </w:r>
    </w:p>
    <w:p w14:paraId="1FB28339" w14:textId="6E786DBA" w:rsidR="00E0397F" w:rsidRPr="00EE623C" w:rsidRDefault="00E0397F" w:rsidP="00E0397F">
      <w:pPr>
        <w:pStyle w:val="SLOList"/>
        <w:rPr>
          <w:sz w:val="24"/>
          <w:lang w:val="lt-LT"/>
        </w:rPr>
      </w:pPr>
      <w:r w:rsidRPr="00EE623C">
        <w:rPr>
          <w:sz w:val="24"/>
          <w:lang w:val="lt-LT"/>
        </w:rPr>
        <w:t>ženklų pastatymo informacija, įskaitant kontrolinių taškų vaizdus ir konstrukcijos brėžinius;</w:t>
      </w:r>
    </w:p>
    <w:p w14:paraId="1E60D2CA" w14:textId="411B9FCC" w:rsidR="00E0397F" w:rsidRPr="00EE623C" w:rsidRDefault="00E0397F" w:rsidP="00E0397F">
      <w:pPr>
        <w:pStyle w:val="SLOList"/>
        <w:rPr>
          <w:sz w:val="24"/>
          <w:lang w:val="lt-LT"/>
        </w:rPr>
      </w:pPr>
      <w:r w:rsidRPr="00EE623C">
        <w:rPr>
          <w:sz w:val="24"/>
          <w:lang w:val="lt-LT"/>
        </w:rPr>
        <w:t>priežiūros specifikacija;</w:t>
      </w:r>
    </w:p>
    <w:p w14:paraId="038341E3" w14:textId="0D6D381C" w:rsidR="00E0397F" w:rsidRPr="00EE623C" w:rsidRDefault="00D85B47" w:rsidP="00E0397F">
      <w:pPr>
        <w:pStyle w:val="SLOList"/>
        <w:rPr>
          <w:sz w:val="24"/>
          <w:lang w:val="lt-LT"/>
        </w:rPr>
      </w:pPr>
      <w:r w:rsidRPr="00EE623C">
        <w:rPr>
          <w:sz w:val="24"/>
          <w:lang w:val="lt-LT"/>
        </w:rPr>
        <w:t>valstybinių kontrolinių</w:t>
      </w:r>
      <w:r w:rsidR="00E0397F" w:rsidRPr="00EE623C">
        <w:rPr>
          <w:sz w:val="24"/>
          <w:lang w:val="lt-LT"/>
        </w:rPr>
        <w:t xml:space="preserve"> taškų, kurie naudojami kaip horizontaliosios ir vertikaliosios kontrolės atskaitos taškai, sąrašas;</w:t>
      </w:r>
    </w:p>
    <w:p w14:paraId="5D836546" w14:textId="111F841D" w:rsidR="00E0397F" w:rsidRPr="00EE623C" w:rsidRDefault="00D7640D" w:rsidP="00E0397F">
      <w:pPr>
        <w:pStyle w:val="SLOList"/>
        <w:rPr>
          <w:sz w:val="24"/>
          <w:lang w:val="lt-LT"/>
        </w:rPr>
      </w:pPr>
      <w:r>
        <w:rPr>
          <w:sz w:val="24"/>
          <w:lang w:val="lt-LT"/>
        </w:rPr>
        <w:t>matavimų</w:t>
      </w:r>
      <w:r w:rsidRPr="00EE623C">
        <w:rPr>
          <w:sz w:val="24"/>
          <w:lang w:val="lt-LT"/>
        </w:rPr>
        <w:t xml:space="preserve"> </w:t>
      </w:r>
      <w:r w:rsidR="00E0397F" w:rsidRPr="00EE623C">
        <w:rPr>
          <w:sz w:val="24"/>
          <w:lang w:val="lt-LT"/>
        </w:rPr>
        <w:t>technika ir</w:t>
      </w:r>
      <w:r>
        <w:rPr>
          <w:sz w:val="24"/>
          <w:lang w:val="lt-LT"/>
        </w:rPr>
        <w:t xml:space="preserve"> naudojama</w:t>
      </w:r>
      <w:r w:rsidR="00E0397F" w:rsidRPr="00EE623C">
        <w:rPr>
          <w:sz w:val="24"/>
          <w:lang w:val="lt-LT"/>
        </w:rPr>
        <w:t xml:space="preserve"> įranga;</w:t>
      </w:r>
    </w:p>
    <w:p w14:paraId="14D11708" w14:textId="011C12F9" w:rsidR="00E0397F" w:rsidRPr="00EE623C" w:rsidRDefault="004C2514" w:rsidP="00E0397F">
      <w:pPr>
        <w:pStyle w:val="SLOList"/>
        <w:rPr>
          <w:sz w:val="24"/>
          <w:lang w:val="lt-LT"/>
        </w:rPr>
      </w:pPr>
      <w:r>
        <w:rPr>
          <w:sz w:val="24"/>
          <w:lang w:val="lt-LT"/>
        </w:rPr>
        <w:t>išlyginimo</w:t>
      </w:r>
      <w:r w:rsidRPr="00EE623C">
        <w:rPr>
          <w:sz w:val="24"/>
          <w:lang w:val="lt-LT"/>
        </w:rPr>
        <w:t xml:space="preserve"> </w:t>
      </w:r>
      <w:r w:rsidR="00E0397F" w:rsidRPr="00EE623C">
        <w:rPr>
          <w:sz w:val="24"/>
          <w:lang w:val="lt-LT"/>
        </w:rPr>
        <w:t>skaičiavim</w:t>
      </w:r>
      <w:r w:rsidR="00D85B47" w:rsidRPr="00EE623C">
        <w:rPr>
          <w:sz w:val="24"/>
          <w:lang w:val="lt-LT"/>
        </w:rPr>
        <w:t>ų</w:t>
      </w:r>
      <w:r w:rsidR="00E0397F" w:rsidRPr="00EE623C">
        <w:rPr>
          <w:sz w:val="24"/>
          <w:lang w:val="lt-LT"/>
        </w:rPr>
        <w:t xml:space="preserve"> ataskaitos, analizė ir taškų tikslumas (santykinis tikslumas tarp taškų);</w:t>
      </w:r>
    </w:p>
    <w:p w14:paraId="346D5743" w14:textId="6DA66C91" w:rsidR="00E0397F" w:rsidRPr="00EE623C" w:rsidRDefault="00D85B47" w:rsidP="00E0397F">
      <w:pPr>
        <w:pStyle w:val="SLOList"/>
        <w:rPr>
          <w:sz w:val="24"/>
          <w:lang w:val="lt-LT"/>
        </w:rPr>
      </w:pPr>
      <w:r w:rsidRPr="00EE623C">
        <w:rPr>
          <w:sz w:val="24"/>
          <w:lang w:val="lt-LT"/>
        </w:rPr>
        <w:t xml:space="preserve">kontrolinio tinklo brėžinys (statinis </w:t>
      </w:r>
      <w:r w:rsidR="004C2514">
        <w:rPr>
          <w:sz w:val="24"/>
          <w:lang w:val="lt-LT"/>
        </w:rPr>
        <w:t>matavimas</w:t>
      </w:r>
      <w:r w:rsidR="00E0397F" w:rsidRPr="00EE623C">
        <w:rPr>
          <w:sz w:val="24"/>
          <w:lang w:val="lt-LT"/>
        </w:rPr>
        <w:t xml:space="preserve">, </w:t>
      </w:r>
      <w:proofErr w:type="spellStart"/>
      <w:r w:rsidRPr="00EE623C">
        <w:rPr>
          <w:sz w:val="24"/>
          <w:lang w:val="lt-LT"/>
        </w:rPr>
        <w:t>poligonometri</w:t>
      </w:r>
      <w:r w:rsidR="004C2514">
        <w:rPr>
          <w:sz w:val="24"/>
          <w:lang w:val="lt-LT"/>
        </w:rPr>
        <w:t>ja</w:t>
      </w:r>
      <w:proofErr w:type="spellEnd"/>
      <w:r w:rsidR="00E0397F" w:rsidRPr="00EE623C">
        <w:rPr>
          <w:sz w:val="24"/>
          <w:lang w:val="lt-LT"/>
        </w:rPr>
        <w:t xml:space="preserve">, </w:t>
      </w:r>
      <w:r w:rsidRPr="00EE623C">
        <w:rPr>
          <w:sz w:val="24"/>
          <w:lang w:val="lt-LT"/>
        </w:rPr>
        <w:t>niveliavimo</w:t>
      </w:r>
      <w:r w:rsidR="00E0397F" w:rsidRPr="00EE623C">
        <w:rPr>
          <w:sz w:val="24"/>
          <w:lang w:val="lt-LT"/>
        </w:rPr>
        <w:t xml:space="preserve"> linija);</w:t>
      </w:r>
    </w:p>
    <w:p w14:paraId="68E889EA" w14:textId="33C1D625" w:rsidR="00E0397F" w:rsidRPr="00EE623C" w:rsidRDefault="00E0397F" w:rsidP="00E0397F">
      <w:pPr>
        <w:pStyle w:val="SLOList"/>
        <w:rPr>
          <w:sz w:val="24"/>
          <w:lang w:val="lt-LT"/>
        </w:rPr>
      </w:pPr>
      <w:r w:rsidRPr="00EE623C">
        <w:rPr>
          <w:sz w:val="24"/>
          <w:lang w:val="lt-LT"/>
        </w:rPr>
        <w:t>naujų taškų, koordin</w:t>
      </w:r>
      <w:r w:rsidR="00D85B47" w:rsidRPr="00EE623C">
        <w:rPr>
          <w:sz w:val="24"/>
          <w:lang w:val="lt-LT"/>
        </w:rPr>
        <w:t>ačių</w:t>
      </w:r>
      <w:r w:rsidRPr="00EE623C">
        <w:rPr>
          <w:sz w:val="24"/>
          <w:lang w:val="lt-LT"/>
        </w:rPr>
        <w:t>, aukšči</w:t>
      </w:r>
      <w:r w:rsidR="00D85B47" w:rsidRPr="00EE623C">
        <w:rPr>
          <w:sz w:val="24"/>
          <w:lang w:val="lt-LT"/>
        </w:rPr>
        <w:t>ų sąrašas</w:t>
      </w:r>
      <w:r w:rsidRPr="00EE623C">
        <w:rPr>
          <w:sz w:val="24"/>
          <w:lang w:val="lt-LT"/>
        </w:rPr>
        <w:t>.</w:t>
      </w:r>
    </w:p>
    <w:p w14:paraId="50E4BE23" w14:textId="77777777" w:rsidR="00FD3428" w:rsidRPr="00EE623C" w:rsidRDefault="00FD3428" w:rsidP="00FD3428">
      <w:pPr>
        <w:pStyle w:val="SLONormal"/>
        <w:rPr>
          <w:sz w:val="24"/>
          <w:lang w:val="lt-LT"/>
        </w:rPr>
      </w:pPr>
    </w:p>
    <w:p w14:paraId="79EF33E9" w14:textId="24BF9AC4" w:rsidR="00E008A3" w:rsidRPr="00EE623C" w:rsidRDefault="00D85B47" w:rsidP="00E008A3">
      <w:pPr>
        <w:pStyle w:val="1stlevelheading"/>
        <w:rPr>
          <w:rFonts w:ascii="Times New Roman" w:hAnsi="Times New Roman"/>
          <w:sz w:val="24"/>
          <w:lang w:val="lt-LT"/>
        </w:rPr>
      </w:pPr>
      <w:bookmarkStart w:id="170" w:name="_Toc45650384"/>
      <w:r w:rsidRPr="00EE623C">
        <w:rPr>
          <w:rFonts w:ascii="Times New Roman" w:hAnsi="Times New Roman"/>
          <w:sz w:val="24"/>
          <w:lang w:val="lt-LT"/>
        </w:rPr>
        <w:lastRenderedPageBreak/>
        <w:t xml:space="preserve">Reikalavimai </w:t>
      </w:r>
      <w:r w:rsidR="006D49C7">
        <w:rPr>
          <w:rFonts w:ascii="Times New Roman" w:hAnsi="Times New Roman"/>
          <w:sz w:val="24"/>
          <w:lang w:val="lt-LT"/>
        </w:rPr>
        <w:t>IŠPILDOMAJAI</w:t>
      </w:r>
      <w:r w:rsidR="00230969">
        <w:rPr>
          <w:rFonts w:ascii="Times New Roman" w:hAnsi="Times New Roman"/>
          <w:sz w:val="24"/>
          <w:lang w:val="lt-LT"/>
        </w:rPr>
        <w:t xml:space="preserve"> (AS-BUILT)</w:t>
      </w:r>
      <w:r w:rsidR="006D49C7" w:rsidRPr="00EE623C">
        <w:rPr>
          <w:rFonts w:ascii="Times New Roman" w:hAnsi="Times New Roman"/>
          <w:sz w:val="24"/>
          <w:lang w:val="lt-LT"/>
        </w:rPr>
        <w:t xml:space="preserve"> </w:t>
      </w:r>
      <w:bookmarkEnd w:id="170"/>
      <w:r w:rsidR="006D49C7">
        <w:rPr>
          <w:rFonts w:ascii="Times New Roman" w:hAnsi="Times New Roman"/>
          <w:sz w:val="24"/>
          <w:lang w:val="lt-LT"/>
        </w:rPr>
        <w:t>INFORMACIJAI</w:t>
      </w:r>
    </w:p>
    <w:p w14:paraId="3C285DAB" w14:textId="5D4EAD80" w:rsidR="00FD3428" w:rsidRPr="00EE623C" w:rsidRDefault="00D85B47" w:rsidP="18CA38A6">
      <w:pPr>
        <w:pStyle w:val="SLONormal"/>
        <w:rPr>
          <w:sz w:val="24"/>
          <w:lang w:val="lt-LT"/>
        </w:rPr>
      </w:pPr>
      <w:r w:rsidRPr="00EE623C">
        <w:rPr>
          <w:sz w:val="24"/>
          <w:lang w:val="lt-LT"/>
        </w:rPr>
        <w:t xml:space="preserve">Rangovo atlikti </w:t>
      </w:r>
      <w:r w:rsidR="006D49C7">
        <w:rPr>
          <w:sz w:val="24"/>
          <w:lang w:val="lt-LT"/>
        </w:rPr>
        <w:t xml:space="preserve">kontroliniai </w:t>
      </w:r>
      <w:r w:rsidR="006B0889">
        <w:rPr>
          <w:sz w:val="24"/>
          <w:lang w:val="lt-LT"/>
        </w:rPr>
        <w:t>(</w:t>
      </w:r>
      <w:proofErr w:type="spellStart"/>
      <w:r w:rsidR="006D49C7">
        <w:rPr>
          <w:sz w:val="24"/>
          <w:lang w:val="lt-LT"/>
        </w:rPr>
        <w:t>as-built</w:t>
      </w:r>
      <w:proofErr w:type="spellEnd"/>
      <w:r w:rsidR="006B0889">
        <w:rPr>
          <w:sz w:val="24"/>
          <w:lang w:val="lt-LT"/>
        </w:rPr>
        <w:t>)</w:t>
      </w:r>
      <w:r w:rsidRPr="00EE623C">
        <w:rPr>
          <w:sz w:val="24"/>
          <w:lang w:val="lt-LT"/>
        </w:rPr>
        <w:t xml:space="preserve"> </w:t>
      </w:r>
      <w:r w:rsidR="00CC144F">
        <w:rPr>
          <w:sz w:val="24"/>
          <w:lang w:val="lt-LT"/>
        </w:rPr>
        <w:t>matavimai</w:t>
      </w:r>
      <w:r w:rsidR="00CC144F" w:rsidRPr="00EE623C">
        <w:rPr>
          <w:sz w:val="24"/>
          <w:lang w:val="lt-LT"/>
        </w:rPr>
        <w:t xml:space="preserve"> </w:t>
      </w:r>
      <w:r w:rsidRPr="00EE623C">
        <w:rPr>
          <w:sz w:val="24"/>
          <w:lang w:val="lt-LT"/>
        </w:rPr>
        <w:t>turi būti integruot</w:t>
      </w:r>
      <w:r w:rsidR="00EC28CE">
        <w:rPr>
          <w:sz w:val="24"/>
          <w:lang w:val="lt-LT"/>
        </w:rPr>
        <w:t>i</w:t>
      </w:r>
      <w:r w:rsidRPr="00EE623C">
        <w:rPr>
          <w:sz w:val="24"/>
          <w:lang w:val="lt-LT"/>
        </w:rPr>
        <w:t xml:space="preserve"> į BIM modelį, iš kurio </w:t>
      </w:r>
      <w:r w:rsidR="00AC1598">
        <w:rPr>
          <w:sz w:val="24"/>
          <w:lang w:val="lt-LT"/>
        </w:rPr>
        <w:t>ateityje bus imami duomenys</w:t>
      </w:r>
      <w:r w:rsidRPr="00EE623C">
        <w:rPr>
          <w:sz w:val="24"/>
          <w:lang w:val="lt-LT"/>
        </w:rPr>
        <w:t xml:space="preserve">, kaip numatyta šalies įstatymuose. Faktiniai matavimai turi būti atliekami lazerinio skenavimo ir (arba) </w:t>
      </w:r>
      <w:proofErr w:type="spellStart"/>
      <w:r w:rsidRPr="00EE623C">
        <w:rPr>
          <w:sz w:val="24"/>
          <w:lang w:val="lt-LT"/>
        </w:rPr>
        <w:t>fotogrametrijos</w:t>
      </w:r>
      <w:proofErr w:type="spellEnd"/>
      <w:r w:rsidRPr="00EE623C">
        <w:rPr>
          <w:sz w:val="24"/>
          <w:lang w:val="lt-LT"/>
        </w:rPr>
        <w:t xml:space="preserve"> </w:t>
      </w:r>
      <w:r w:rsidR="00EC28CE">
        <w:rPr>
          <w:sz w:val="24"/>
          <w:lang w:val="lt-LT"/>
        </w:rPr>
        <w:t>prie</w:t>
      </w:r>
      <w:r w:rsidRPr="00EE623C">
        <w:rPr>
          <w:sz w:val="24"/>
          <w:lang w:val="lt-LT"/>
        </w:rPr>
        <w:t>taisais, kurie užtikrina bent 1,0 cm tikslum</w:t>
      </w:r>
      <w:r w:rsidR="00410915" w:rsidRPr="00EE623C">
        <w:rPr>
          <w:sz w:val="24"/>
          <w:lang w:val="lt-LT"/>
        </w:rPr>
        <w:t>ą</w:t>
      </w:r>
      <w:r w:rsidRPr="00EE623C">
        <w:rPr>
          <w:sz w:val="24"/>
          <w:lang w:val="lt-LT"/>
        </w:rPr>
        <w:t xml:space="preserve">, palyginti su </w:t>
      </w:r>
      <w:r w:rsidR="00410915" w:rsidRPr="00EE623C">
        <w:rPr>
          <w:sz w:val="24"/>
          <w:lang w:val="lt-LT"/>
        </w:rPr>
        <w:t>sukurtu</w:t>
      </w:r>
      <w:r w:rsidRPr="00EE623C">
        <w:rPr>
          <w:sz w:val="24"/>
          <w:lang w:val="lt-LT"/>
        </w:rPr>
        <w:t xml:space="preserve"> geodezinio tinkl</w:t>
      </w:r>
      <w:r w:rsidR="00410915" w:rsidRPr="00EE623C">
        <w:rPr>
          <w:sz w:val="24"/>
          <w:lang w:val="lt-LT"/>
        </w:rPr>
        <w:t>u</w:t>
      </w:r>
      <w:r w:rsidRPr="00EE623C">
        <w:rPr>
          <w:sz w:val="24"/>
          <w:lang w:val="lt-LT"/>
        </w:rPr>
        <w:t>, aprašyt</w:t>
      </w:r>
      <w:r w:rsidR="00410915" w:rsidRPr="00EE623C">
        <w:rPr>
          <w:sz w:val="24"/>
          <w:lang w:val="lt-LT"/>
        </w:rPr>
        <w:t>u šio dokumento 2 skyriuje</w:t>
      </w:r>
      <w:r w:rsidRPr="00EE623C">
        <w:rPr>
          <w:sz w:val="24"/>
          <w:lang w:val="lt-LT"/>
        </w:rPr>
        <w:t>.</w:t>
      </w:r>
      <w:r w:rsidR="00410915" w:rsidRPr="00EE623C">
        <w:rPr>
          <w:sz w:val="24"/>
          <w:lang w:val="lt-LT"/>
        </w:rPr>
        <w:t xml:space="preserve"> Lazerinio skenavimo ir </w:t>
      </w:r>
      <w:proofErr w:type="spellStart"/>
      <w:r w:rsidR="00410915" w:rsidRPr="00EE623C">
        <w:rPr>
          <w:sz w:val="24"/>
          <w:lang w:val="lt-LT"/>
        </w:rPr>
        <w:t>fotogra</w:t>
      </w:r>
      <w:r w:rsidRPr="00EE623C">
        <w:rPr>
          <w:sz w:val="24"/>
          <w:lang w:val="lt-LT"/>
        </w:rPr>
        <w:t>metrijos</w:t>
      </w:r>
      <w:proofErr w:type="spellEnd"/>
      <w:r w:rsidRPr="00EE623C">
        <w:rPr>
          <w:sz w:val="24"/>
          <w:lang w:val="lt-LT"/>
        </w:rPr>
        <w:t xml:space="preserve"> reikalavimai aprašyti dokumento „BIM naudojimo atvejai statybos ir perdavimo stadijoje“ skyriuje „3.</w:t>
      </w:r>
      <w:r w:rsidR="008F6A6E">
        <w:rPr>
          <w:sz w:val="24"/>
          <w:lang w:val="lt-LT"/>
        </w:rPr>
        <w:t>5</w:t>
      </w:r>
      <w:r w:rsidRPr="00EE623C">
        <w:rPr>
          <w:sz w:val="24"/>
          <w:lang w:val="lt-LT"/>
        </w:rPr>
        <w:t>.</w:t>
      </w:r>
      <w:r w:rsidR="008F6A6E">
        <w:rPr>
          <w:sz w:val="24"/>
          <w:lang w:val="lt-LT"/>
        </w:rPr>
        <w:t>8</w:t>
      </w:r>
      <w:r w:rsidRPr="00EE623C">
        <w:rPr>
          <w:sz w:val="24"/>
          <w:lang w:val="lt-LT"/>
        </w:rPr>
        <w:t xml:space="preserve">. </w:t>
      </w:r>
      <w:r w:rsidR="008F6A6E">
        <w:rPr>
          <w:sz w:val="24"/>
          <w:lang w:val="lt-LT"/>
        </w:rPr>
        <w:t xml:space="preserve">Reguliarios lazerinio skenavimo ir </w:t>
      </w:r>
      <w:proofErr w:type="spellStart"/>
      <w:r w:rsidR="008F6A6E">
        <w:rPr>
          <w:sz w:val="24"/>
          <w:lang w:val="lt-LT"/>
        </w:rPr>
        <w:t>fotogrametrijos</w:t>
      </w:r>
      <w:proofErr w:type="spellEnd"/>
      <w:r w:rsidR="008F6A6E">
        <w:rPr>
          <w:sz w:val="24"/>
          <w:lang w:val="lt-LT"/>
        </w:rPr>
        <w:t xml:space="preserve"> ataskaitos</w:t>
      </w:r>
      <w:r w:rsidR="00410915" w:rsidRPr="00EE623C">
        <w:rPr>
          <w:sz w:val="24"/>
          <w:lang w:val="lt-LT"/>
        </w:rPr>
        <w:t>“</w:t>
      </w:r>
      <w:r w:rsidRPr="00EE623C">
        <w:rPr>
          <w:sz w:val="24"/>
          <w:lang w:val="lt-LT"/>
        </w:rPr>
        <w:t>.</w:t>
      </w:r>
    </w:p>
    <w:p w14:paraId="739E2CB4" w14:textId="1A6C8F8E" w:rsidR="00FD3428" w:rsidRPr="00EE623C" w:rsidRDefault="00410915" w:rsidP="00A80468">
      <w:pPr>
        <w:pStyle w:val="1stlevelheading"/>
        <w:rPr>
          <w:rFonts w:ascii="Times New Roman" w:hAnsi="Times New Roman"/>
          <w:sz w:val="24"/>
          <w:szCs w:val="24"/>
          <w:lang w:val="lt-LT"/>
        </w:rPr>
      </w:pPr>
      <w:bookmarkStart w:id="171" w:name="_Toc45650385"/>
      <w:r w:rsidRPr="00EE623C">
        <w:rPr>
          <w:rFonts w:ascii="Times New Roman" w:hAnsi="Times New Roman"/>
          <w:sz w:val="24"/>
          <w:szCs w:val="24"/>
          <w:lang w:val="lt-LT"/>
        </w:rPr>
        <w:t>STATYBOS PRIEŽIŪRA</w:t>
      </w:r>
      <w:bookmarkEnd w:id="171"/>
      <w:r w:rsidR="00FD3428" w:rsidRPr="00EE623C">
        <w:rPr>
          <w:rFonts w:ascii="Times New Roman" w:hAnsi="Times New Roman"/>
          <w:sz w:val="24"/>
          <w:szCs w:val="24"/>
          <w:lang w:val="lt-LT"/>
        </w:rPr>
        <w:t xml:space="preserve"> </w:t>
      </w:r>
    </w:p>
    <w:p w14:paraId="4071E9F0" w14:textId="7F90CEEC" w:rsidR="00965367" w:rsidRPr="00EE623C" w:rsidRDefault="00674D94" w:rsidP="00A80468">
      <w:pPr>
        <w:pStyle w:val="SLONormal"/>
        <w:rPr>
          <w:sz w:val="24"/>
          <w:lang w:val="lt-LT"/>
        </w:rPr>
      </w:pPr>
      <w:r w:rsidRPr="00EE623C">
        <w:rPr>
          <w:sz w:val="24"/>
          <w:lang w:val="lt-LT"/>
        </w:rPr>
        <w:t>Šiame skyriuje apibrėžti papildomi reikalavimai, keliami „Bendrųjų minimalių statybos priežiūros taisyklių reikalavimų“ dokumentui, susiję su geležinkelių tiesimo ir geodezinio tinklo kūrimo priežiūros paslaugomis.</w:t>
      </w:r>
    </w:p>
    <w:p w14:paraId="1625EF74" w14:textId="20141F41" w:rsidR="00FD3428" w:rsidRPr="00EE623C" w:rsidRDefault="00674D94" w:rsidP="00A80468">
      <w:pPr>
        <w:pStyle w:val="SLONormal"/>
        <w:rPr>
          <w:sz w:val="24"/>
          <w:lang w:val="lt-LT"/>
        </w:rPr>
      </w:pPr>
      <w:r w:rsidRPr="00EE623C">
        <w:rPr>
          <w:sz w:val="24"/>
          <w:lang w:val="lt-LT"/>
        </w:rPr>
        <w:t>Pagrindinės atsakomybės</w:t>
      </w:r>
      <w:r w:rsidR="00346E4A" w:rsidRPr="00EE623C">
        <w:rPr>
          <w:sz w:val="24"/>
          <w:lang w:val="lt-LT"/>
        </w:rPr>
        <w:t>:</w:t>
      </w:r>
    </w:p>
    <w:p w14:paraId="1225B380" w14:textId="477D71B9" w:rsidR="00674D94" w:rsidRPr="00EE623C" w:rsidRDefault="00674D94" w:rsidP="00A80468">
      <w:pPr>
        <w:pStyle w:val="SLONormal"/>
        <w:numPr>
          <w:ilvl w:val="0"/>
          <w:numId w:val="21"/>
        </w:numPr>
        <w:spacing w:after="0"/>
        <w:rPr>
          <w:sz w:val="24"/>
          <w:lang w:val="lt-LT"/>
        </w:rPr>
      </w:pPr>
      <w:r w:rsidRPr="00EE623C">
        <w:rPr>
          <w:sz w:val="24"/>
          <w:lang w:val="lt-LT"/>
        </w:rPr>
        <w:t>naujo geodezinio tinklo, skirto tiesti greitąjį geležinkelį, kokybės patvirtinimas pagal šio dokumento reikalavimus ir taikomus standartus bei įstatymus;</w:t>
      </w:r>
    </w:p>
    <w:p w14:paraId="4B63F590" w14:textId="6BF68EE7" w:rsidR="00674D94" w:rsidRPr="00EE623C" w:rsidRDefault="00674D94" w:rsidP="00A80468">
      <w:pPr>
        <w:pStyle w:val="SLONormal"/>
        <w:numPr>
          <w:ilvl w:val="0"/>
          <w:numId w:val="21"/>
        </w:numPr>
        <w:spacing w:after="0"/>
        <w:rPr>
          <w:sz w:val="24"/>
          <w:lang w:val="lt-LT"/>
        </w:rPr>
      </w:pPr>
      <w:r w:rsidRPr="00EE623C">
        <w:rPr>
          <w:sz w:val="24"/>
          <w:lang w:val="lt-LT"/>
        </w:rPr>
        <w:t>patvirtinimas, kad pastatyti tūriai, sluoksnių plotai ir storiai ati</w:t>
      </w:r>
      <w:r w:rsidR="00A616F0">
        <w:rPr>
          <w:sz w:val="24"/>
          <w:lang w:val="lt-LT"/>
        </w:rPr>
        <w:t>ti</w:t>
      </w:r>
      <w:r w:rsidRPr="00EE623C">
        <w:rPr>
          <w:sz w:val="24"/>
          <w:lang w:val="lt-LT"/>
        </w:rPr>
        <w:t>nka projektą remiantis BIM modeliu ir sąnaudų kiekių žiniaraščiais;</w:t>
      </w:r>
    </w:p>
    <w:p w14:paraId="54D07AC4" w14:textId="2E62E2FD" w:rsidR="00674D94" w:rsidRPr="00EE623C" w:rsidRDefault="00674D94" w:rsidP="00A80468">
      <w:pPr>
        <w:pStyle w:val="SLONormal"/>
        <w:numPr>
          <w:ilvl w:val="0"/>
          <w:numId w:val="21"/>
        </w:numPr>
        <w:spacing w:after="0"/>
        <w:rPr>
          <w:sz w:val="24"/>
          <w:lang w:val="lt-LT"/>
        </w:rPr>
      </w:pPr>
      <w:r w:rsidRPr="00EE623C">
        <w:rPr>
          <w:sz w:val="24"/>
          <w:lang w:val="lt-LT"/>
        </w:rPr>
        <w:t xml:space="preserve">patvirtinimas, kad bėgių kelio geometrija atitinka </w:t>
      </w:r>
      <w:r w:rsidR="00050B11">
        <w:rPr>
          <w:sz w:val="24"/>
          <w:lang w:val="lt-LT"/>
        </w:rPr>
        <w:t>keliamus reikalavimus</w:t>
      </w:r>
      <w:r w:rsidRPr="00EE623C">
        <w:rPr>
          <w:sz w:val="24"/>
          <w:lang w:val="lt-LT"/>
        </w:rPr>
        <w:t xml:space="preserve"> pagal galiojančius standartus ir įstatymus;</w:t>
      </w:r>
    </w:p>
    <w:p w14:paraId="3EFFB450" w14:textId="08CC8BFC" w:rsidR="00674D94" w:rsidRPr="00EE623C" w:rsidRDefault="00674D94" w:rsidP="00A80468">
      <w:pPr>
        <w:pStyle w:val="SLONormal"/>
        <w:numPr>
          <w:ilvl w:val="0"/>
          <w:numId w:val="21"/>
        </w:numPr>
        <w:spacing w:before="0" w:after="0"/>
        <w:rPr>
          <w:sz w:val="24"/>
          <w:lang w:val="lt-LT"/>
        </w:rPr>
      </w:pPr>
      <w:r w:rsidRPr="00EE623C">
        <w:rPr>
          <w:sz w:val="24"/>
          <w:lang w:val="lt-LT"/>
        </w:rPr>
        <w:t>nuolatinis informavimas apie galimus nuokrypius statybos metu.</w:t>
      </w:r>
    </w:p>
    <w:p w14:paraId="1A0B5BC4" w14:textId="69CFB0AC" w:rsidR="00FD3428" w:rsidRPr="00A616F0" w:rsidRDefault="00674D94" w:rsidP="00A80468">
      <w:pPr>
        <w:pStyle w:val="SLONormal"/>
        <w:rPr>
          <w:sz w:val="24"/>
          <w:lang w:val="lt-LT"/>
        </w:rPr>
      </w:pPr>
      <w:r w:rsidRPr="00A616F0">
        <w:rPr>
          <w:sz w:val="24"/>
          <w:lang w:val="lt-LT"/>
        </w:rPr>
        <w:t>Priežiūros paslaugų teikėjas (PPT) turi</w:t>
      </w:r>
      <w:r w:rsidR="00FD3428" w:rsidRPr="00A616F0">
        <w:rPr>
          <w:sz w:val="24"/>
          <w:lang w:val="lt-LT"/>
        </w:rPr>
        <w:t>:</w:t>
      </w:r>
    </w:p>
    <w:p w14:paraId="3A0DE76C" w14:textId="1F29E758" w:rsidR="00674D94" w:rsidRPr="00EE623C" w:rsidRDefault="00674D94" w:rsidP="00A80468">
      <w:pPr>
        <w:pStyle w:val="ListParagraph"/>
        <w:numPr>
          <w:ilvl w:val="0"/>
          <w:numId w:val="22"/>
        </w:numPr>
        <w:spacing w:after="0"/>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 xml:space="preserve">laiku gauti informaciją apie galimus </w:t>
      </w:r>
      <w:r w:rsidRPr="006C155D">
        <w:rPr>
          <w:rFonts w:ascii="Times New Roman" w:eastAsia="Times New Roman" w:hAnsi="Times New Roman" w:cs="Times New Roman"/>
          <w:kern w:val="24"/>
          <w:sz w:val="24"/>
          <w:szCs w:val="24"/>
          <w:lang w:val="lt-LT"/>
        </w:rPr>
        <w:t xml:space="preserve">statybų </w:t>
      </w:r>
      <w:r w:rsidRPr="003510DA">
        <w:rPr>
          <w:rFonts w:ascii="Times New Roman" w:hAnsi="Times New Roman" w:cs="Times New Roman"/>
          <w:sz w:val="24"/>
          <w:lang w:val="lt-LT"/>
        </w:rPr>
        <w:t xml:space="preserve">nuokrypius </w:t>
      </w:r>
      <w:r w:rsidRPr="006C155D">
        <w:rPr>
          <w:rFonts w:ascii="Times New Roman" w:eastAsia="Times New Roman" w:hAnsi="Times New Roman" w:cs="Times New Roman"/>
          <w:kern w:val="24"/>
          <w:sz w:val="24"/>
          <w:szCs w:val="24"/>
          <w:lang w:val="lt-LT"/>
        </w:rPr>
        <w:t>nuo projekto</w:t>
      </w:r>
      <w:r w:rsidRPr="00EE623C">
        <w:rPr>
          <w:rFonts w:ascii="Times New Roman" w:eastAsia="Times New Roman" w:hAnsi="Times New Roman" w:cs="Times New Roman"/>
          <w:kern w:val="24"/>
          <w:sz w:val="24"/>
          <w:szCs w:val="24"/>
          <w:lang w:val="lt-LT"/>
        </w:rPr>
        <w:t xml:space="preserve"> sąlygų ir duomenų;</w:t>
      </w:r>
    </w:p>
    <w:p w14:paraId="5FB99D22" w14:textId="788A9CCD" w:rsidR="00674D94" w:rsidRPr="00EE623C" w:rsidRDefault="00674D94" w:rsidP="00A80468">
      <w:pPr>
        <w:pStyle w:val="ListParagraph"/>
        <w:numPr>
          <w:ilvl w:val="0"/>
          <w:numId w:val="22"/>
        </w:numPr>
        <w:spacing w:after="0"/>
        <w:rPr>
          <w:rFonts w:ascii="Times New Roman" w:eastAsia="Times New Roman" w:hAnsi="Times New Roman" w:cs="Times New Roman"/>
          <w:kern w:val="24"/>
          <w:sz w:val="24"/>
          <w:szCs w:val="24"/>
          <w:lang w:val="lt-LT"/>
        </w:rPr>
      </w:pPr>
      <w:r w:rsidRPr="00EE623C">
        <w:rPr>
          <w:rFonts w:ascii="Times New Roman" w:eastAsia="Times New Roman" w:hAnsi="Times New Roman" w:cs="Times New Roman"/>
          <w:kern w:val="24"/>
          <w:sz w:val="24"/>
          <w:szCs w:val="24"/>
          <w:lang w:val="lt-LT"/>
        </w:rPr>
        <w:t xml:space="preserve">išsiaiškinti projekto ir faktinių duomenų </w:t>
      </w:r>
      <w:r w:rsidRPr="00A616F0">
        <w:rPr>
          <w:rFonts w:asciiTheme="majorBidi" w:hAnsiTheme="majorBidi" w:cstheme="majorBidi"/>
          <w:sz w:val="24"/>
          <w:lang w:val="lt-LT"/>
        </w:rPr>
        <w:t xml:space="preserve">nuokrypius </w:t>
      </w:r>
      <w:r w:rsidRPr="00EE623C">
        <w:rPr>
          <w:rFonts w:ascii="Times New Roman" w:eastAsia="Times New Roman" w:hAnsi="Times New Roman" w:cs="Times New Roman"/>
          <w:kern w:val="24"/>
          <w:sz w:val="24"/>
          <w:szCs w:val="24"/>
          <w:lang w:val="lt-LT"/>
        </w:rPr>
        <w:t>ir, jei reikia, informuoti Užsakovą.</w:t>
      </w:r>
    </w:p>
    <w:p w14:paraId="761DA2B3" w14:textId="77777777" w:rsidR="00086683" w:rsidRPr="00EE623C" w:rsidRDefault="00086683" w:rsidP="00A80468">
      <w:pPr>
        <w:pStyle w:val="SLOList"/>
        <w:numPr>
          <w:ilvl w:val="0"/>
          <w:numId w:val="0"/>
        </w:numPr>
        <w:spacing w:before="0" w:after="0"/>
        <w:jc w:val="left"/>
        <w:rPr>
          <w:sz w:val="24"/>
          <w:lang w:val="lt-LT"/>
        </w:rPr>
      </w:pPr>
    </w:p>
    <w:p w14:paraId="2A061BB8" w14:textId="4ECF50E1" w:rsidR="00924C52" w:rsidRPr="00EE623C" w:rsidRDefault="00674D94" w:rsidP="00A80468">
      <w:pPr>
        <w:pStyle w:val="2ndlevelheading"/>
        <w:rPr>
          <w:rFonts w:ascii="Times New Roman" w:hAnsi="Times New Roman"/>
          <w:sz w:val="24"/>
          <w:lang w:val="lt-LT"/>
        </w:rPr>
      </w:pPr>
      <w:bookmarkStart w:id="172" w:name="_Toc45650386"/>
      <w:r w:rsidRPr="00EE623C">
        <w:rPr>
          <w:rFonts w:ascii="Times New Roman" w:hAnsi="Times New Roman"/>
          <w:sz w:val="24"/>
          <w:lang w:val="lt-LT"/>
        </w:rPr>
        <w:t>Statybos priežiūros planas</w:t>
      </w:r>
      <w:bookmarkEnd w:id="172"/>
    </w:p>
    <w:p w14:paraId="68D47744" w14:textId="156B7EC3" w:rsidR="003F0705" w:rsidRPr="00EE623C" w:rsidRDefault="00674D94" w:rsidP="00A80468">
      <w:pPr>
        <w:pStyle w:val="SLOList"/>
        <w:numPr>
          <w:ilvl w:val="0"/>
          <w:numId w:val="0"/>
        </w:numPr>
        <w:spacing w:before="0" w:after="0"/>
        <w:rPr>
          <w:sz w:val="24"/>
          <w:lang w:val="lt-LT"/>
        </w:rPr>
      </w:pPr>
      <w:r w:rsidRPr="00EE623C">
        <w:rPr>
          <w:sz w:val="24"/>
          <w:lang w:val="lt-LT"/>
        </w:rPr>
        <w:t xml:space="preserve">Statybos </w:t>
      </w:r>
      <w:r w:rsidRPr="00EE623C">
        <w:rPr>
          <w:sz w:val="24"/>
          <w:szCs w:val="22"/>
          <w:lang w:val="lt-LT"/>
        </w:rPr>
        <w:t>priežiūros paslaugų teikėjas (PPT)</w:t>
      </w:r>
      <w:r w:rsidRPr="00EE623C">
        <w:rPr>
          <w:sz w:val="28"/>
          <w:lang w:val="lt-LT"/>
        </w:rPr>
        <w:t xml:space="preserve"> </w:t>
      </w:r>
      <w:r w:rsidRPr="00EE623C">
        <w:rPr>
          <w:sz w:val="24"/>
          <w:lang w:val="lt-LT"/>
        </w:rPr>
        <w:t>turi parengti atitinkamą Statybos priežiūros planą arba kokybės kontrolės planą, kur</w:t>
      </w:r>
      <w:r w:rsidR="004B44B5" w:rsidRPr="00EE623C">
        <w:rPr>
          <w:sz w:val="24"/>
          <w:lang w:val="lt-LT"/>
        </w:rPr>
        <w:t>į</w:t>
      </w:r>
      <w:r w:rsidRPr="00EE623C">
        <w:rPr>
          <w:sz w:val="24"/>
          <w:lang w:val="lt-LT"/>
        </w:rPr>
        <w:t xml:space="preserve"> turi pateikti Užsakovui ir atitinkam</w:t>
      </w:r>
      <w:r w:rsidR="004B44B5" w:rsidRPr="00EE623C">
        <w:rPr>
          <w:sz w:val="24"/>
          <w:lang w:val="lt-LT"/>
        </w:rPr>
        <w:t>oms</w:t>
      </w:r>
      <w:r w:rsidRPr="00EE623C">
        <w:rPr>
          <w:sz w:val="24"/>
          <w:lang w:val="lt-LT"/>
        </w:rPr>
        <w:t xml:space="preserve"> valstybės </w:t>
      </w:r>
      <w:r w:rsidR="004B44B5" w:rsidRPr="00EE623C">
        <w:rPr>
          <w:sz w:val="24"/>
          <w:lang w:val="lt-LT"/>
        </w:rPr>
        <w:t xml:space="preserve">institucijoms, numatytoms </w:t>
      </w:r>
      <w:r w:rsidRPr="00EE623C">
        <w:rPr>
          <w:sz w:val="24"/>
          <w:lang w:val="lt-LT"/>
        </w:rPr>
        <w:t>įstatym</w:t>
      </w:r>
      <w:r w:rsidR="004B44B5" w:rsidRPr="00EE623C">
        <w:rPr>
          <w:sz w:val="24"/>
          <w:lang w:val="lt-LT"/>
        </w:rPr>
        <w:t>uose,</w:t>
      </w:r>
      <w:r w:rsidRPr="00EE623C">
        <w:rPr>
          <w:sz w:val="24"/>
          <w:lang w:val="lt-LT"/>
        </w:rPr>
        <w:t xml:space="preserve"> </w:t>
      </w:r>
      <w:r w:rsidR="004B44B5" w:rsidRPr="00EE623C">
        <w:rPr>
          <w:sz w:val="24"/>
          <w:lang w:val="lt-LT"/>
        </w:rPr>
        <w:t>jų patvirtinimui gauti</w:t>
      </w:r>
      <w:r w:rsidRPr="00EE623C">
        <w:rPr>
          <w:sz w:val="24"/>
          <w:lang w:val="lt-LT"/>
        </w:rPr>
        <w:t>. Statybos priežiūros plan</w:t>
      </w:r>
      <w:r w:rsidR="004B44B5" w:rsidRPr="00EE623C">
        <w:rPr>
          <w:sz w:val="24"/>
          <w:lang w:val="lt-LT"/>
        </w:rPr>
        <w:t>as</w:t>
      </w:r>
      <w:r w:rsidRPr="00EE623C">
        <w:rPr>
          <w:sz w:val="24"/>
          <w:lang w:val="lt-LT"/>
        </w:rPr>
        <w:t xml:space="preserve"> arba kokybės kontrolės plan</w:t>
      </w:r>
      <w:r w:rsidR="004B44B5" w:rsidRPr="00EE623C">
        <w:rPr>
          <w:sz w:val="24"/>
          <w:lang w:val="lt-LT"/>
        </w:rPr>
        <w:t>as, susijęs su</w:t>
      </w:r>
      <w:r w:rsidRPr="00EE623C">
        <w:rPr>
          <w:sz w:val="24"/>
          <w:lang w:val="lt-LT"/>
        </w:rPr>
        <w:t xml:space="preserve"> geodezin</w:t>
      </w:r>
      <w:r w:rsidR="004B44B5" w:rsidRPr="00EE623C">
        <w:rPr>
          <w:sz w:val="24"/>
          <w:lang w:val="lt-LT"/>
        </w:rPr>
        <w:t>io</w:t>
      </w:r>
      <w:r w:rsidRPr="00EE623C">
        <w:rPr>
          <w:sz w:val="24"/>
          <w:lang w:val="lt-LT"/>
        </w:rPr>
        <w:t xml:space="preserve"> tinkl</w:t>
      </w:r>
      <w:r w:rsidR="004B44B5" w:rsidRPr="00EE623C">
        <w:rPr>
          <w:sz w:val="24"/>
          <w:lang w:val="lt-LT"/>
        </w:rPr>
        <w:t>o kūrimo bei</w:t>
      </w:r>
      <w:r w:rsidRPr="00EE623C">
        <w:rPr>
          <w:sz w:val="24"/>
          <w:lang w:val="lt-LT"/>
        </w:rPr>
        <w:t xml:space="preserve"> greit</w:t>
      </w:r>
      <w:r w:rsidR="004B44B5" w:rsidRPr="00EE623C">
        <w:rPr>
          <w:sz w:val="24"/>
          <w:lang w:val="lt-LT"/>
        </w:rPr>
        <w:t>ojo</w:t>
      </w:r>
      <w:r w:rsidRPr="00EE623C">
        <w:rPr>
          <w:sz w:val="24"/>
          <w:lang w:val="lt-LT"/>
        </w:rPr>
        <w:t xml:space="preserve"> geležinkeli</w:t>
      </w:r>
      <w:r w:rsidR="004B44B5" w:rsidRPr="00EE623C">
        <w:rPr>
          <w:sz w:val="24"/>
          <w:lang w:val="lt-LT"/>
        </w:rPr>
        <w:t>o statyb</w:t>
      </w:r>
      <w:r w:rsidR="00050B11">
        <w:rPr>
          <w:sz w:val="24"/>
          <w:lang w:val="lt-LT"/>
        </w:rPr>
        <w:t>os</w:t>
      </w:r>
      <w:r w:rsidRPr="00EE623C">
        <w:rPr>
          <w:sz w:val="24"/>
          <w:lang w:val="lt-LT"/>
        </w:rPr>
        <w:t xml:space="preserve"> priežiūros paslaug</w:t>
      </w:r>
      <w:r w:rsidR="004B44B5" w:rsidRPr="00EE623C">
        <w:rPr>
          <w:sz w:val="24"/>
          <w:lang w:val="lt-LT"/>
        </w:rPr>
        <w:t>omis, turi būti sudarytas</w:t>
      </w:r>
      <w:r w:rsidRPr="00EE623C">
        <w:rPr>
          <w:sz w:val="24"/>
          <w:lang w:val="lt-LT"/>
        </w:rPr>
        <w:t xml:space="preserve"> </w:t>
      </w:r>
      <w:r w:rsidR="004B44B5" w:rsidRPr="00EE623C">
        <w:rPr>
          <w:sz w:val="24"/>
          <w:lang w:val="lt-LT"/>
        </w:rPr>
        <w:t>iš šių dalių</w:t>
      </w:r>
      <w:r w:rsidRPr="00EE623C">
        <w:rPr>
          <w:sz w:val="24"/>
          <w:lang w:val="lt-LT"/>
        </w:rPr>
        <w:t>:</w:t>
      </w:r>
    </w:p>
    <w:p w14:paraId="367E988C" w14:textId="0B482550" w:rsidR="004B44B5" w:rsidRPr="00EE623C" w:rsidRDefault="004B44B5" w:rsidP="00A80468">
      <w:pPr>
        <w:pStyle w:val="SLOList"/>
        <w:rPr>
          <w:sz w:val="24"/>
          <w:lang w:val="lt-LT"/>
        </w:rPr>
      </w:pPr>
      <w:r w:rsidRPr="00EE623C">
        <w:rPr>
          <w:sz w:val="24"/>
          <w:lang w:val="lt-LT"/>
        </w:rPr>
        <w:t>statybos ir medžiagų kokybės kontrolės tvarkos, įskaitant tikrinamų darbų aprašymus, tikrinimų dažnumą, galimus bandymus ar matavimus;</w:t>
      </w:r>
    </w:p>
    <w:p w14:paraId="31AF0F3F" w14:textId="6EB3596E" w:rsidR="004B44B5" w:rsidRPr="00EE623C" w:rsidRDefault="004B44B5" w:rsidP="00A80468">
      <w:pPr>
        <w:pStyle w:val="SLOList"/>
        <w:rPr>
          <w:sz w:val="24"/>
          <w:lang w:val="lt-LT"/>
        </w:rPr>
      </w:pPr>
      <w:r w:rsidRPr="00EE623C">
        <w:rPr>
          <w:sz w:val="24"/>
          <w:lang w:val="lt-LT"/>
        </w:rPr>
        <w:t>pranešimo apie statybos trūkumus ir jų pašalinimo tvarkos;</w:t>
      </w:r>
    </w:p>
    <w:p w14:paraId="44DBA298" w14:textId="106C21EF" w:rsidR="004B44B5" w:rsidRPr="00EE623C" w:rsidRDefault="004B44B5" w:rsidP="00A80468">
      <w:pPr>
        <w:pStyle w:val="SLOList"/>
        <w:rPr>
          <w:sz w:val="24"/>
          <w:lang w:val="lt-LT"/>
        </w:rPr>
      </w:pPr>
      <w:r w:rsidRPr="00EE623C">
        <w:rPr>
          <w:sz w:val="24"/>
          <w:lang w:val="lt-LT"/>
        </w:rPr>
        <w:t>šio dokumento 4.2 ir 4.3 skyriuose apibrėžtų pagrindinių užduočių vykdymo tvarkos.</w:t>
      </w:r>
    </w:p>
    <w:p w14:paraId="5DDB15B4" w14:textId="77777777" w:rsidR="00A040CF" w:rsidRPr="00EE623C" w:rsidRDefault="00A040CF" w:rsidP="00A80468">
      <w:pPr>
        <w:pStyle w:val="SLOList"/>
        <w:numPr>
          <w:ilvl w:val="0"/>
          <w:numId w:val="0"/>
        </w:numPr>
        <w:spacing w:before="0" w:after="0"/>
        <w:jc w:val="left"/>
        <w:rPr>
          <w:sz w:val="24"/>
          <w:lang w:val="lt-LT"/>
        </w:rPr>
      </w:pPr>
    </w:p>
    <w:p w14:paraId="0A0357E6" w14:textId="654E367D" w:rsidR="00FD3428" w:rsidRPr="00EE623C" w:rsidRDefault="004B44B5" w:rsidP="00A80468">
      <w:pPr>
        <w:pStyle w:val="2ndlevelheading"/>
        <w:rPr>
          <w:rFonts w:ascii="Times New Roman" w:hAnsi="Times New Roman"/>
          <w:sz w:val="24"/>
          <w:szCs w:val="24"/>
          <w:lang w:val="lt-LT"/>
        </w:rPr>
      </w:pPr>
      <w:bookmarkStart w:id="173" w:name="_Toc45650387"/>
      <w:r w:rsidRPr="00EE623C">
        <w:rPr>
          <w:rFonts w:ascii="Times New Roman" w:hAnsi="Times New Roman"/>
          <w:sz w:val="24"/>
          <w:szCs w:val="24"/>
          <w:lang w:val="lt-LT"/>
        </w:rPr>
        <w:t xml:space="preserve">Geodezinio tinklo </w:t>
      </w:r>
      <w:r w:rsidR="00F676EA">
        <w:rPr>
          <w:rFonts w:ascii="Times New Roman" w:hAnsi="Times New Roman"/>
          <w:sz w:val="24"/>
          <w:szCs w:val="24"/>
          <w:lang w:val="lt-LT"/>
        </w:rPr>
        <w:t>įrengimo</w:t>
      </w:r>
      <w:r w:rsidR="00F676EA" w:rsidRPr="00EE623C">
        <w:rPr>
          <w:rFonts w:ascii="Times New Roman" w:hAnsi="Times New Roman"/>
          <w:sz w:val="24"/>
          <w:szCs w:val="24"/>
          <w:lang w:val="lt-LT"/>
        </w:rPr>
        <w:t xml:space="preserve"> </w:t>
      </w:r>
      <w:r w:rsidRPr="00EE623C">
        <w:rPr>
          <w:rFonts w:ascii="Times New Roman" w:hAnsi="Times New Roman"/>
          <w:sz w:val="24"/>
          <w:szCs w:val="24"/>
          <w:lang w:val="lt-LT"/>
        </w:rPr>
        <w:t>priežiūra</w:t>
      </w:r>
      <w:bookmarkEnd w:id="173"/>
    </w:p>
    <w:p w14:paraId="1B9D59EC" w14:textId="1E7E26A2" w:rsidR="004B44B5" w:rsidRPr="00EE623C" w:rsidRDefault="0017128C" w:rsidP="00A80468">
      <w:pPr>
        <w:pStyle w:val="SLONormal"/>
        <w:rPr>
          <w:sz w:val="24"/>
          <w:lang w:val="lt-LT"/>
        </w:rPr>
      </w:pPr>
      <w:r w:rsidRPr="00EE623C">
        <w:rPr>
          <w:sz w:val="24"/>
          <w:lang w:val="lt-LT"/>
        </w:rPr>
        <w:t>Siekiant užtikrinti</w:t>
      </w:r>
      <w:r w:rsidR="004B44B5" w:rsidRPr="00EE623C">
        <w:rPr>
          <w:sz w:val="24"/>
          <w:lang w:val="lt-LT"/>
        </w:rPr>
        <w:t xml:space="preserve"> geodezinės atskaitos sistemos, aukšči</w:t>
      </w:r>
      <w:r w:rsidRPr="00EE623C">
        <w:rPr>
          <w:sz w:val="24"/>
          <w:lang w:val="lt-LT"/>
        </w:rPr>
        <w:t>ų</w:t>
      </w:r>
      <w:r w:rsidR="004B44B5" w:rsidRPr="00EE623C">
        <w:rPr>
          <w:sz w:val="24"/>
          <w:lang w:val="lt-LT"/>
        </w:rPr>
        <w:t xml:space="preserve"> sistemos ir </w:t>
      </w:r>
      <w:r w:rsidRPr="00EE623C">
        <w:rPr>
          <w:sz w:val="24"/>
          <w:lang w:val="lt-LT"/>
        </w:rPr>
        <w:t>kontrolinio</w:t>
      </w:r>
      <w:r w:rsidR="004B44B5" w:rsidRPr="00EE623C">
        <w:rPr>
          <w:sz w:val="24"/>
          <w:lang w:val="lt-LT"/>
        </w:rPr>
        <w:t xml:space="preserve"> tinklo kokyb</w:t>
      </w:r>
      <w:r w:rsidRPr="00EE623C">
        <w:rPr>
          <w:sz w:val="24"/>
          <w:lang w:val="lt-LT"/>
        </w:rPr>
        <w:t>ę</w:t>
      </w:r>
      <w:r w:rsidR="004B44B5" w:rsidRPr="00EE623C">
        <w:rPr>
          <w:sz w:val="24"/>
          <w:lang w:val="lt-LT"/>
        </w:rPr>
        <w:t xml:space="preserve">, išorinis </w:t>
      </w:r>
      <w:r w:rsidRPr="00EE623C">
        <w:rPr>
          <w:sz w:val="24"/>
          <w:lang w:val="lt-LT"/>
        </w:rPr>
        <w:t>PPT</w:t>
      </w:r>
      <w:r w:rsidR="004B44B5" w:rsidRPr="00EE623C">
        <w:rPr>
          <w:sz w:val="24"/>
          <w:lang w:val="lt-LT"/>
        </w:rPr>
        <w:t xml:space="preserve"> </w:t>
      </w:r>
      <w:r w:rsidRPr="00EE623C">
        <w:rPr>
          <w:sz w:val="24"/>
          <w:lang w:val="lt-LT"/>
        </w:rPr>
        <w:t>turi patikrinti</w:t>
      </w:r>
      <w:r w:rsidR="004B44B5" w:rsidRPr="00EE623C">
        <w:rPr>
          <w:sz w:val="24"/>
          <w:lang w:val="lt-LT"/>
        </w:rPr>
        <w:t xml:space="preserve"> pasirinktą atskaitos sistemą, aukšči</w:t>
      </w:r>
      <w:r w:rsidRPr="00EE623C">
        <w:rPr>
          <w:sz w:val="24"/>
          <w:lang w:val="lt-LT"/>
        </w:rPr>
        <w:t>ų</w:t>
      </w:r>
      <w:r w:rsidR="004B44B5" w:rsidRPr="00EE623C">
        <w:rPr>
          <w:sz w:val="24"/>
          <w:lang w:val="lt-LT"/>
        </w:rPr>
        <w:t xml:space="preserve"> sistemą ir </w:t>
      </w:r>
      <w:r w:rsidRPr="00EE623C">
        <w:rPr>
          <w:sz w:val="24"/>
          <w:lang w:val="lt-LT"/>
        </w:rPr>
        <w:t>kontrolinį</w:t>
      </w:r>
      <w:r w:rsidR="004B44B5" w:rsidRPr="00EE623C">
        <w:rPr>
          <w:sz w:val="24"/>
          <w:lang w:val="lt-LT"/>
        </w:rPr>
        <w:t xml:space="preserve"> tinklą.</w:t>
      </w:r>
    </w:p>
    <w:p w14:paraId="7E8F775D" w14:textId="5119B32E" w:rsidR="004B44B5" w:rsidRPr="00EE623C" w:rsidRDefault="0017128C" w:rsidP="00A80468">
      <w:pPr>
        <w:pStyle w:val="SLONormal"/>
        <w:rPr>
          <w:sz w:val="24"/>
          <w:lang w:val="lt-LT"/>
        </w:rPr>
      </w:pPr>
      <w:r w:rsidRPr="00EE623C">
        <w:rPr>
          <w:sz w:val="24"/>
          <w:lang w:val="lt-LT"/>
        </w:rPr>
        <w:t>Rem</w:t>
      </w:r>
      <w:r w:rsidR="00F35E7B">
        <w:rPr>
          <w:sz w:val="24"/>
          <w:lang w:val="lt-LT"/>
        </w:rPr>
        <w:t>i</w:t>
      </w:r>
      <w:r w:rsidRPr="00EE623C">
        <w:rPr>
          <w:sz w:val="24"/>
          <w:lang w:val="lt-LT"/>
        </w:rPr>
        <w:t>antis</w:t>
      </w:r>
      <w:r w:rsidR="004B44B5" w:rsidRPr="00EE623C">
        <w:rPr>
          <w:sz w:val="24"/>
          <w:lang w:val="lt-LT"/>
        </w:rPr>
        <w:t xml:space="preserve"> </w:t>
      </w:r>
      <w:r w:rsidRPr="00EE623C">
        <w:rPr>
          <w:sz w:val="24"/>
          <w:lang w:val="lt-LT"/>
        </w:rPr>
        <w:t>greitojo</w:t>
      </w:r>
      <w:r w:rsidR="004B44B5" w:rsidRPr="00EE623C">
        <w:rPr>
          <w:sz w:val="24"/>
          <w:lang w:val="lt-LT"/>
        </w:rPr>
        <w:t xml:space="preserve"> geležinkelio </w:t>
      </w:r>
      <w:r w:rsidRPr="00EE623C">
        <w:rPr>
          <w:sz w:val="24"/>
          <w:lang w:val="lt-LT"/>
        </w:rPr>
        <w:t>statybos</w:t>
      </w:r>
      <w:r w:rsidR="004B44B5" w:rsidRPr="00EE623C">
        <w:rPr>
          <w:sz w:val="24"/>
          <w:lang w:val="lt-LT"/>
        </w:rPr>
        <w:t xml:space="preserve"> tikslumo reikalavim</w:t>
      </w:r>
      <w:r w:rsidRPr="00EE623C">
        <w:rPr>
          <w:sz w:val="24"/>
          <w:lang w:val="lt-LT"/>
        </w:rPr>
        <w:t>ai</w:t>
      </w:r>
      <w:r w:rsidR="004B44B5" w:rsidRPr="00EE623C">
        <w:rPr>
          <w:sz w:val="24"/>
          <w:lang w:val="lt-LT"/>
        </w:rPr>
        <w:t xml:space="preserve">s </w:t>
      </w:r>
      <w:r w:rsidRPr="00EE623C">
        <w:rPr>
          <w:sz w:val="24"/>
          <w:lang w:val="lt-LT"/>
        </w:rPr>
        <w:t>bei</w:t>
      </w:r>
      <w:r w:rsidR="004B44B5" w:rsidRPr="00EE623C">
        <w:rPr>
          <w:sz w:val="24"/>
          <w:lang w:val="lt-LT"/>
        </w:rPr>
        <w:t xml:space="preserve"> darbų </w:t>
      </w:r>
      <w:r w:rsidR="00050B11">
        <w:rPr>
          <w:sz w:val="24"/>
          <w:lang w:val="lt-LT"/>
        </w:rPr>
        <w:t>pobūdžiu</w:t>
      </w:r>
      <w:r w:rsidR="004B44B5" w:rsidRPr="00EE623C">
        <w:rPr>
          <w:sz w:val="24"/>
          <w:lang w:val="lt-LT"/>
        </w:rPr>
        <w:t>, apibrėžt</w:t>
      </w:r>
      <w:r w:rsidR="00050B11">
        <w:rPr>
          <w:sz w:val="24"/>
          <w:lang w:val="lt-LT"/>
        </w:rPr>
        <w:t>u</w:t>
      </w:r>
      <w:r w:rsidR="004B44B5" w:rsidRPr="00EE623C">
        <w:rPr>
          <w:sz w:val="24"/>
          <w:lang w:val="lt-LT"/>
        </w:rPr>
        <w:t xml:space="preserve"> </w:t>
      </w:r>
      <w:r w:rsidR="00050B11">
        <w:rPr>
          <w:sz w:val="24"/>
          <w:lang w:val="lt-LT"/>
        </w:rPr>
        <w:t xml:space="preserve"> šalies</w:t>
      </w:r>
      <w:r w:rsidR="00A1269F">
        <w:rPr>
          <w:sz w:val="24"/>
          <w:lang w:val="lt-LT"/>
        </w:rPr>
        <w:t xml:space="preserve"> </w:t>
      </w:r>
      <w:r w:rsidR="004B44B5" w:rsidRPr="00EE623C">
        <w:rPr>
          <w:sz w:val="24"/>
          <w:lang w:val="lt-LT"/>
        </w:rPr>
        <w:t>įstatym</w:t>
      </w:r>
      <w:r w:rsidRPr="00EE623C">
        <w:rPr>
          <w:sz w:val="24"/>
          <w:lang w:val="lt-LT"/>
        </w:rPr>
        <w:t>uose</w:t>
      </w:r>
      <w:r w:rsidR="004B44B5" w:rsidRPr="00EE623C">
        <w:rPr>
          <w:sz w:val="24"/>
          <w:lang w:val="lt-LT"/>
        </w:rPr>
        <w:t xml:space="preserve">, </w:t>
      </w:r>
      <w:r w:rsidRPr="00EE623C">
        <w:rPr>
          <w:sz w:val="24"/>
          <w:lang w:val="lt-LT"/>
        </w:rPr>
        <w:t>PPT</w:t>
      </w:r>
      <w:r w:rsidR="004B44B5" w:rsidRPr="00EE623C">
        <w:rPr>
          <w:sz w:val="24"/>
          <w:lang w:val="lt-LT"/>
        </w:rPr>
        <w:t xml:space="preserve"> </w:t>
      </w:r>
      <w:r w:rsidR="00A1269F">
        <w:rPr>
          <w:sz w:val="24"/>
          <w:lang w:val="lt-LT"/>
        </w:rPr>
        <w:t>tu</w:t>
      </w:r>
      <w:r w:rsidR="00A1269F" w:rsidRPr="00EE623C">
        <w:rPr>
          <w:sz w:val="24"/>
          <w:lang w:val="lt-LT"/>
        </w:rPr>
        <w:t xml:space="preserve">ri </w:t>
      </w:r>
      <w:r w:rsidRPr="00EE623C">
        <w:rPr>
          <w:sz w:val="24"/>
          <w:lang w:val="lt-LT"/>
        </w:rPr>
        <w:t>vykdyti</w:t>
      </w:r>
      <w:r w:rsidR="004B44B5" w:rsidRPr="00EE623C">
        <w:rPr>
          <w:sz w:val="24"/>
          <w:lang w:val="lt-LT"/>
        </w:rPr>
        <w:t xml:space="preserve"> visas būtinas užduotis, siekdamas užtikrinti, kad </w:t>
      </w:r>
      <w:r w:rsidRPr="00EE623C">
        <w:rPr>
          <w:sz w:val="24"/>
          <w:lang w:val="lt-LT"/>
        </w:rPr>
        <w:t>su</w:t>
      </w:r>
      <w:r w:rsidR="00965A34">
        <w:rPr>
          <w:sz w:val="24"/>
          <w:lang w:val="lt-LT"/>
        </w:rPr>
        <w:t>k</w:t>
      </w:r>
      <w:r w:rsidRPr="00EE623C">
        <w:rPr>
          <w:sz w:val="24"/>
          <w:lang w:val="lt-LT"/>
        </w:rPr>
        <w:t>urto</w:t>
      </w:r>
      <w:r w:rsidR="004B44B5" w:rsidRPr="00EE623C">
        <w:rPr>
          <w:sz w:val="24"/>
          <w:lang w:val="lt-LT"/>
        </w:rPr>
        <w:t xml:space="preserve"> </w:t>
      </w:r>
      <w:r w:rsidR="004B44B5" w:rsidRPr="00EE623C">
        <w:rPr>
          <w:sz w:val="24"/>
          <w:lang w:val="lt-LT"/>
        </w:rPr>
        <w:lastRenderedPageBreak/>
        <w:t xml:space="preserve">geodezinio tinklo kokybė atitiktų visus galiojančius įstatymus ir standartus, taikomus </w:t>
      </w:r>
      <w:r w:rsidRPr="00EE623C">
        <w:rPr>
          <w:sz w:val="24"/>
          <w:lang w:val="lt-LT"/>
        </w:rPr>
        <w:t>greitojo</w:t>
      </w:r>
      <w:r w:rsidR="004B44B5" w:rsidRPr="00EE623C">
        <w:rPr>
          <w:sz w:val="24"/>
          <w:lang w:val="lt-LT"/>
        </w:rPr>
        <w:t xml:space="preserve"> geležinkel</w:t>
      </w:r>
      <w:r w:rsidR="00965A34">
        <w:rPr>
          <w:sz w:val="24"/>
          <w:lang w:val="lt-LT"/>
        </w:rPr>
        <w:t>i</w:t>
      </w:r>
      <w:r w:rsidRPr="00EE623C">
        <w:rPr>
          <w:sz w:val="24"/>
          <w:lang w:val="lt-LT"/>
        </w:rPr>
        <w:t>o</w:t>
      </w:r>
      <w:r w:rsidR="00965A34">
        <w:rPr>
          <w:sz w:val="24"/>
          <w:lang w:val="lt-LT"/>
        </w:rPr>
        <w:t xml:space="preserve"> </w:t>
      </w:r>
      <w:r w:rsidRPr="00EE623C">
        <w:rPr>
          <w:sz w:val="24"/>
          <w:lang w:val="lt-LT"/>
        </w:rPr>
        <w:t>st</w:t>
      </w:r>
      <w:r w:rsidR="00965A34">
        <w:rPr>
          <w:sz w:val="24"/>
          <w:lang w:val="lt-LT"/>
        </w:rPr>
        <w:t>aty</w:t>
      </w:r>
      <w:r w:rsidRPr="00EE623C">
        <w:rPr>
          <w:sz w:val="24"/>
          <w:lang w:val="lt-LT"/>
        </w:rPr>
        <w:t>bai</w:t>
      </w:r>
      <w:r w:rsidR="004B44B5" w:rsidRPr="00EE623C">
        <w:rPr>
          <w:sz w:val="24"/>
          <w:lang w:val="lt-LT"/>
        </w:rPr>
        <w:t>.</w:t>
      </w:r>
    </w:p>
    <w:p w14:paraId="4DA27B4D" w14:textId="153AC85A" w:rsidR="004B44B5" w:rsidRPr="00EE623C" w:rsidRDefault="004B44B5" w:rsidP="00A80468">
      <w:pPr>
        <w:pStyle w:val="SLONormal"/>
        <w:rPr>
          <w:sz w:val="24"/>
          <w:lang w:val="lt-LT"/>
        </w:rPr>
      </w:pPr>
      <w:r w:rsidRPr="00EE623C">
        <w:rPr>
          <w:sz w:val="24"/>
          <w:lang w:val="lt-LT"/>
        </w:rPr>
        <w:t>Pagrindinės užduotys (neapsiribojant)</w:t>
      </w:r>
      <w:r w:rsidR="0017128C" w:rsidRPr="00EE623C">
        <w:rPr>
          <w:sz w:val="24"/>
          <w:lang w:val="lt-LT"/>
        </w:rPr>
        <w:t xml:space="preserve">, kurias PPT privalo atlikti </w:t>
      </w:r>
      <w:r w:rsidR="00050B11">
        <w:rPr>
          <w:sz w:val="24"/>
          <w:lang w:val="lt-LT"/>
        </w:rPr>
        <w:t>iki statybos pradžios</w:t>
      </w:r>
      <w:r w:rsidRPr="00EE623C">
        <w:rPr>
          <w:sz w:val="24"/>
          <w:lang w:val="lt-LT"/>
        </w:rPr>
        <w:t>:</w:t>
      </w:r>
    </w:p>
    <w:p w14:paraId="755EB8D6" w14:textId="46E09388" w:rsidR="0017128C" w:rsidRPr="00EE623C" w:rsidRDefault="0017128C" w:rsidP="00A80468">
      <w:pPr>
        <w:pStyle w:val="SLOList"/>
        <w:rPr>
          <w:sz w:val="24"/>
          <w:lang w:val="lt-LT"/>
        </w:rPr>
      </w:pPr>
      <w:r w:rsidRPr="00EE623C">
        <w:rPr>
          <w:sz w:val="24"/>
          <w:lang w:val="lt-LT"/>
        </w:rPr>
        <w:t xml:space="preserve">susipažinti su apibrėžtais geodezinio tinklo </w:t>
      </w:r>
      <w:r w:rsidR="00965A34">
        <w:rPr>
          <w:sz w:val="24"/>
          <w:lang w:val="lt-LT"/>
        </w:rPr>
        <w:t>k</w:t>
      </w:r>
      <w:r w:rsidRPr="00EE623C">
        <w:rPr>
          <w:sz w:val="24"/>
          <w:lang w:val="lt-LT"/>
        </w:rPr>
        <w:t>ūrimo projektavimo sprendimų reikalavimais,</w:t>
      </w:r>
    </w:p>
    <w:p w14:paraId="4DE5F196" w14:textId="1B9A3628" w:rsidR="0017128C" w:rsidRPr="00EE623C" w:rsidRDefault="0017128C" w:rsidP="00A80468">
      <w:pPr>
        <w:pStyle w:val="SLOList"/>
        <w:rPr>
          <w:sz w:val="24"/>
          <w:lang w:val="lt-LT"/>
        </w:rPr>
      </w:pPr>
      <w:r w:rsidRPr="00EE623C">
        <w:rPr>
          <w:sz w:val="24"/>
          <w:lang w:val="lt-LT"/>
        </w:rPr>
        <w:t>sukurti geodezinių darbų kokybės kontrolės sistemą atsižvelgiant į numatomų atlikti geodezinių darbų specifiką ir apimtį;</w:t>
      </w:r>
    </w:p>
    <w:p w14:paraId="0971ED79" w14:textId="642C0195" w:rsidR="0017128C" w:rsidRPr="00EE623C" w:rsidRDefault="0017128C" w:rsidP="00A80468">
      <w:pPr>
        <w:pStyle w:val="SLOList"/>
        <w:rPr>
          <w:sz w:val="24"/>
          <w:lang w:val="lt-LT"/>
        </w:rPr>
      </w:pPr>
      <w:r w:rsidRPr="00EE623C">
        <w:rPr>
          <w:sz w:val="24"/>
          <w:lang w:val="lt-LT"/>
        </w:rPr>
        <w:t>susipažinti su Rangovo parengtu darbų atlikimo planu ir geodezinių darbų kokybės užtikrinimo planu; neatitikimų atitinkamiems v</w:t>
      </w:r>
      <w:r w:rsidR="00DB1637">
        <w:rPr>
          <w:sz w:val="24"/>
          <w:lang w:val="lt-LT"/>
        </w:rPr>
        <w:t>a</w:t>
      </w:r>
      <w:r w:rsidRPr="00EE623C">
        <w:rPr>
          <w:sz w:val="24"/>
          <w:lang w:val="lt-LT"/>
        </w:rPr>
        <w:t>lstybiniams reikalavimams ir projektavimo sprendimams atveju pareikšti prieštaravimus dėl tokių Rangovo pasiūlymų ir informuoti Užsakovą,</w:t>
      </w:r>
    </w:p>
    <w:p w14:paraId="72AFF699" w14:textId="1F4F8369" w:rsidR="0017128C" w:rsidRPr="00EE623C" w:rsidRDefault="00161499" w:rsidP="00A80468">
      <w:pPr>
        <w:pStyle w:val="SLOList"/>
        <w:rPr>
          <w:sz w:val="24"/>
          <w:lang w:val="lt-LT"/>
        </w:rPr>
      </w:pPr>
      <w:r>
        <w:rPr>
          <w:sz w:val="24"/>
          <w:lang w:val="lt-LT"/>
        </w:rPr>
        <w:t>iki statybos darbų pradžios</w:t>
      </w:r>
      <w:r w:rsidR="0017128C" w:rsidRPr="00EE623C">
        <w:rPr>
          <w:sz w:val="24"/>
          <w:lang w:val="lt-LT"/>
        </w:rPr>
        <w:t xml:space="preserve"> peržiūrėti, patvirtinti ir pateikti nuomonę dėl Rangovo </w:t>
      </w:r>
      <w:r>
        <w:rPr>
          <w:sz w:val="24"/>
          <w:lang w:val="lt-LT"/>
        </w:rPr>
        <w:t>Matavimų</w:t>
      </w:r>
      <w:r w:rsidRPr="00EE623C">
        <w:rPr>
          <w:sz w:val="24"/>
          <w:lang w:val="lt-LT"/>
        </w:rPr>
        <w:t xml:space="preserve"> </w:t>
      </w:r>
      <w:r w:rsidR="0017128C" w:rsidRPr="00EE623C">
        <w:rPr>
          <w:sz w:val="24"/>
          <w:lang w:val="lt-LT"/>
        </w:rPr>
        <w:t>plano;</w:t>
      </w:r>
    </w:p>
    <w:p w14:paraId="63943BE6" w14:textId="599515AB" w:rsidR="0017128C" w:rsidRPr="00EE623C" w:rsidRDefault="0017128C" w:rsidP="00A80468">
      <w:pPr>
        <w:pStyle w:val="SLOList"/>
        <w:rPr>
          <w:sz w:val="24"/>
          <w:lang w:val="lt-LT"/>
        </w:rPr>
      </w:pPr>
      <w:r w:rsidRPr="00EE623C">
        <w:rPr>
          <w:sz w:val="24"/>
          <w:lang w:val="lt-LT"/>
        </w:rPr>
        <w:t>susipažinti su galiojančiais standartais ir reglamentais;</w:t>
      </w:r>
    </w:p>
    <w:p w14:paraId="48CACB2F" w14:textId="5029C668" w:rsidR="0017128C" w:rsidRPr="00EE623C" w:rsidRDefault="0017128C" w:rsidP="00A80468">
      <w:pPr>
        <w:pStyle w:val="SLOList"/>
        <w:rPr>
          <w:sz w:val="24"/>
          <w:lang w:val="lt-LT"/>
        </w:rPr>
      </w:pPr>
      <w:r w:rsidRPr="00EE623C">
        <w:rPr>
          <w:sz w:val="24"/>
          <w:lang w:val="lt-LT"/>
        </w:rPr>
        <w:t>patikrinti ir koordinuoti Rangovo subrangovų atitiktį Sutarties sąlygoms;</w:t>
      </w:r>
    </w:p>
    <w:p w14:paraId="46455D27" w14:textId="48710F9D" w:rsidR="0017128C" w:rsidRPr="00EE623C" w:rsidRDefault="0017128C" w:rsidP="00A80468">
      <w:pPr>
        <w:pStyle w:val="SLOList"/>
        <w:rPr>
          <w:sz w:val="24"/>
          <w:lang w:val="lt-LT"/>
        </w:rPr>
      </w:pPr>
      <w:r w:rsidRPr="00EE623C">
        <w:rPr>
          <w:sz w:val="24"/>
          <w:lang w:val="lt-LT"/>
        </w:rPr>
        <w:t xml:space="preserve">patikrinti matavimo darbams naudojamų prietaisų </w:t>
      </w:r>
      <w:r w:rsidR="00161499">
        <w:rPr>
          <w:sz w:val="24"/>
          <w:lang w:val="lt-LT"/>
        </w:rPr>
        <w:t>patikros</w:t>
      </w:r>
      <w:r w:rsidR="00161499" w:rsidRPr="00EE623C">
        <w:rPr>
          <w:sz w:val="24"/>
          <w:lang w:val="lt-LT"/>
        </w:rPr>
        <w:t xml:space="preserve"> </w:t>
      </w:r>
      <w:r w:rsidRPr="00EE623C">
        <w:rPr>
          <w:sz w:val="24"/>
          <w:lang w:val="lt-LT"/>
        </w:rPr>
        <w:t>sertifikatus, informuoti Užsakovą apie reikalavimų neatitinkančios įrangos naudojimą.</w:t>
      </w:r>
    </w:p>
    <w:p w14:paraId="3F2F2A23" w14:textId="77777777" w:rsidR="003D32A6" w:rsidRPr="00EE623C" w:rsidRDefault="003D32A6" w:rsidP="00A80468">
      <w:pPr>
        <w:pStyle w:val="SLOList"/>
        <w:numPr>
          <w:ilvl w:val="0"/>
          <w:numId w:val="0"/>
        </w:numPr>
        <w:spacing w:before="0" w:after="0"/>
        <w:ind w:left="925"/>
        <w:rPr>
          <w:sz w:val="24"/>
          <w:lang w:val="lt-LT"/>
        </w:rPr>
      </w:pPr>
    </w:p>
    <w:p w14:paraId="27B90160" w14:textId="77777777" w:rsidR="003C6B28" w:rsidRPr="00EE623C" w:rsidRDefault="003C6B28" w:rsidP="00A80468">
      <w:pPr>
        <w:pStyle w:val="SLOList"/>
        <w:numPr>
          <w:ilvl w:val="0"/>
          <w:numId w:val="0"/>
        </w:numPr>
        <w:spacing w:before="0" w:after="0"/>
        <w:ind w:left="714" w:hanging="357"/>
        <w:rPr>
          <w:sz w:val="24"/>
          <w:lang w:val="lt-LT"/>
        </w:rPr>
      </w:pPr>
    </w:p>
    <w:p w14:paraId="69195C86" w14:textId="3C5FE4C1" w:rsidR="00DD39EA" w:rsidRPr="00EE623C" w:rsidRDefault="00E11E44" w:rsidP="00A80468">
      <w:pPr>
        <w:pStyle w:val="SLOList"/>
        <w:numPr>
          <w:ilvl w:val="0"/>
          <w:numId w:val="0"/>
        </w:numPr>
        <w:spacing w:before="0" w:after="0"/>
        <w:rPr>
          <w:sz w:val="24"/>
          <w:lang w:val="lt-LT"/>
        </w:rPr>
      </w:pPr>
      <w:r w:rsidRPr="00EE623C">
        <w:rPr>
          <w:sz w:val="24"/>
          <w:lang w:val="lt-LT"/>
        </w:rPr>
        <w:t>Pagrindinės užduotys (neapsiribojant)</w:t>
      </w:r>
      <w:r w:rsidR="001E3BFD" w:rsidRPr="00EE623C">
        <w:rPr>
          <w:sz w:val="24"/>
          <w:lang w:val="lt-LT"/>
        </w:rPr>
        <w:t>, kurias PPT privalo atlikti</w:t>
      </w:r>
      <w:r w:rsidRPr="00EE623C">
        <w:rPr>
          <w:sz w:val="24"/>
          <w:lang w:val="lt-LT"/>
        </w:rPr>
        <w:t xml:space="preserve"> geodezin</w:t>
      </w:r>
      <w:r w:rsidR="001E3BFD" w:rsidRPr="00EE623C">
        <w:rPr>
          <w:sz w:val="24"/>
          <w:lang w:val="lt-LT"/>
        </w:rPr>
        <w:t>io</w:t>
      </w:r>
      <w:r w:rsidRPr="00EE623C">
        <w:rPr>
          <w:sz w:val="24"/>
          <w:lang w:val="lt-LT"/>
        </w:rPr>
        <w:t xml:space="preserve"> tinkl</w:t>
      </w:r>
      <w:r w:rsidR="001E3BFD" w:rsidRPr="00EE623C">
        <w:rPr>
          <w:sz w:val="24"/>
          <w:lang w:val="lt-LT"/>
        </w:rPr>
        <w:t>o kūrimo metu</w:t>
      </w:r>
      <w:r w:rsidRPr="00EE623C">
        <w:rPr>
          <w:sz w:val="24"/>
          <w:lang w:val="lt-LT"/>
        </w:rPr>
        <w:t>:</w:t>
      </w:r>
    </w:p>
    <w:p w14:paraId="4542505C" w14:textId="77777777" w:rsidR="003C6B28" w:rsidRPr="00EE623C" w:rsidRDefault="003C6B28" w:rsidP="00A80468">
      <w:pPr>
        <w:pStyle w:val="SLOList"/>
        <w:numPr>
          <w:ilvl w:val="0"/>
          <w:numId w:val="0"/>
        </w:numPr>
        <w:spacing w:before="0" w:after="0"/>
        <w:rPr>
          <w:sz w:val="24"/>
          <w:lang w:val="lt-LT"/>
        </w:rPr>
      </w:pPr>
    </w:p>
    <w:p w14:paraId="204D49B7" w14:textId="6A93074F" w:rsidR="001E3BFD" w:rsidRPr="00EE623C" w:rsidRDefault="001E3BFD" w:rsidP="00A80468">
      <w:pPr>
        <w:pStyle w:val="SLOList"/>
        <w:rPr>
          <w:sz w:val="24"/>
          <w:lang w:val="lt-LT"/>
        </w:rPr>
      </w:pPr>
      <w:r w:rsidRPr="00EE623C">
        <w:rPr>
          <w:sz w:val="24"/>
          <w:lang w:val="lt-LT"/>
        </w:rPr>
        <w:t xml:space="preserve">dalyvauti statybos </w:t>
      </w:r>
      <w:r w:rsidR="00161499">
        <w:rPr>
          <w:sz w:val="24"/>
          <w:lang w:val="lt-LT"/>
        </w:rPr>
        <w:t>procese</w:t>
      </w:r>
      <w:r w:rsidR="00E57C7B" w:rsidRPr="00EE623C">
        <w:rPr>
          <w:sz w:val="24"/>
          <w:lang w:val="lt-LT"/>
        </w:rPr>
        <w:t xml:space="preserve"> </w:t>
      </w:r>
      <w:r w:rsidRPr="00EE623C">
        <w:rPr>
          <w:sz w:val="24"/>
          <w:lang w:val="lt-LT"/>
        </w:rPr>
        <w:t xml:space="preserve">ir tikrinti </w:t>
      </w:r>
      <w:r w:rsidR="00E57C7B" w:rsidRPr="00EE623C">
        <w:rPr>
          <w:sz w:val="24"/>
          <w:lang w:val="lt-LT"/>
        </w:rPr>
        <w:t>įrengtus kontrolinius</w:t>
      </w:r>
      <w:r w:rsidRPr="00EE623C">
        <w:rPr>
          <w:sz w:val="24"/>
          <w:lang w:val="lt-LT"/>
        </w:rPr>
        <w:t xml:space="preserve"> </w:t>
      </w:r>
      <w:r w:rsidR="00E57C7B" w:rsidRPr="00EE623C">
        <w:rPr>
          <w:sz w:val="24"/>
          <w:lang w:val="lt-LT"/>
        </w:rPr>
        <w:t>taškus</w:t>
      </w:r>
      <w:r w:rsidRPr="00EE623C">
        <w:rPr>
          <w:sz w:val="24"/>
          <w:lang w:val="lt-LT"/>
        </w:rPr>
        <w:t xml:space="preserve"> </w:t>
      </w:r>
      <w:r w:rsidR="00E57C7B" w:rsidRPr="00EE623C">
        <w:rPr>
          <w:sz w:val="24"/>
          <w:lang w:val="lt-LT"/>
        </w:rPr>
        <w:t>registruojant</w:t>
      </w:r>
      <w:r w:rsidRPr="00EE623C">
        <w:rPr>
          <w:sz w:val="24"/>
          <w:lang w:val="lt-LT"/>
        </w:rPr>
        <w:t xml:space="preserve"> įgyvendinimo duomenis internetu </w:t>
      </w:r>
      <w:r w:rsidR="00D923BB">
        <w:rPr>
          <w:sz w:val="24"/>
          <w:lang w:val="lt-LT"/>
        </w:rPr>
        <w:t>Užsakovo</w:t>
      </w:r>
      <w:r w:rsidRPr="00EE623C">
        <w:rPr>
          <w:sz w:val="24"/>
          <w:lang w:val="lt-LT"/>
        </w:rPr>
        <w:t xml:space="preserve"> GIS žemėlapių platformoje ir </w:t>
      </w:r>
      <w:r w:rsidR="00E57C7B" w:rsidRPr="00EE623C">
        <w:rPr>
          <w:sz w:val="24"/>
          <w:lang w:val="lt-LT"/>
        </w:rPr>
        <w:t>įrašant reikiamus duomenis;</w:t>
      </w:r>
    </w:p>
    <w:p w14:paraId="5011C7CC" w14:textId="47D9C219" w:rsidR="001E3BFD" w:rsidRPr="00EE623C" w:rsidRDefault="001E3BFD" w:rsidP="00A80468">
      <w:pPr>
        <w:pStyle w:val="SLOList"/>
        <w:rPr>
          <w:sz w:val="24"/>
          <w:lang w:val="lt-LT"/>
        </w:rPr>
      </w:pPr>
      <w:r w:rsidRPr="00EE623C">
        <w:rPr>
          <w:sz w:val="24"/>
          <w:lang w:val="lt-LT"/>
        </w:rPr>
        <w:t xml:space="preserve">nuolatos informuoti </w:t>
      </w:r>
      <w:r w:rsidR="00E57C7B" w:rsidRPr="00EE623C">
        <w:rPr>
          <w:sz w:val="24"/>
          <w:lang w:val="lt-LT"/>
        </w:rPr>
        <w:t>Užsakovą</w:t>
      </w:r>
      <w:r w:rsidRPr="00EE623C">
        <w:rPr>
          <w:sz w:val="24"/>
          <w:lang w:val="lt-LT"/>
        </w:rPr>
        <w:t xml:space="preserve"> apie </w:t>
      </w:r>
      <w:r w:rsidR="00E57C7B" w:rsidRPr="00EE623C">
        <w:rPr>
          <w:sz w:val="24"/>
          <w:lang w:val="lt-LT"/>
        </w:rPr>
        <w:t>Darbų</w:t>
      </w:r>
      <w:r w:rsidRPr="00EE623C">
        <w:rPr>
          <w:sz w:val="24"/>
          <w:lang w:val="lt-LT"/>
        </w:rPr>
        <w:t xml:space="preserve"> kokybę ir pažangą;</w:t>
      </w:r>
    </w:p>
    <w:p w14:paraId="552AC08A" w14:textId="12F9CA99" w:rsidR="001E3BFD" w:rsidRPr="00EE623C" w:rsidRDefault="001E3BFD" w:rsidP="00A80468">
      <w:pPr>
        <w:pStyle w:val="SLOList"/>
        <w:rPr>
          <w:sz w:val="24"/>
          <w:lang w:val="lt-LT"/>
        </w:rPr>
      </w:pPr>
      <w:r w:rsidRPr="00EE623C">
        <w:rPr>
          <w:sz w:val="24"/>
          <w:lang w:val="lt-LT"/>
        </w:rPr>
        <w:t xml:space="preserve">tikrinti ir reikalauti, kad būtų laikomasi </w:t>
      </w:r>
      <w:r w:rsidR="00DB62FF">
        <w:rPr>
          <w:sz w:val="24"/>
          <w:lang w:val="lt-LT"/>
        </w:rPr>
        <w:t>Matavimų</w:t>
      </w:r>
      <w:r w:rsidR="00DB62FF" w:rsidRPr="00EE623C">
        <w:rPr>
          <w:sz w:val="24"/>
          <w:lang w:val="lt-LT"/>
        </w:rPr>
        <w:t xml:space="preserve"> </w:t>
      </w:r>
      <w:r w:rsidRPr="00EE623C">
        <w:rPr>
          <w:sz w:val="24"/>
          <w:lang w:val="lt-LT"/>
        </w:rPr>
        <w:t>plano ir Darb</w:t>
      </w:r>
      <w:r w:rsidR="00E57C7B" w:rsidRPr="00EE623C">
        <w:rPr>
          <w:sz w:val="24"/>
          <w:lang w:val="lt-LT"/>
        </w:rPr>
        <w:t>ų</w:t>
      </w:r>
      <w:r w:rsidRPr="00EE623C">
        <w:rPr>
          <w:sz w:val="24"/>
          <w:lang w:val="lt-LT"/>
        </w:rPr>
        <w:t xml:space="preserve"> vykdymo plano geodezini</w:t>
      </w:r>
      <w:r w:rsidR="00E57C7B" w:rsidRPr="00EE623C">
        <w:rPr>
          <w:sz w:val="24"/>
          <w:lang w:val="lt-LT"/>
        </w:rPr>
        <w:t>o</w:t>
      </w:r>
      <w:r w:rsidR="002642CA">
        <w:rPr>
          <w:sz w:val="24"/>
          <w:lang w:val="lt-LT"/>
        </w:rPr>
        <w:t xml:space="preserve"> t</w:t>
      </w:r>
      <w:r w:rsidR="00E57C7B" w:rsidRPr="00EE623C">
        <w:rPr>
          <w:sz w:val="24"/>
          <w:lang w:val="lt-LT"/>
        </w:rPr>
        <w:t>inklo kūrimo metu;</w:t>
      </w:r>
    </w:p>
    <w:p w14:paraId="64294965" w14:textId="13DDFF9D" w:rsidR="001E3BFD" w:rsidRPr="00EE623C" w:rsidRDefault="00E57C7B" w:rsidP="00A80468">
      <w:pPr>
        <w:pStyle w:val="SLOList"/>
        <w:rPr>
          <w:sz w:val="24"/>
          <w:lang w:val="lt-LT"/>
        </w:rPr>
      </w:pPr>
      <w:r w:rsidRPr="00EE623C">
        <w:rPr>
          <w:sz w:val="24"/>
          <w:lang w:val="lt-LT"/>
        </w:rPr>
        <w:t xml:space="preserve">kontrolinių taškų </w:t>
      </w:r>
      <w:r w:rsidR="00A00854">
        <w:rPr>
          <w:sz w:val="24"/>
          <w:lang w:val="lt-LT"/>
        </w:rPr>
        <w:t>dokumentacijos</w:t>
      </w:r>
      <w:r w:rsidR="00A00854" w:rsidRPr="00EE623C">
        <w:rPr>
          <w:sz w:val="24"/>
          <w:lang w:val="lt-LT"/>
        </w:rPr>
        <w:t xml:space="preserve"> </w:t>
      </w:r>
      <w:r w:rsidRPr="00EE623C">
        <w:rPr>
          <w:sz w:val="24"/>
          <w:lang w:val="lt-LT"/>
        </w:rPr>
        <w:t>tikrinimas;</w:t>
      </w:r>
    </w:p>
    <w:p w14:paraId="1EF18AAD" w14:textId="36D37D84" w:rsidR="001E3BFD" w:rsidRPr="00EE623C" w:rsidRDefault="001E3BFD" w:rsidP="00A80468">
      <w:pPr>
        <w:pStyle w:val="SLOList"/>
        <w:rPr>
          <w:sz w:val="24"/>
          <w:lang w:val="lt-LT"/>
        </w:rPr>
      </w:pPr>
      <w:r w:rsidRPr="00EE623C">
        <w:rPr>
          <w:sz w:val="24"/>
          <w:lang w:val="lt-LT"/>
        </w:rPr>
        <w:t xml:space="preserve">patikrinti, ar </w:t>
      </w:r>
      <w:r w:rsidR="00E57C7B" w:rsidRPr="00EE623C">
        <w:rPr>
          <w:sz w:val="24"/>
          <w:lang w:val="lt-LT"/>
        </w:rPr>
        <w:t>parengti</w:t>
      </w:r>
      <w:r w:rsidRPr="00EE623C">
        <w:rPr>
          <w:sz w:val="24"/>
          <w:lang w:val="lt-LT"/>
        </w:rPr>
        <w:t xml:space="preserve"> duomenys yra</w:t>
      </w:r>
      <w:r w:rsidR="00E57C7B" w:rsidRPr="00EE623C">
        <w:rPr>
          <w:sz w:val="24"/>
          <w:lang w:val="lt-LT"/>
        </w:rPr>
        <w:t xml:space="preserve"> integruoti į GIS platformą;</w:t>
      </w:r>
    </w:p>
    <w:p w14:paraId="3361C04D" w14:textId="4C4923F8" w:rsidR="001E3BFD" w:rsidRPr="00EE623C" w:rsidRDefault="00E57C7B" w:rsidP="00A80468">
      <w:pPr>
        <w:pStyle w:val="SLOList"/>
        <w:rPr>
          <w:sz w:val="24"/>
          <w:lang w:val="lt-LT"/>
        </w:rPr>
      </w:pPr>
      <w:r w:rsidRPr="00EE623C">
        <w:rPr>
          <w:sz w:val="24"/>
          <w:lang w:val="lt-LT"/>
        </w:rPr>
        <w:t>dokumentuoti nukrypimus</w:t>
      </w:r>
      <w:r w:rsidR="001E3BFD" w:rsidRPr="00EE623C">
        <w:rPr>
          <w:sz w:val="24"/>
          <w:lang w:val="lt-LT"/>
        </w:rPr>
        <w:t xml:space="preserve"> nuo </w:t>
      </w:r>
      <w:r w:rsidRPr="00EE623C">
        <w:rPr>
          <w:sz w:val="24"/>
          <w:lang w:val="lt-LT"/>
        </w:rPr>
        <w:t>S</w:t>
      </w:r>
      <w:r w:rsidR="001E3BFD" w:rsidRPr="00EE623C">
        <w:rPr>
          <w:sz w:val="24"/>
          <w:lang w:val="lt-LT"/>
        </w:rPr>
        <w:t xml:space="preserve">utarties ir </w:t>
      </w:r>
      <w:r w:rsidR="00DB62FF" w:rsidRPr="00EE623C">
        <w:rPr>
          <w:sz w:val="24"/>
          <w:lang w:val="lt-LT"/>
        </w:rPr>
        <w:t>galiojanči</w:t>
      </w:r>
      <w:r w:rsidR="00DB62FF">
        <w:rPr>
          <w:sz w:val="24"/>
          <w:lang w:val="lt-LT"/>
        </w:rPr>
        <w:t>ų</w:t>
      </w:r>
      <w:r w:rsidR="00DB62FF" w:rsidRPr="00EE623C">
        <w:rPr>
          <w:sz w:val="24"/>
          <w:lang w:val="lt-LT"/>
        </w:rPr>
        <w:t xml:space="preserve"> </w:t>
      </w:r>
      <w:r w:rsidR="001E3BFD" w:rsidRPr="00EE623C">
        <w:rPr>
          <w:sz w:val="24"/>
          <w:lang w:val="lt-LT"/>
        </w:rPr>
        <w:t xml:space="preserve">teisės aktų </w:t>
      </w:r>
      <w:r w:rsidRPr="00EE623C">
        <w:rPr>
          <w:sz w:val="24"/>
          <w:lang w:val="lt-LT"/>
        </w:rPr>
        <w:t>reikalavim</w:t>
      </w:r>
      <w:r w:rsidR="00DB62FF">
        <w:rPr>
          <w:sz w:val="24"/>
          <w:lang w:val="lt-LT"/>
        </w:rPr>
        <w:t>ų</w:t>
      </w:r>
      <w:r w:rsidRPr="00EE623C">
        <w:rPr>
          <w:sz w:val="24"/>
          <w:lang w:val="lt-LT"/>
        </w:rPr>
        <w:t xml:space="preserve"> ir apie juos informuoti</w:t>
      </w:r>
      <w:r w:rsidR="001E3BFD" w:rsidRPr="00EE623C">
        <w:rPr>
          <w:sz w:val="24"/>
          <w:lang w:val="lt-LT"/>
        </w:rPr>
        <w:t xml:space="preserve">. Apie nukrypimus </w:t>
      </w:r>
      <w:r w:rsidRPr="00EE623C">
        <w:rPr>
          <w:sz w:val="24"/>
          <w:lang w:val="lt-LT"/>
        </w:rPr>
        <w:t>Užsakovas turi būti informuojamas nedelsiant;</w:t>
      </w:r>
    </w:p>
    <w:p w14:paraId="481B1F51" w14:textId="2CF5C832" w:rsidR="001E3BFD" w:rsidRPr="00EE623C" w:rsidRDefault="001E3BFD" w:rsidP="00A80468">
      <w:pPr>
        <w:pStyle w:val="SLOList"/>
        <w:rPr>
          <w:sz w:val="24"/>
          <w:lang w:val="lt-LT"/>
        </w:rPr>
      </w:pPr>
      <w:r w:rsidRPr="00EE623C">
        <w:rPr>
          <w:sz w:val="24"/>
          <w:lang w:val="lt-LT"/>
        </w:rPr>
        <w:t xml:space="preserve">patikrinti, ar visi </w:t>
      </w:r>
      <w:r w:rsidR="00E57C7B" w:rsidRPr="00EE623C">
        <w:rPr>
          <w:sz w:val="24"/>
          <w:lang w:val="lt-LT"/>
        </w:rPr>
        <w:t>kontroliniai</w:t>
      </w:r>
      <w:r w:rsidRPr="00EE623C">
        <w:rPr>
          <w:sz w:val="24"/>
          <w:lang w:val="lt-LT"/>
        </w:rPr>
        <w:t xml:space="preserve"> taškai yra </w:t>
      </w:r>
      <w:r w:rsidR="00E57C7B" w:rsidRPr="00EE623C">
        <w:rPr>
          <w:sz w:val="24"/>
          <w:lang w:val="lt-LT"/>
        </w:rPr>
        <w:t>įrengti</w:t>
      </w:r>
      <w:r w:rsidRPr="00EE623C">
        <w:rPr>
          <w:sz w:val="24"/>
          <w:lang w:val="lt-LT"/>
        </w:rPr>
        <w:t xml:space="preserve"> pagal valstybės įstatymus ir </w:t>
      </w:r>
      <w:r w:rsidR="00DB62FF">
        <w:rPr>
          <w:sz w:val="24"/>
          <w:lang w:val="lt-LT"/>
        </w:rPr>
        <w:t>Matavimų</w:t>
      </w:r>
      <w:r w:rsidR="00DB62FF" w:rsidRPr="00EE623C">
        <w:rPr>
          <w:sz w:val="24"/>
          <w:lang w:val="lt-LT"/>
        </w:rPr>
        <w:t xml:space="preserve"> </w:t>
      </w:r>
      <w:r w:rsidRPr="00EE623C">
        <w:rPr>
          <w:sz w:val="24"/>
          <w:lang w:val="lt-LT"/>
        </w:rPr>
        <w:t>planą</w:t>
      </w:r>
      <w:r w:rsidR="00E57C7B" w:rsidRPr="00EE623C">
        <w:rPr>
          <w:sz w:val="24"/>
          <w:lang w:val="lt-LT"/>
        </w:rPr>
        <w:t>;</w:t>
      </w:r>
    </w:p>
    <w:p w14:paraId="6C04E093" w14:textId="160AE0D1" w:rsidR="001E3BFD" w:rsidRPr="00EE623C" w:rsidRDefault="001E3BFD" w:rsidP="00A80468">
      <w:pPr>
        <w:pStyle w:val="SLOList"/>
        <w:rPr>
          <w:sz w:val="24"/>
          <w:lang w:val="lt-LT"/>
        </w:rPr>
      </w:pPr>
      <w:r w:rsidRPr="00EE623C">
        <w:rPr>
          <w:sz w:val="24"/>
          <w:lang w:val="lt-LT"/>
        </w:rPr>
        <w:t xml:space="preserve">reguliariai atlikti </w:t>
      </w:r>
      <w:r w:rsidR="00E57C7B" w:rsidRPr="00EE623C">
        <w:rPr>
          <w:sz w:val="24"/>
          <w:lang w:val="lt-LT"/>
        </w:rPr>
        <w:t>kontrolinius Kontrolinių</w:t>
      </w:r>
      <w:r w:rsidRPr="00EE623C">
        <w:rPr>
          <w:sz w:val="24"/>
          <w:lang w:val="lt-LT"/>
        </w:rPr>
        <w:t xml:space="preserve"> taškų matavimus </w:t>
      </w:r>
      <w:r w:rsidR="00E57C7B" w:rsidRPr="00EE623C">
        <w:rPr>
          <w:sz w:val="24"/>
          <w:lang w:val="lt-LT"/>
        </w:rPr>
        <w:t>laikantis procedūros, aprašytos</w:t>
      </w:r>
      <w:r w:rsidRPr="00EE623C">
        <w:rPr>
          <w:sz w:val="24"/>
          <w:lang w:val="lt-LT"/>
        </w:rPr>
        <w:t xml:space="preserve"> Statybos priežiūros pla</w:t>
      </w:r>
      <w:r w:rsidR="00E57C7B" w:rsidRPr="00EE623C">
        <w:rPr>
          <w:sz w:val="24"/>
          <w:lang w:val="lt-LT"/>
        </w:rPr>
        <w:t>ne, pateiktame Užsakovui ir jo patvirtintame;</w:t>
      </w:r>
    </w:p>
    <w:p w14:paraId="6CCF683D" w14:textId="1E2572E9" w:rsidR="00CD162E" w:rsidRPr="00EE623C" w:rsidRDefault="00981418" w:rsidP="00A80468">
      <w:pPr>
        <w:pStyle w:val="SLOList"/>
        <w:rPr>
          <w:sz w:val="24"/>
          <w:lang w:val="lt-LT"/>
        </w:rPr>
      </w:pPr>
      <w:r w:rsidRPr="00EE623C">
        <w:rPr>
          <w:sz w:val="24"/>
          <w:lang w:val="lt-LT"/>
        </w:rPr>
        <w:t>įvertinti</w:t>
      </w:r>
      <w:r w:rsidR="00CD162E" w:rsidRPr="00EE623C">
        <w:rPr>
          <w:sz w:val="24"/>
          <w:lang w:val="lt-LT"/>
        </w:rPr>
        <w:t xml:space="preserve"> ir patikrinti kontrol</w:t>
      </w:r>
      <w:r w:rsidRPr="00EE623C">
        <w:rPr>
          <w:sz w:val="24"/>
          <w:lang w:val="lt-LT"/>
        </w:rPr>
        <w:t>inių</w:t>
      </w:r>
      <w:r w:rsidR="00CD162E" w:rsidRPr="00EE623C">
        <w:rPr>
          <w:sz w:val="24"/>
          <w:lang w:val="lt-LT"/>
        </w:rPr>
        <w:t xml:space="preserve"> taškų (KT1, KT2, KT3) matavimų nuokrypius;</w:t>
      </w:r>
    </w:p>
    <w:p w14:paraId="6BDED7E8" w14:textId="041C9AAB" w:rsidR="00CD162E" w:rsidRPr="00EE623C" w:rsidRDefault="00CD162E" w:rsidP="00A80468">
      <w:pPr>
        <w:pStyle w:val="SLOList"/>
        <w:rPr>
          <w:sz w:val="24"/>
          <w:lang w:val="lt-LT"/>
        </w:rPr>
      </w:pPr>
      <w:r w:rsidRPr="00EE623C">
        <w:rPr>
          <w:sz w:val="24"/>
          <w:lang w:val="lt-LT"/>
        </w:rPr>
        <w:t>peržiūrėti ir patvirtinti vieningos WGS 84 sistemos diegimo visose Baltijos šalyse skaičiavimo parametrus;</w:t>
      </w:r>
    </w:p>
    <w:p w14:paraId="5F0DC0E9" w14:textId="725C3871" w:rsidR="00CD162E" w:rsidRPr="00EE623C" w:rsidRDefault="00CD162E" w:rsidP="00A80468">
      <w:pPr>
        <w:pStyle w:val="SLOList"/>
        <w:rPr>
          <w:sz w:val="24"/>
          <w:lang w:val="lt-LT"/>
        </w:rPr>
      </w:pPr>
      <w:r w:rsidRPr="00EE623C">
        <w:rPr>
          <w:sz w:val="24"/>
          <w:lang w:val="lt-LT"/>
        </w:rPr>
        <w:t xml:space="preserve">peržiūrėti ir patvirtinti </w:t>
      </w:r>
      <w:r w:rsidR="004B582C" w:rsidRPr="00EE623C">
        <w:rPr>
          <w:sz w:val="24"/>
          <w:lang w:val="lt-LT"/>
        </w:rPr>
        <w:t>pasienio ruože</w:t>
      </w:r>
      <w:r w:rsidRPr="00EE623C">
        <w:rPr>
          <w:sz w:val="24"/>
          <w:lang w:val="lt-LT"/>
        </w:rPr>
        <w:t xml:space="preserve"> nustatytą aukšči</w:t>
      </w:r>
      <w:r w:rsidR="004B582C" w:rsidRPr="00EE623C">
        <w:rPr>
          <w:sz w:val="24"/>
          <w:lang w:val="lt-LT"/>
        </w:rPr>
        <w:t>ų</w:t>
      </w:r>
      <w:r w:rsidRPr="00EE623C">
        <w:rPr>
          <w:sz w:val="24"/>
          <w:lang w:val="lt-LT"/>
        </w:rPr>
        <w:t xml:space="preserve"> sistemą (sistemas) su esamais aukšči</w:t>
      </w:r>
      <w:r w:rsidR="004B582C" w:rsidRPr="00EE623C">
        <w:rPr>
          <w:sz w:val="24"/>
          <w:lang w:val="lt-LT"/>
        </w:rPr>
        <w:t>ų</w:t>
      </w:r>
      <w:r w:rsidRPr="00EE623C">
        <w:rPr>
          <w:sz w:val="24"/>
          <w:lang w:val="lt-LT"/>
        </w:rPr>
        <w:t xml:space="preserve"> duomenimis kaimyninėje šalyje;</w:t>
      </w:r>
    </w:p>
    <w:p w14:paraId="2DAE9E8F" w14:textId="538B7CE0" w:rsidR="00CD162E" w:rsidRPr="00EE623C" w:rsidRDefault="00CD162E" w:rsidP="00A80468">
      <w:pPr>
        <w:pStyle w:val="SLOList"/>
        <w:rPr>
          <w:sz w:val="24"/>
          <w:lang w:val="lt-LT"/>
        </w:rPr>
      </w:pPr>
      <w:r w:rsidRPr="00EE623C">
        <w:rPr>
          <w:sz w:val="24"/>
          <w:lang w:val="lt-LT"/>
        </w:rPr>
        <w:t>daryti įrašus statybos darbų žurnale, įskaitant</w:t>
      </w:r>
      <w:r w:rsidR="004B582C" w:rsidRPr="00EE623C">
        <w:rPr>
          <w:sz w:val="24"/>
          <w:lang w:val="lt-LT"/>
        </w:rPr>
        <w:t xml:space="preserve"> įrašus apie </w:t>
      </w:r>
      <w:r w:rsidRPr="00EE623C">
        <w:rPr>
          <w:sz w:val="24"/>
          <w:lang w:val="lt-LT"/>
        </w:rPr>
        <w:t xml:space="preserve"> trūkumus, nustatytus atliekant patikrinimus vietoje, ir atsakingo statybos darbų vadovo nebuvimą statybos darbų </w:t>
      </w:r>
      <w:r w:rsidR="004B582C" w:rsidRPr="00EE623C">
        <w:rPr>
          <w:sz w:val="24"/>
          <w:lang w:val="lt-LT"/>
        </w:rPr>
        <w:t xml:space="preserve">atlikimo </w:t>
      </w:r>
      <w:r w:rsidRPr="00EE623C">
        <w:rPr>
          <w:sz w:val="24"/>
          <w:lang w:val="lt-LT"/>
        </w:rPr>
        <w:t>metu;</w:t>
      </w:r>
    </w:p>
    <w:p w14:paraId="08E5BD40" w14:textId="73074862" w:rsidR="00CD162E" w:rsidRPr="00EE623C" w:rsidRDefault="00CD162E" w:rsidP="00A80468">
      <w:pPr>
        <w:pStyle w:val="SLOList"/>
        <w:rPr>
          <w:sz w:val="24"/>
          <w:lang w:val="lt-LT"/>
        </w:rPr>
      </w:pPr>
      <w:r w:rsidRPr="00EE623C">
        <w:rPr>
          <w:sz w:val="24"/>
          <w:lang w:val="lt-LT"/>
        </w:rPr>
        <w:t>vizualiai užfiksuoti (pavyzdžiui, nuotraukoje) statybos priežiūros plane nurodyt</w:t>
      </w:r>
      <w:r w:rsidR="004B582C" w:rsidRPr="00EE623C">
        <w:rPr>
          <w:sz w:val="24"/>
          <w:lang w:val="lt-LT"/>
        </w:rPr>
        <w:t>ų statybos darbų etapų baigimą</w:t>
      </w:r>
      <w:r w:rsidRPr="00EE623C">
        <w:rPr>
          <w:sz w:val="24"/>
          <w:lang w:val="lt-LT"/>
        </w:rPr>
        <w:t>;</w:t>
      </w:r>
    </w:p>
    <w:p w14:paraId="7F4D13B0" w14:textId="6C0DFD9A" w:rsidR="004B582C" w:rsidRPr="00EE623C" w:rsidRDefault="004B582C" w:rsidP="00A80468">
      <w:pPr>
        <w:pStyle w:val="SLOList"/>
        <w:rPr>
          <w:sz w:val="24"/>
          <w:lang w:val="lt-LT"/>
        </w:rPr>
      </w:pPr>
      <w:r w:rsidRPr="00EE623C">
        <w:rPr>
          <w:sz w:val="24"/>
          <w:lang w:val="lt-LT"/>
        </w:rPr>
        <w:lastRenderedPageBreak/>
        <w:t>vietoje surinktų matavimo duomenų ir BIM modelių duomenų (</w:t>
      </w:r>
      <w:r w:rsidR="00A00854">
        <w:rPr>
          <w:sz w:val="24"/>
          <w:lang w:val="lt-LT"/>
        </w:rPr>
        <w:t>projektinio modelio</w:t>
      </w:r>
      <w:r w:rsidRPr="00EE623C">
        <w:rPr>
          <w:sz w:val="24"/>
          <w:lang w:val="lt-LT"/>
        </w:rPr>
        <w:t>) tvarkymo tikrinimas;</w:t>
      </w:r>
    </w:p>
    <w:p w14:paraId="4AF945F1" w14:textId="3FC50E4F" w:rsidR="004B582C" w:rsidRPr="00EE623C" w:rsidRDefault="004B582C" w:rsidP="00A80468">
      <w:pPr>
        <w:pStyle w:val="SLOList"/>
        <w:rPr>
          <w:sz w:val="24"/>
          <w:lang w:val="lt-LT"/>
        </w:rPr>
      </w:pPr>
      <w:r w:rsidRPr="00EE623C">
        <w:rPr>
          <w:sz w:val="24"/>
          <w:lang w:val="lt-LT"/>
        </w:rPr>
        <w:t xml:space="preserve">įvertinti, patikrinti ir, jei </w:t>
      </w:r>
      <w:r w:rsidR="00721E59" w:rsidRPr="00EE623C">
        <w:rPr>
          <w:sz w:val="24"/>
          <w:lang w:val="lt-LT"/>
        </w:rPr>
        <w:t>nust</w:t>
      </w:r>
      <w:r w:rsidR="00F33D1A">
        <w:rPr>
          <w:sz w:val="24"/>
          <w:lang w:val="lt-LT"/>
        </w:rPr>
        <w:t>atoma</w:t>
      </w:r>
      <w:r w:rsidR="00721E59" w:rsidRPr="00EE623C">
        <w:rPr>
          <w:sz w:val="24"/>
          <w:lang w:val="lt-LT"/>
        </w:rPr>
        <w:t>, jog reikalavimai buvo įvykdyti</w:t>
      </w:r>
      <w:r w:rsidRPr="00EE623C">
        <w:rPr>
          <w:sz w:val="24"/>
          <w:lang w:val="lt-LT"/>
        </w:rPr>
        <w:t xml:space="preserve">, patvirtinti </w:t>
      </w:r>
      <w:r w:rsidR="00721E59" w:rsidRPr="00EE623C">
        <w:rPr>
          <w:sz w:val="24"/>
          <w:lang w:val="lt-LT"/>
        </w:rPr>
        <w:t xml:space="preserve">Rangovo </w:t>
      </w:r>
      <w:r w:rsidRPr="00EE623C">
        <w:rPr>
          <w:sz w:val="24"/>
          <w:lang w:val="lt-LT"/>
        </w:rPr>
        <w:t xml:space="preserve">pateiktus konstrukcinius brėžinius, ataskaitas, </w:t>
      </w:r>
      <w:r w:rsidR="00721E59" w:rsidRPr="00EE623C">
        <w:rPr>
          <w:sz w:val="24"/>
          <w:lang w:val="lt-LT"/>
        </w:rPr>
        <w:t>sertifikatus</w:t>
      </w:r>
      <w:r w:rsidRPr="00EE623C">
        <w:rPr>
          <w:sz w:val="24"/>
          <w:lang w:val="lt-LT"/>
        </w:rPr>
        <w:t>, dokumentus, patvirtinančius medžiagų ir gaminių atitiktį, medžiagų ir darbų bandymo a</w:t>
      </w:r>
      <w:r w:rsidR="00721E59" w:rsidRPr="00EE623C">
        <w:rPr>
          <w:sz w:val="24"/>
          <w:lang w:val="lt-LT"/>
        </w:rPr>
        <w:t xml:space="preserve">taskaitas ir per 5 darbo dienas nuo tada, kai šiuos dokumentus pateikė Rangovas, </w:t>
      </w:r>
      <w:r w:rsidRPr="00EE623C">
        <w:rPr>
          <w:sz w:val="24"/>
          <w:lang w:val="lt-LT"/>
        </w:rPr>
        <w:t xml:space="preserve">pateikti juos </w:t>
      </w:r>
      <w:r w:rsidR="00A00854">
        <w:rPr>
          <w:sz w:val="24"/>
          <w:lang w:val="lt-LT"/>
        </w:rPr>
        <w:t>Užsakovui</w:t>
      </w:r>
      <w:r w:rsidRPr="00EE623C">
        <w:rPr>
          <w:sz w:val="24"/>
          <w:lang w:val="lt-LT"/>
        </w:rPr>
        <w:t>;</w:t>
      </w:r>
    </w:p>
    <w:p w14:paraId="5C4AF9DA" w14:textId="17BF3B8F" w:rsidR="004B582C" w:rsidRPr="00EE623C" w:rsidRDefault="004B582C" w:rsidP="00A80468">
      <w:pPr>
        <w:pStyle w:val="SLOList"/>
        <w:rPr>
          <w:sz w:val="24"/>
          <w:lang w:val="lt-LT"/>
        </w:rPr>
      </w:pPr>
      <w:r w:rsidRPr="00EE623C">
        <w:rPr>
          <w:sz w:val="24"/>
          <w:lang w:val="lt-LT"/>
        </w:rPr>
        <w:t>patikrinti galutinę statybų bendrovės parengtą dokumentaciją</w:t>
      </w:r>
      <w:r w:rsidR="00721E59" w:rsidRPr="00EE623C">
        <w:rPr>
          <w:sz w:val="24"/>
          <w:lang w:val="lt-LT"/>
        </w:rPr>
        <w:t>:</w:t>
      </w:r>
      <w:r w:rsidRPr="00EE623C">
        <w:rPr>
          <w:sz w:val="24"/>
          <w:lang w:val="lt-LT"/>
        </w:rPr>
        <w:t xml:space="preserve"> ar įdiegtas geodezinis tinklas atitinka ši</w:t>
      </w:r>
      <w:r w:rsidR="00721E59" w:rsidRPr="00EE623C">
        <w:rPr>
          <w:sz w:val="24"/>
          <w:lang w:val="lt-LT"/>
        </w:rPr>
        <w:t>ame</w:t>
      </w:r>
      <w:r w:rsidRPr="00EE623C">
        <w:rPr>
          <w:sz w:val="24"/>
          <w:lang w:val="lt-LT"/>
        </w:rPr>
        <w:t xml:space="preserve"> dokument</w:t>
      </w:r>
      <w:r w:rsidR="00721E59" w:rsidRPr="00EE623C">
        <w:rPr>
          <w:sz w:val="24"/>
          <w:lang w:val="lt-LT"/>
        </w:rPr>
        <w:t>e nurodytus</w:t>
      </w:r>
      <w:r w:rsidRPr="00EE623C">
        <w:rPr>
          <w:sz w:val="24"/>
          <w:lang w:val="lt-LT"/>
        </w:rPr>
        <w:t xml:space="preserve"> tikslumo reikalavimus ir konkrečios šalies, kurioje </w:t>
      </w:r>
      <w:r w:rsidR="00721E59" w:rsidRPr="00EE623C">
        <w:rPr>
          <w:sz w:val="24"/>
          <w:lang w:val="lt-LT"/>
        </w:rPr>
        <w:t>įrengtas</w:t>
      </w:r>
      <w:r w:rsidRPr="00EE623C">
        <w:rPr>
          <w:sz w:val="24"/>
          <w:lang w:val="lt-LT"/>
        </w:rPr>
        <w:t xml:space="preserve"> KT, taikomus standartus ir įstatymus.</w:t>
      </w:r>
    </w:p>
    <w:p w14:paraId="24CE1414" w14:textId="7C223E0E" w:rsidR="00FD3428" w:rsidRPr="00EE623C" w:rsidRDefault="00721E59" w:rsidP="00A80468">
      <w:pPr>
        <w:pStyle w:val="SLOList"/>
        <w:numPr>
          <w:ilvl w:val="0"/>
          <w:numId w:val="0"/>
        </w:numPr>
        <w:ind w:left="714" w:hanging="714"/>
        <w:rPr>
          <w:sz w:val="24"/>
          <w:lang w:val="lt-LT"/>
        </w:rPr>
      </w:pPr>
      <w:r w:rsidRPr="00EE623C">
        <w:rPr>
          <w:sz w:val="24"/>
          <w:lang w:val="lt-LT"/>
        </w:rPr>
        <w:t>Priežiūros konsultantas turi parengti šias ataskaitas:</w:t>
      </w:r>
    </w:p>
    <w:p w14:paraId="73DC8898" w14:textId="77777777" w:rsidR="00721E59" w:rsidRPr="00EE623C" w:rsidRDefault="00721E59" w:rsidP="00A80468">
      <w:pPr>
        <w:pStyle w:val="SLOList"/>
        <w:rPr>
          <w:sz w:val="24"/>
          <w:lang w:val="lt-LT"/>
        </w:rPr>
      </w:pPr>
      <w:r w:rsidRPr="00EE623C">
        <w:rPr>
          <w:sz w:val="24"/>
          <w:lang w:val="lt-LT"/>
        </w:rPr>
        <w:t>esamų geodezinių tinklų apžvalga prieš pradedant statybos darbus;</w:t>
      </w:r>
    </w:p>
    <w:p w14:paraId="6E713749" w14:textId="05C2BCF4" w:rsidR="00721E59" w:rsidRPr="00EE623C" w:rsidRDefault="00721E59" w:rsidP="00A80468">
      <w:pPr>
        <w:pStyle w:val="SLOList"/>
        <w:rPr>
          <w:sz w:val="24"/>
          <w:lang w:val="lt-LT"/>
        </w:rPr>
      </w:pPr>
      <w:r w:rsidRPr="00EE623C">
        <w:rPr>
          <w:sz w:val="24"/>
          <w:lang w:val="lt-LT"/>
        </w:rPr>
        <w:t xml:space="preserve">Rangovo parengtų ataskaitų </w:t>
      </w:r>
      <w:r w:rsidR="0014610A" w:rsidRPr="00EE623C">
        <w:rPr>
          <w:sz w:val="24"/>
          <w:lang w:val="lt-LT"/>
        </w:rPr>
        <w:t>peržiūr</w:t>
      </w:r>
      <w:r w:rsidR="0014610A">
        <w:rPr>
          <w:sz w:val="24"/>
          <w:lang w:val="lt-LT"/>
        </w:rPr>
        <w:t>a</w:t>
      </w:r>
      <w:r w:rsidRPr="00EE623C">
        <w:rPr>
          <w:sz w:val="24"/>
          <w:lang w:val="lt-LT"/>
        </w:rPr>
        <w:t>, matavimų ir skaičiavimo tikrinimas;</w:t>
      </w:r>
    </w:p>
    <w:p w14:paraId="0862E655" w14:textId="74EBC2E5" w:rsidR="00721E59" w:rsidRPr="00EE623C" w:rsidRDefault="00721E59" w:rsidP="00A80468">
      <w:pPr>
        <w:pStyle w:val="SLOList"/>
        <w:rPr>
          <w:sz w:val="24"/>
          <w:lang w:val="lt-LT"/>
        </w:rPr>
      </w:pPr>
      <w:r w:rsidRPr="00EE623C">
        <w:rPr>
          <w:sz w:val="24"/>
          <w:lang w:val="lt-LT"/>
        </w:rPr>
        <w:t>galutinę ataskaitą, kurioje pateikiamas išsamus įvertinimas ir neatitikimai, įskaitant tobulinimo rekomendacijas;</w:t>
      </w:r>
    </w:p>
    <w:p w14:paraId="48B3904D" w14:textId="19ECDBEC" w:rsidR="00721E59" w:rsidRPr="00EE623C" w:rsidRDefault="00721E59" w:rsidP="00A80468">
      <w:pPr>
        <w:pStyle w:val="SLOList"/>
        <w:rPr>
          <w:sz w:val="24"/>
          <w:lang w:val="lt-LT"/>
        </w:rPr>
      </w:pPr>
      <w:r w:rsidRPr="00EE623C">
        <w:rPr>
          <w:sz w:val="24"/>
          <w:lang w:val="lt-LT"/>
        </w:rPr>
        <w:t>ataskaitas apie sistemingas ir atsitiktines tinklų KT1 ir KT2 klaidas.</w:t>
      </w:r>
    </w:p>
    <w:p w14:paraId="5872C9CB" w14:textId="6DE291F2" w:rsidR="00FD3428" w:rsidRPr="00EE623C" w:rsidRDefault="00246AD3" w:rsidP="00A80468">
      <w:pPr>
        <w:pStyle w:val="2ndlevelheading"/>
        <w:rPr>
          <w:rFonts w:ascii="Times New Roman" w:hAnsi="Times New Roman"/>
          <w:sz w:val="24"/>
          <w:szCs w:val="24"/>
          <w:lang w:val="lt-LT"/>
        </w:rPr>
      </w:pPr>
      <w:bookmarkStart w:id="174" w:name="_Toc45650388"/>
      <w:r w:rsidRPr="00EE623C">
        <w:rPr>
          <w:rFonts w:ascii="Times New Roman" w:hAnsi="Times New Roman"/>
          <w:sz w:val="24"/>
          <w:szCs w:val="24"/>
          <w:lang w:val="lt-LT"/>
        </w:rPr>
        <w:t xml:space="preserve">Statybos </w:t>
      </w:r>
      <w:r w:rsidRPr="00EE623C">
        <w:rPr>
          <w:rFonts w:ascii="Times New Roman Bold" w:hAnsi="Times New Roman Bold"/>
          <w:sz w:val="24"/>
          <w:szCs w:val="24"/>
          <w:lang w:val="lt-LT"/>
        </w:rPr>
        <w:t>priežiūra</w:t>
      </w:r>
      <w:bookmarkEnd w:id="174"/>
    </w:p>
    <w:p w14:paraId="0C40A0FA" w14:textId="58175F38" w:rsidR="00246AD3" w:rsidRPr="00EE623C" w:rsidRDefault="00246AD3" w:rsidP="00A80468">
      <w:pPr>
        <w:pStyle w:val="SLONormal"/>
        <w:rPr>
          <w:sz w:val="24"/>
          <w:lang w:val="lt-LT"/>
        </w:rPr>
      </w:pPr>
      <w:r w:rsidRPr="00EE623C">
        <w:rPr>
          <w:sz w:val="24"/>
          <w:lang w:val="lt-LT"/>
        </w:rPr>
        <w:t xml:space="preserve">Siekiant užtikrinti, kad pastatyto </w:t>
      </w:r>
      <w:r w:rsidR="00E75CDC" w:rsidRPr="00EE623C">
        <w:rPr>
          <w:sz w:val="24"/>
          <w:lang w:val="lt-LT"/>
        </w:rPr>
        <w:t>greitojo geležinkelio</w:t>
      </w:r>
      <w:r w:rsidRPr="00EE623C">
        <w:rPr>
          <w:sz w:val="24"/>
          <w:lang w:val="lt-LT"/>
        </w:rPr>
        <w:t xml:space="preserve"> kokybė, tikslumas ir </w:t>
      </w:r>
      <w:r w:rsidR="00E75CDC" w:rsidRPr="00EE623C">
        <w:rPr>
          <w:sz w:val="24"/>
          <w:lang w:val="lt-LT"/>
        </w:rPr>
        <w:t>tinkamumas</w:t>
      </w:r>
      <w:r w:rsidRPr="00EE623C">
        <w:rPr>
          <w:sz w:val="24"/>
          <w:lang w:val="lt-LT"/>
        </w:rPr>
        <w:t xml:space="preserve"> atitiktų </w:t>
      </w:r>
      <w:r w:rsidR="0014610A">
        <w:rPr>
          <w:sz w:val="24"/>
          <w:lang w:val="lt-LT"/>
        </w:rPr>
        <w:t>Darbo</w:t>
      </w:r>
      <w:r w:rsidRPr="00EE623C">
        <w:rPr>
          <w:sz w:val="24"/>
          <w:lang w:val="lt-LT"/>
        </w:rPr>
        <w:t xml:space="preserve"> projektą, </w:t>
      </w:r>
      <w:r w:rsidR="00E75CDC" w:rsidRPr="00EE623C">
        <w:rPr>
          <w:sz w:val="24"/>
          <w:lang w:val="lt-LT"/>
        </w:rPr>
        <w:t xml:space="preserve">Technines </w:t>
      </w:r>
      <w:r w:rsidRPr="00EE623C">
        <w:rPr>
          <w:sz w:val="24"/>
          <w:lang w:val="lt-LT"/>
        </w:rPr>
        <w:t xml:space="preserve">specifikacijas, </w:t>
      </w:r>
      <w:r w:rsidR="00E75CDC" w:rsidRPr="00EE623C">
        <w:rPr>
          <w:sz w:val="24"/>
          <w:lang w:val="lt-LT"/>
        </w:rPr>
        <w:t>Sąnaudų kiekių žiniaraščius</w:t>
      </w:r>
      <w:r w:rsidRPr="00EE623C">
        <w:rPr>
          <w:sz w:val="24"/>
          <w:lang w:val="lt-LT"/>
        </w:rPr>
        <w:t xml:space="preserve"> ir taikomus Europos standartus, turi būti teikiamos išorės priežiūros paslaugos.</w:t>
      </w:r>
    </w:p>
    <w:p w14:paraId="266C4C19" w14:textId="77B6AC48" w:rsidR="00246AD3" w:rsidRPr="00EE623C" w:rsidRDefault="00246AD3" w:rsidP="00A80468">
      <w:pPr>
        <w:pStyle w:val="SLONormal"/>
        <w:rPr>
          <w:sz w:val="24"/>
          <w:lang w:val="lt-LT"/>
        </w:rPr>
      </w:pPr>
      <w:r w:rsidRPr="00EE623C">
        <w:rPr>
          <w:sz w:val="24"/>
          <w:lang w:val="lt-LT"/>
        </w:rPr>
        <w:t xml:space="preserve">Šiame skyriuje aprašoma papildoma </w:t>
      </w:r>
      <w:r w:rsidR="00E75CDC" w:rsidRPr="00EE623C">
        <w:rPr>
          <w:sz w:val="24"/>
          <w:lang w:val="lt-LT"/>
        </w:rPr>
        <w:t xml:space="preserve">statybos </w:t>
      </w:r>
      <w:r w:rsidR="00772AD9">
        <w:rPr>
          <w:sz w:val="24"/>
          <w:lang w:val="lt-LT"/>
        </w:rPr>
        <w:t>PPT</w:t>
      </w:r>
      <w:r w:rsidR="00772AD9" w:rsidRPr="00EE623C">
        <w:rPr>
          <w:sz w:val="24"/>
          <w:lang w:val="lt-LT"/>
        </w:rPr>
        <w:t xml:space="preserve"> </w:t>
      </w:r>
      <w:r w:rsidRPr="00EE623C">
        <w:rPr>
          <w:sz w:val="24"/>
          <w:lang w:val="lt-LT"/>
        </w:rPr>
        <w:t>darbų apimtis.</w:t>
      </w:r>
    </w:p>
    <w:p w14:paraId="07A69626" w14:textId="35FC459C" w:rsidR="00246AD3" w:rsidRPr="00EE623C" w:rsidRDefault="00246AD3" w:rsidP="00A80468">
      <w:pPr>
        <w:pStyle w:val="SLONormal"/>
        <w:rPr>
          <w:sz w:val="24"/>
          <w:lang w:val="lt-LT"/>
        </w:rPr>
      </w:pPr>
      <w:r w:rsidRPr="00EE623C">
        <w:rPr>
          <w:sz w:val="24"/>
          <w:lang w:val="lt-LT"/>
        </w:rPr>
        <w:t xml:space="preserve">Pagrindinės </w:t>
      </w:r>
      <w:r w:rsidR="00772AD9">
        <w:rPr>
          <w:sz w:val="24"/>
          <w:lang w:val="lt-LT"/>
        </w:rPr>
        <w:t>PPT</w:t>
      </w:r>
      <w:r w:rsidR="00772AD9" w:rsidRPr="00EE623C">
        <w:rPr>
          <w:sz w:val="24"/>
          <w:lang w:val="lt-LT"/>
        </w:rPr>
        <w:t xml:space="preserve"> </w:t>
      </w:r>
      <w:r w:rsidR="00E75CDC" w:rsidRPr="00EE623C">
        <w:rPr>
          <w:sz w:val="24"/>
          <w:lang w:val="lt-LT"/>
        </w:rPr>
        <w:t>užduotys (neapsiribojant) geležinkelio statybos metu</w:t>
      </w:r>
      <w:r w:rsidRPr="00EE623C">
        <w:rPr>
          <w:sz w:val="24"/>
          <w:lang w:val="lt-LT"/>
        </w:rPr>
        <w:t>:</w:t>
      </w:r>
    </w:p>
    <w:p w14:paraId="3CE5E4BA" w14:textId="13ACD258" w:rsidR="00E75CDC" w:rsidRPr="00EE623C" w:rsidRDefault="00E75CDC" w:rsidP="00A80468">
      <w:pPr>
        <w:pStyle w:val="SLOList"/>
        <w:rPr>
          <w:sz w:val="24"/>
          <w:lang w:val="lt-LT"/>
        </w:rPr>
      </w:pPr>
      <w:r w:rsidRPr="00EE623C">
        <w:rPr>
          <w:sz w:val="24"/>
          <w:lang w:val="lt-LT"/>
        </w:rPr>
        <w:t xml:space="preserve">užtikrinti statybos atitiktį </w:t>
      </w:r>
      <w:r w:rsidR="0014610A">
        <w:rPr>
          <w:sz w:val="24"/>
          <w:lang w:val="lt-LT"/>
        </w:rPr>
        <w:t>DP</w:t>
      </w:r>
      <w:r w:rsidR="0014610A" w:rsidRPr="00EE623C">
        <w:rPr>
          <w:sz w:val="24"/>
          <w:lang w:val="lt-LT"/>
        </w:rPr>
        <w:t xml:space="preserve"> </w:t>
      </w:r>
      <w:r w:rsidRPr="00EE623C">
        <w:rPr>
          <w:sz w:val="24"/>
          <w:lang w:val="lt-LT"/>
        </w:rPr>
        <w:t>ir Sąnaudų kiekių žiniaraščiams;</w:t>
      </w:r>
    </w:p>
    <w:p w14:paraId="5A848FF5" w14:textId="680E3C21" w:rsidR="00E75CDC" w:rsidRPr="00EE623C" w:rsidRDefault="00E75CDC" w:rsidP="00A80468">
      <w:pPr>
        <w:pStyle w:val="SLOList"/>
        <w:rPr>
          <w:sz w:val="24"/>
          <w:lang w:val="lt-LT"/>
        </w:rPr>
      </w:pPr>
      <w:r w:rsidRPr="00EE623C">
        <w:rPr>
          <w:sz w:val="24"/>
          <w:lang w:val="lt-LT"/>
        </w:rPr>
        <w:t xml:space="preserve">dalyvauti ir užtikrinti </w:t>
      </w:r>
      <w:r w:rsidR="00EF53B8" w:rsidRPr="00EE623C">
        <w:rPr>
          <w:sz w:val="24"/>
          <w:lang w:val="lt-LT"/>
        </w:rPr>
        <w:t xml:space="preserve">struktūrinių sluoksnių, bėgių kelių ir sistemų žymėjimo darbų </w:t>
      </w:r>
      <w:r w:rsidRPr="00EE623C">
        <w:rPr>
          <w:sz w:val="24"/>
          <w:lang w:val="lt-LT"/>
        </w:rPr>
        <w:t xml:space="preserve">atitiktį </w:t>
      </w:r>
      <w:r w:rsidR="00F6304F">
        <w:rPr>
          <w:sz w:val="24"/>
          <w:lang w:val="lt-LT"/>
        </w:rPr>
        <w:t>DP</w:t>
      </w:r>
      <w:r w:rsidR="00F6304F" w:rsidRPr="00EE623C">
        <w:rPr>
          <w:sz w:val="24"/>
          <w:lang w:val="lt-LT"/>
        </w:rPr>
        <w:t xml:space="preserve"> </w:t>
      </w:r>
      <w:r w:rsidRPr="00EE623C">
        <w:rPr>
          <w:sz w:val="24"/>
          <w:lang w:val="lt-LT"/>
        </w:rPr>
        <w:t>ir Sąnaudų kiekių žiniaraščiams</w:t>
      </w:r>
      <w:r w:rsidR="00EF53B8" w:rsidRPr="00EE623C">
        <w:rPr>
          <w:sz w:val="24"/>
          <w:lang w:val="lt-LT"/>
        </w:rPr>
        <w:t>;</w:t>
      </w:r>
    </w:p>
    <w:p w14:paraId="2A93826C" w14:textId="107A77F4" w:rsidR="00E75CDC" w:rsidRPr="00EE623C" w:rsidRDefault="00E75CDC" w:rsidP="00A80468">
      <w:pPr>
        <w:pStyle w:val="SLOList"/>
        <w:rPr>
          <w:sz w:val="24"/>
          <w:lang w:val="lt-LT"/>
        </w:rPr>
      </w:pPr>
      <w:r w:rsidRPr="00EE623C">
        <w:rPr>
          <w:sz w:val="24"/>
          <w:lang w:val="lt-LT"/>
        </w:rPr>
        <w:t xml:space="preserve">atlikti kontrolinius geležinkelio pylimo, </w:t>
      </w:r>
      <w:r w:rsidR="00EF53B8" w:rsidRPr="00EE623C">
        <w:rPr>
          <w:sz w:val="24"/>
          <w:lang w:val="lt-LT"/>
        </w:rPr>
        <w:t>iškasų</w:t>
      </w:r>
      <w:r w:rsidRPr="00EE623C">
        <w:rPr>
          <w:sz w:val="24"/>
          <w:lang w:val="lt-LT"/>
        </w:rPr>
        <w:t xml:space="preserve">, paruoštų </w:t>
      </w:r>
      <w:r w:rsidR="00EF53B8" w:rsidRPr="00EE623C">
        <w:rPr>
          <w:sz w:val="24"/>
          <w:lang w:val="lt-LT"/>
        </w:rPr>
        <w:t>grunto</w:t>
      </w:r>
      <w:r w:rsidRPr="00EE623C">
        <w:rPr>
          <w:sz w:val="24"/>
          <w:lang w:val="lt-LT"/>
        </w:rPr>
        <w:t>, balasto ir</w:t>
      </w:r>
      <w:r w:rsidR="00EF53B8" w:rsidRPr="00EE623C">
        <w:rPr>
          <w:sz w:val="24"/>
          <w:lang w:val="lt-LT"/>
        </w:rPr>
        <w:t xml:space="preserve"> apatinio </w:t>
      </w:r>
      <w:r w:rsidRPr="00EE623C">
        <w:rPr>
          <w:sz w:val="24"/>
          <w:lang w:val="lt-LT"/>
        </w:rPr>
        <w:t xml:space="preserve"> balasto </w:t>
      </w:r>
      <w:r w:rsidR="00EF53B8" w:rsidRPr="00EE623C">
        <w:rPr>
          <w:sz w:val="24"/>
          <w:lang w:val="lt-LT"/>
        </w:rPr>
        <w:t xml:space="preserve">sluoksnio </w:t>
      </w:r>
      <w:r w:rsidRPr="00EE623C">
        <w:rPr>
          <w:sz w:val="24"/>
          <w:lang w:val="lt-LT"/>
        </w:rPr>
        <w:t>geometrini</w:t>
      </w:r>
      <w:r w:rsidR="00EF53B8" w:rsidRPr="00EE623C">
        <w:rPr>
          <w:sz w:val="24"/>
          <w:lang w:val="lt-LT"/>
        </w:rPr>
        <w:t>ų</w:t>
      </w:r>
      <w:r w:rsidRPr="00EE623C">
        <w:rPr>
          <w:sz w:val="24"/>
          <w:lang w:val="lt-LT"/>
        </w:rPr>
        <w:t xml:space="preserve"> parametr</w:t>
      </w:r>
      <w:r w:rsidR="00EF53B8" w:rsidRPr="00EE623C">
        <w:rPr>
          <w:sz w:val="24"/>
          <w:lang w:val="lt-LT"/>
        </w:rPr>
        <w:t>ų</w:t>
      </w:r>
      <w:r w:rsidRPr="00EE623C">
        <w:rPr>
          <w:sz w:val="24"/>
          <w:lang w:val="lt-LT"/>
        </w:rPr>
        <w:t xml:space="preserve"> (plo</w:t>
      </w:r>
      <w:r w:rsidR="00EF53B8" w:rsidRPr="00EE623C">
        <w:rPr>
          <w:sz w:val="24"/>
          <w:lang w:val="lt-LT"/>
        </w:rPr>
        <w:t>čio</w:t>
      </w:r>
      <w:r w:rsidRPr="00EE623C">
        <w:rPr>
          <w:sz w:val="24"/>
          <w:lang w:val="lt-LT"/>
        </w:rPr>
        <w:t>, stori</w:t>
      </w:r>
      <w:r w:rsidR="00EF53B8" w:rsidRPr="00EE623C">
        <w:rPr>
          <w:sz w:val="24"/>
          <w:lang w:val="lt-LT"/>
        </w:rPr>
        <w:t>o</w:t>
      </w:r>
      <w:r w:rsidRPr="00EE623C">
        <w:rPr>
          <w:sz w:val="24"/>
          <w:lang w:val="lt-LT"/>
        </w:rPr>
        <w:t>, tūri</w:t>
      </w:r>
      <w:r w:rsidR="00EF53B8" w:rsidRPr="00EE623C">
        <w:rPr>
          <w:sz w:val="24"/>
          <w:lang w:val="lt-LT"/>
        </w:rPr>
        <w:t>o</w:t>
      </w:r>
      <w:r w:rsidRPr="00EE623C">
        <w:rPr>
          <w:sz w:val="24"/>
          <w:lang w:val="lt-LT"/>
        </w:rPr>
        <w:t xml:space="preserve">) kontrolinius matavimus, kad būtų galima apibrėžti struktūrinių sluoksnių geometrijos </w:t>
      </w:r>
      <w:r w:rsidR="00EF53B8" w:rsidRPr="00EE623C">
        <w:rPr>
          <w:sz w:val="24"/>
          <w:lang w:val="lt-LT"/>
        </w:rPr>
        <w:t>atitiktį</w:t>
      </w:r>
      <w:r w:rsidRPr="00EE623C">
        <w:rPr>
          <w:sz w:val="24"/>
          <w:lang w:val="lt-LT"/>
        </w:rPr>
        <w:t xml:space="preserve"> </w:t>
      </w:r>
      <w:r w:rsidR="0014610A">
        <w:rPr>
          <w:sz w:val="24"/>
          <w:lang w:val="lt-LT"/>
        </w:rPr>
        <w:t>DP</w:t>
      </w:r>
      <w:r w:rsidRPr="00EE623C">
        <w:rPr>
          <w:sz w:val="24"/>
          <w:lang w:val="lt-LT"/>
        </w:rPr>
        <w:t xml:space="preserve">, BIM modeliams ir </w:t>
      </w:r>
      <w:r w:rsidR="00EF53B8" w:rsidRPr="00EE623C">
        <w:rPr>
          <w:sz w:val="24"/>
          <w:lang w:val="lt-LT"/>
        </w:rPr>
        <w:t>Sąnaudų kiekių žiniaraščiams</w:t>
      </w:r>
      <w:r w:rsidRPr="00EE623C">
        <w:rPr>
          <w:sz w:val="24"/>
          <w:lang w:val="lt-LT"/>
        </w:rPr>
        <w:t xml:space="preserve">. </w:t>
      </w:r>
      <w:r w:rsidR="00EF53B8" w:rsidRPr="00EE623C">
        <w:rPr>
          <w:sz w:val="24"/>
          <w:lang w:val="lt-LT"/>
        </w:rPr>
        <w:t>Kontroliniai matavimai, skirti nustatyti faktinių brėžinių atitiktį</w:t>
      </w:r>
      <w:r w:rsidRPr="00EE623C">
        <w:rPr>
          <w:sz w:val="24"/>
          <w:lang w:val="lt-LT"/>
        </w:rPr>
        <w:t xml:space="preserve"> </w:t>
      </w:r>
      <w:r w:rsidR="0014610A">
        <w:rPr>
          <w:sz w:val="24"/>
          <w:lang w:val="lt-LT"/>
        </w:rPr>
        <w:t>DP</w:t>
      </w:r>
      <w:r w:rsidR="0014610A" w:rsidRPr="00EE623C">
        <w:rPr>
          <w:sz w:val="24"/>
          <w:lang w:val="lt-LT"/>
        </w:rPr>
        <w:t xml:space="preserve"> </w:t>
      </w:r>
      <w:r w:rsidRPr="00EE623C">
        <w:rPr>
          <w:sz w:val="24"/>
          <w:lang w:val="lt-LT"/>
        </w:rPr>
        <w:t xml:space="preserve">ir </w:t>
      </w:r>
      <w:r w:rsidR="00EF53B8" w:rsidRPr="00EE623C">
        <w:rPr>
          <w:sz w:val="24"/>
          <w:lang w:val="lt-LT"/>
        </w:rPr>
        <w:t xml:space="preserve">Sąnaudų kiekių žiniaraščiams, </w:t>
      </w:r>
      <w:r w:rsidRPr="00EE623C">
        <w:rPr>
          <w:sz w:val="24"/>
          <w:lang w:val="lt-LT"/>
        </w:rPr>
        <w:t xml:space="preserve">turi būti atlikti </w:t>
      </w:r>
      <w:r w:rsidR="00EF53B8" w:rsidRPr="00EE623C">
        <w:rPr>
          <w:sz w:val="24"/>
          <w:lang w:val="lt-LT"/>
        </w:rPr>
        <w:t>kas</w:t>
      </w:r>
      <w:r w:rsidRPr="00EE623C">
        <w:rPr>
          <w:sz w:val="24"/>
          <w:lang w:val="lt-LT"/>
        </w:rPr>
        <w:t xml:space="preserve"> 60,0 m</w:t>
      </w:r>
      <w:r w:rsidR="00EF53B8" w:rsidRPr="00EE623C">
        <w:rPr>
          <w:sz w:val="24"/>
          <w:lang w:val="lt-LT"/>
        </w:rPr>
        <w:t>etrų;</w:t>
      </w:r>
    </w:p>
    <w:p w14:paraId="77FF2998" w14:textId="66E591F2" w:rsidR="00E75CDC" w:rsidRPr="00EE623C" w:rsidRDefault="00E75CDC" w:rsidP="00A80468">
      <w:pPr>
        <w:pStyle w:val="SLOList"/>
        <w:rPr>
          <w:sz w:val="24"/>
          <w:lang w:val="lt-LT"/>
        </w:rPr>
      </w:pPr>
      <w:r w:rsidRPr="00EE623C">
        <w:rPr>
          <w:sz w:val="24"/>
          <w:lang w:val="lt-LT"/>
        </w:rPr>
        <w:t xml:space="preserve">įvertinti ir patvirtinti </w:t>
      </w:r>
      <w:r w:rsidR="00EF53B8" w:rsidRPr="00EE623C">
        <w:rPr>
          <w:sz w:val="24"/>
          <w:lang w:val="lt-LT"/>
        </w:rPr>
        <w:t>faktinius</w:t>
      </w:r>
      <w:r w:rsidR="0014610A">
        <w:rPr>
          <w:sz w:val="24"/>
          <w:lang w:val="lt-LT"/>
        </w:rPr>
        <w:t xml:space="preserve"> (taip pastatyta)</w:t>
      </w:r>
      <w:r w:rsidRPr="00EE623C">
        <w:rPr>
          <w:sz w:val="24"/>
          <w:lang w:val="lt-LT"/>
        </w:rPr>
        <w:t xml:space="preserve"> modelius</w:t>
      </w:r>
      <w:r w:rsidR="00EF53B8" w:rsidRPr="00EE623C">
        <w:rPr>
          <w:sz w:val="24"/>
          <w:lang w:val="lt-LT"/>
        </w:rPr>
        <w:t>;</w:t>
      </w:r>
    </w:p>
    <w:p w14:paraId="3BE4943F" w14:textId="4E9EE0E1" w:rsidR="00E75CDC" w:rsidRPr="00EE623C" w:rsidRDefault="00E75CDC" w:rsidP="00A80468">
      <w:pPr>
        <w:pStyle w:val="SLOList"/>
        <w:rPr>
          <w:sz w:val="24"/>
          <w:lang w:val="lt-LT"/>
        </w:rPr>
      </w:pPr>
      <w:r w:rsidRPr="00EE623C">
        <w:rPr>
          <w:sz w:val="24"/>
          <w:lang w:val="lt-LT"/>
        </w:rPr>
        <w:t xml:space="preserve">prireikus </w:t>
      </w:r>
      <w:r w:rsidR="00EF53B8" w:rsidRPr="00EE623C">
        <w:rPr>
          <w:sz w:val="24"/>
          <w:lang w:val="lt-LT"/>
        </w:rPr>
        <w:t>pa</w:t>
      </w:r>
      <w:r w:rsidRPr="00EE623C">
        <w:rPr>
          <w:sz w:val="24"/>
          <w:lang w:val="lt-LT"/>
        </w:rPr>
        <w:t xml:space="preserve">siūlyti BIM modelių pakeitimus pagal patvirtintus </w:t>
      </w:r>
      <w:r w:rsidR="00EF53B8" w:rsidRPr="00EE623C">
        <w:rPr>
          <w:sz w:val="24"/>
          <w:lang w:val="lt-LT"/>
        </w:rPr>
        <w:t>faktinius</w:t>
      </w:r>
      <w:r w:rsidRPr="00EE623C">
        <w:rPr>
          <w:sz w:val="24"/>
          <w:lang w:val="lt-LT"/>
        </w:rPr>
        <w:t xml:space="preserve"> duomenis;</w:t>
      </w:r>
    </w:p>
    <w:p w14:paraId="51B5E3B7" w14:textId="45589692" w:rsidR="00EF53B8" w:rsidRPr="00EE623C" w:rsidRDefault="00EF53B8" w:rsidP="00A80468">
      <w:pPr>
        <w:pStyle w:val="SLOList"/>
        <w:rPr>
          <w:sz w:val="24"/>
          <w:lang w:val="lt-LT"/>
        </w:rPr>
      </w:pPr>
      <w:r w:rsidRPr="00EE623C">
        <w:rPr>
          <w:sz w:val="24"/>
          <w:lang w:val="lt-LT"/>
        </w:rPr>
        <w:t xml:space="preserve">statybos </w:t>
      </w:r>
      <w:r w:rsidR="0058675A" w:rsidRPr="00EE623C">
        <w:rPr>
          <w:sz w:val="24"/>
          <w:lang w:val="lt-LT"/>
        </w:rPr>
        <w:t>PPT</w:t>
      </w:r>
      <w:r w:rsidRPr="00EE623C">
        <w:rPr>
          <w:sz w:val="24"/>
          <w:lang w:val="lt-LT"/>
        </w:rPr>
        <w:t xml:space="preserve"> </w:t>
      </w:r>
      <w:r w:rsidR="0058675A" w:rsidRPr="00EE623C">
        <w:rPr>
          <w:sz w:val="24"/>
          <w:lang w:val="lt-LT"/>
        </w:rPr>
        <w:t>sulygins</w:t>
      </w:r>
      <w:r w:rsidRPr="00EE623C">
        <w:rPr>
          <w:sz w:val="24"/>
          <w:lang w:val="lt-LT"/>
        </w:rPr>
        <w:t xml:space="preserve"> </w:t>
      </w:r>
      <w:r w:rsidR="0058675A" w:rsidRPr="00EE623C">
        <w:rPr>
          <w:sz w:val="24"/>
          <w:lang w:val="lt-LT"/>
        </w:rPr>
        <w:t>faktinius</w:t>
      </w:r>
      <w:r w:rsidRPr="00EE623C">
        <w:rPr>
          <w:sz w:val="24"/>
          <w:lang w:val="lt-LT"/>
        </w:rPr>
        <w:t xml:space="preserve"> duomenis (apimtis, geometriją) su </w:t>
      </w:r>
      <w:r w:rsidR="0014610A">
        <w:rPr>
          <w:sz w:val="24"/>
          <w:lang w:val="lt-LT"/>
        </w:rPr>
        <w:t>DP</w:t>
      </w:r>
      <w:r w:rsidR="0014610A" w:rsidRPr="00EE623C">
        <w:rPr>
          <w:sz w:val="24"/>
          <w:lang w:val="lt-LT"/>
        </w:rPr>
        <w:t xml:space="preserve"> </w:t>
      </w:r>
      <w:r w:rsidRPr="00EE623C">
        <w:rPr>
          <w:sz w:val="24"/>
          <w:lang w:val="lt-LT"/>
        </w:rPr>
        <w:t>projekto BIM modeliais po kiekvieno statybos etapo,</w:t>
      </w:r>
      <w:r w:rsidR="0058675A" w:rsidRPr="00EE623C">
        <w:rPr>
          <w:sz w:val="24"/>
          <w:lang w:val="lt-LT"/>
        </w:rPr>
        <w:t xml:space="preserve"> o apie visus</w:t>
      </w:r>
      <w:r w:rsidRPr="00EE623C">
        <w:rPr>
          <w:sz w:val="24"/>
          <w:lang w:val="lt-LT"/>
        </w:rPr>
        <w:t xml:space="preserve"> neatitikim</w:t>
      </w:r>
      <w:r w:rsidR="0058675A" w:rsidRPr="00EE623C">
        <w:rPr>
          <w:sz w:val="24"/>
          <w:lang w:val="lt-LT"/>
        </w:rPr>
        <w:t>us ir</w:t>
      </w:r>
      <w:r w:rsidRPr="00EE623C">
        <w:rPr>
          <w:sz w:val="24"/>
          <w:lang w:val="lt-LT"/>
        </w:rPr>
        <w:t xml:space="preserve"> </w:t>
      </w:r>
      <w:r w:rsidR="0058675A" w:rsidRPr="00EE623C">
        <w:rPr>
          <w:sz w:val="24"/>
          <w:lang w:val="lt-LT"/>
        </w:rPr>
        <w:t>nuokrypius bus</w:t>
      </w:r>
      <w:r w:rsidRPr="00EE623C">
        <w:rPr>
          <w:sz w:val="24"/>
          <w:lang w:val="lt-LT"/>
        </w:rPr>
        <w:t xml:space="preserve"> nedelsiant </w:t>
      </w:r>
      <w:r w:rsidR="0058675A" w:rsidRPr="00EE623C">
        <w:rPr>
          <w:sz w:val="24"/>
          <w:lang w:val="lt-LT"/>
        </w:rPr>
        <w:t>informuotas Užsakovas</w:t>
      </w:r>
      <w:r w:rsidRPr="00EE623C">
        <w:rPr>
          <w:sz w:val="24"/>
          <w:lang w:val="lt-LT"/>
        </w:rPr>
        <w:t xml:space="preserve"> ir </w:t>
      </w:r>
      <w:r w:rsidR="0058675A" w:rsidRPr="00EE623C">
        <w:rPr>
          <w:sz w:val="24"/>
          <w:lang w:val="lt-LT"/>
        </w:rPr>
        <w:t>Rangovas;</w:t>
      </w:r>
    </w:p>
    <w:p w14:paraId="49EDD05A" w14:textId="76E2B24D" w:rsidR="00EF53B8" w:rsidRPr="00EE623C" w:rsidRDefault="0058675A" w:rsidP="00A80468">
      <w:pPr>
        <w:pStyle w:val="SLOList"/>
        <w:rPr>
          <w:sz w:val="24"/>
          <w:lang w:val="lt-LT"/>
        </w:rPr>
      </w:pPr>
      <w:r w:rsidRPr="00EE623C">
        <w:rPr>
          <w:sz w:val="24"/>
          <w:lang w:val="lt-LT"/>
        </w:rPr>
        <w:t>vizualiai užfiksuoti (pavyzdžiui, nuotraukoje) statybos priežiūros plane nurodytų statybos darbų etapų baigimą</w:t>
      </w:r>
      <w:r w:rsidR="00EF53B8" w:rsidRPr="00EE623C">
        <w:rPr>
          <w:sz w:val="24"/>
          <w:lang w:val="lt-LT"/>
        </w:rPr>
        <w:t>;</w:t>
      </w:r>
    </w:p>
    <w:p w14:paraId="4025F998" w14:textId="0A3F36CE" w:rsidR="00EF53B8" w:rsidRPr="00EE623C" w:rsidRDefault="0058675A" w:rsidP="00A80468">
      <w:pPr>
        <w:pStyle w:val="SLOList"/>
        <w:rPr>
          <w:sz w:val="24"/>
          <w:lang w:val="lt-LT"/>
        </w:rPr>
      </w:pPr>
      <w:r w:rsidRPr="00EE623C">
        <w:rPr>
          <w:sz w:val="24"/>
          <w:lang w:val="lt-LT"/>
        </w:rPr>
        <w:t xml:space="preserve">prireikus </w:t>
      </w:r>
      <w:r w:rsidR="00F8180D">
        <w:rPr>
          <w:sz w:val="24"/>
          <w:lang w:val="lt-LT"/>
        </w:rPr>
        <w:t>o</w:t>
      </w:r>
      <w:r w:rsidRPr="00EE623C">
        <w:rPr>
          <w:sz w:val="24"/>
          <w:lang w:val="lt-LT"/>
        </w:rPr>
        <w:t>rganizuoti</w:t>
      </w:r>
      <w:r w:rsidR="00EF53B8" w:rsidRPr="00EE623C">
        <w:rPr>
          <w:sz w:val="24"/>
          <w:lang w:val="lt-LT"/>
        </w:rPr>
        <w:t xml:space="preserve"> </w:t>
      </w:r>
      <w:r w:rsidR="006A6C43">
        <w:rPr>
          <w:sz w:val="24"/>
          <w:lang w:val="lt-LT"/>
        </w:rPr>
        <w:t>darbų</w:t>
      </w:r>
      <w:r w:rsidR="00EF53B8" w:rsidRPr="00EE623C">
        <w:rPr>
          <w:sz w:val="24"/>
          <w:lang w:val="lt-LT"/>
        </w:rPr>
        <w:t xml:space="preserve"> </w:t>
      </w:r>
      <w:r w:rsidR="006A6C43">
        <w:rPr>
          <w:sz w:val="24"/>
          <w:lang w:val="lt-LT"/>
        </w:rPr>
        <w:t xml:space="preserve">priėmimo komisijų </w:t>
      </w:r>
      <w:r w:rsidRPr="00EE623C">
        <w:rPr>
          <w:sz w:val="24"/>
          <w:lang w:val="lt-LT"/>
        </w:rPr>
        <w:t xml:space="preserve"> posėdžius;</w:t>
      </w:r>
    </w:p>
    <w:p w14:paraId="4F0CC4AA" w14:textId="36263A6E" w:rsidR="0058675A" w:rsidRPr="00EE623C" w:rsidRDefault="0058675A" w:rsidP="00A80468">
      <w:pPr>
        <w:pStyle w:val="SLOList"/>
        <w:rPr>
          <w:sz w:val="24"/>
          <w:lang w:val="lt-LT"/>
        </w:rPr>
      </w:pPr>
      <w:r w:rsidRPr="00EE623C">
        <w:rPr>
          <w:sz w:val="24"/>
          <w:lang w:val="lt-LT"/>
        </w:rPr>
        <w:t xml:space="preserve">parengti </w:t>
      </w:r>
      <w:r w:rsidR="006A6C43">
        <w:rPr>
          <w:sz w:val="24"/>
          <w:lang w:val="lt-LT"/>
        </w:rPr>
        <w:t>ataskaitas</w:t>
      </w:r>
      <w:r w:rsidR="006A6C43" w:rsidRPr="00EE623C">
        <w:rPr>
          <w:sz w:val="24"/>
          <w:lang w:val="lt-LT"/>
        </w:rPr>
        <w:t xml:space="preserve"> </w:t>
      </w:r>
      <w:r w:rsidRPr="00EE623C">
        <w:rPr>
          <w:sz w:val="24"/>
          <w:lang w:val="lt-LT"/>
        </w:rPr>
        <w:t>ir finansinius skaičiavimus nuo atliktų Darbų sąnaudų, jei pasikeitė Sutartyje numatytos apimtys arba jei Rangovas atliko darbus nekokybiškai;</w:t>
      </w:r>
    </w:p>
    <w:p w14:paraId="37E198FB" w14:textId="296FDB52" w:rsidR="0058675A" w:rsidRPr="00EE623C" w:rsidRDefault="0058675A" w:rsidP="00A80468">
      <w:pPr>
        <w:pStyle w:val="SLOList"/>
        <w:rPr>
          <w:sz w:val="24"/>
          <w:lang w:val="lt-LT"/>
        </w:rPr>
      </w:pPr>
      <w:r w:rsidRPr="00EE623C">
        <w:rPr>
          <w:sz w:val="24"/>
          <w:lang w:val="lt-LT"/>
        </w:rPr>
        <w:t xml:space="preserve">organizuoti ir įforminti minėtų </w:t>
      </w:r>
      <w:r w:rsidR="002E5108" w:rsidRPr="00EE623C">
        <w:rPr>
          <w:sz w:val="24"/>
          <w:lang w:val="lt-LT"/>
        </w:rPr>
        <w:t>viršutinės kelios konstrukcijos</w:t>
      </w:r>
      <w:r w:rsidRPr="00EE623C">
        <w:rPr>
          <w:sz w:val="24"/>
          <w:lang w:val="lt-LT"/>
        </w:rPr>
        <w:t xml:space="preserve"> statybos darbų tarpinius ir baigiamuosius patikrinimus, patvirtinti </w:t>
      </w:r>
      <w:r w:rsidR="002E5108" w:rsidRPr="00EE623C">
        <w:rPr>
          <w:sz w:val="24"/>
          <w:lang w:val="lt-LT"/>
        </w:rPr>
        <w:t xml:space="preserve">Rangovo </w:t>
      </w:r>
      <w:r w:rsidRPr="00EE623C">
        <w:rPr>
          <w:sz w:val="24"/>
          <w:lang w:val="lt-LT"/>
        </w:rPr>
        <w:t xml:space="preserve">prašymą priimti </w:t>
      </w:r>
      <w:r w:rsidR="002E5108" w:rsidRPr="00EE623C">
        <w:rPr>
          <w:sz w:val="24"/>
          <w:lang w:val="lt-LT"/>
        </w:rPr>
        <w:t>Darbus</w:t>
      </w:r>
      <w:r w:rsidRPr="00EE623C">
        <w:rPr>
          <w:sz w:val="24"/>
          <w:lang w:val="lt-LT"/>
        </w:rPr>
        <w:t xml:space="preserve">, kai </w:t>
      </w:r>
      <w:r w:rsidR="002E5108" w:rsidRPr="00EE623C">
        <w:rPr>
          <w:sz w:val="24"/>
          <w:lang w:val="lt-LT"/>
        </w:rPr>
        <w:t xml:space="preserve">Darbai </w:t>
      </w:r>
      <w:r w:rsidRPr="00EE623C">
        <w:rPr>
          <w:sz w:val="24"/>
          <w:lang w:val="lt-LT"/>
        </w:rPr>
        <w:t xml:space="preserve">atlikti pagal </w:t>
      </w:r>
      <w:r w:rsidR="002E5108" w:rsidRPr="00EE623C">
        <w:rPr>
          <w:sz w:val="24"/>
          <w:lang w:val="lt-LT"/>
        </w:rPr>
        <w:t>Sutartį</w:t>
      </w:r>
      <w:r w:rsidRPr="00EE623C">
        <w:rPr>
          <w:sz w:val="24"/>
          <w:lang w:val="lt-LT"/>
        </w:rPr>
        <w:t xml:space="preserve">, pateikti </w:t>
      </w:r>
      <w:r w:rsidR="002E5108" w:rsidRPr="00EE623C">
        <w:rPr>
          <w:sz w:val="24"/>
          <w:lang w:val="lt-LT"/>
        </w:rPr>
        <w:t xml:space="preserve">Užsakovui </w:t>
      </w:r>
      <w:r w:rsidRPr="00EE623C">
        <w:rPr>
          <w:sz w:val="24"/>
          <w:lang w:val="lt-LT"/>
        </w:rPr>
        <w:t xml:space="preserve">patvirtinimą apie </w:t>
      </w:r>
      <w:r w:rsidR="002E5108" w:rsidRPr="00EE623C">
        <w:rPr>
          <w:sz w:val="24"/>
          <w:lang w:val="lt-LT"/>
        </w:rPr>
        <w:t xml:space="preserve">Darbų pabaigą ir pateikti galutinę ataskaitą </w:t>
      </w:r>
      <w:r w:rsidRPr="00EE623C">
        <w:rPr>
          <w:sz w:val="24"/>
          <w:lang w:val="lt-LT"/>
        </w:rPr>
        <w:t>per vieną mėnesį nuo</w:t>
      </w:r>
      <w:r w:rsidR="002E5108" w:rsidRPr="00EE623C">
        <w:rPr>
          <w:sz w:val="24"/>
          <w:lang w:val="lt-LT"/>
        </w:rPr>
        <w:t xml:space="preserve"> patvirtinimo</w:t>
      </w:r>
      <w:r w:rsidRPr="00EE623C">
        <w:rPr>
          <w:sz w:val="24"/>
          <w:lang w:val="lt-LT"/>
        </w:rPr>
        <w:t xml:space="preserve"> išdavimo;</w:t>
      </w:r>
    </w:p>
    <w:p w14:paraId="441AD8C5" w14:textId="49FA469D" w:rsidR="0058675A" w:rsidRPr="00EE623C" w:rsidRDefault="002E5108" w:rsidP="00A80468">
      <w:pPr>
        <w:pStyle w:val="SLOList"/>
        <w:rPr>
          <w:sz w:val="24"/>
          <w:lang w:val="lt-LT"/>
        </w:rPr>
      </w:pPr>
      <w:r w:rsidRPr="00EE623C">
        <w:rPr>
          <w:sz w:val="24"/>
          <w:lang w:val="lt-LT"/>
        </w:rPr>
        <w:t>parengti atitinkamo</w:t>
      </w:r>
      <w:r w:rsidR="0058675A" w:rsidRPr="00EE623C">
        <w:rPr>
          <w:sz w:val="24"/>
          <w:lang w:val="lt-LT"/>
        </w:rPr>
        <w:t xml:space="preserve"> </w:t>
      </w:r>
      <w:r w:rsidRPr="00EE623C">
        <w:rPr>
          <w:sz w:val="24"/>
          <w:lang w:val="lt-LT"/>
        </w:rPr>
        <w:t>ko</w:t>
      </w:r>
      <w:r w:rsidR="00F8180D">
        <w:rPr>
          <w:sz w:val="24"/>
          <w:lang w:val="lt-LT"/>
        </w:rPr>
        <w:t>ns</w:t>
      </w:r>
      <w:r w:rsidRPr="00EE623C">
        <w:rPr>
          <w:sz w:val="24"/>
          <w:lang w:val="lt-LT"/>
        </w:rPr>
        <w:t>trukcinio</w:t>
      </w:r>
      <w:r w:rsidR="0058675A" w:rsidRPr="00EE623C">
        <w:rPr>
          <w:sz w:val="24"/>
          <w:lang w:val="lt-LT"/>
        </w:rPr>
        <w:t xml:space="preserve"> sluoksnio </w:t>
      </w:r>
      <w:r w:rsidRPr="00EE623C">
        <w:rPr>
          <w:sz w:val="24"/>
          <w:lang w:val="lt-LT"/>
        </w:rPr>
        <w:t>ataskaitą užbaigus statybos darbus</w:t>
      </w:r>
      <w:r w:rsidR="0058675A" w:rsidRPr="00EE623C">
        <w:rPr>
          <w:sz w:val="24"/>
          <w:lang w:val="lt-LT"/>
        </w:rPr>
        <w:t>.</w:t>
      </w:r>
    </w:p>
    <w:p w14:paraId="080623DF" w14:textId="2D55FA0E" w:rsidR="008E642A" w:rsidRPr="00EE623C" w:rsidRDefault="002E5108" w:rsidP="00A80468">
      <w:pPr>
        <w:pStyle w:val="SLOList"/>
        <w:numPr>
          <w:ilvl w:val="0"/>
          <w:numId w:val="0"/>
        </w:numPr>
        <w:rPr>
          <w:sz w:val="24"/>
          <w:lang w:val="lt-LT"/>
        </w:rPr>
      </w:pPr>
      <w:r w:rsidRPr="00EE623C">
        <w:rPr>
          <w:sz w:val="24"/>
          <w:lang w:val="lt-LT"/>
        </w:rPr>
        <w:lastRenderedPageBreak/>
        <w:t>PPT turi naudoti matavimo įtaisus, kurių tikslumas yra bent 1,0 cm, palyginti su šio dokumento 2 skyriuje aprašytu geodezijos tinklu. Leistini tam tikro konstrukcijos sluoksnio aukščio, pločio, nuolydžių, skersinių nuolydžių, išlyginimo ir lygumo nuokrypiai ir matavimo metodai yra aprašyti „Žemės darbų ir pylimo sluoksnių techninėse specifikacijose“.</w:t>
      </w:r>
    </w:p>
    <w:p w14:paraId="0F8FEEDD" w14:textId="739C4D46" w:rsidR="00FD3428" w:rsidRPr="00EE623C" w:rsidRDefault="00901BC6" w:rsidP="00167C16">
      <w:pPr>
        <w:pStyle w:val="1stlevelheading"/>
        <w:rPr>
          <w:rFonts w:ascii="Times New Roman" w:hAnsi="Times New Roman"/>
          <w:sz w:val="24"/>
          <w:lang w:val="lt-LT"/>
        </w:rPr>
      </w:pPr>
      <w:bookmarkStart w:id="175" w:name="_Toc45650389"/>
      <w:r w:rsidRPr="00EE623C">
        <w:rPr>
          <w:rFonts w:ascii="Times New Roman" w:hAnsi="Times New Roman"/>
          <w:sz w:val="24"/>
          <w:lang w:val="lt-LT"/>
        </w:rPr>
        <w:t>PA</w:t>
      </w:r>
      <w:r w:rsidR="00A80468">
        <w:rPr>
          <w:rFonts w:ascii="Times New Roman" w:hAnsi="Times New Roman"/>
          <w:sz w:val="24"/>
          <w:lang w:val="lt-LT"/>
        </w:rPr>
        <w:t>P</w:t>
      </w:r>
      <w:r w:rsidRPr="00EE623C">
        <w:rPr>
          <w:rFonts w:ascii="Times New Roman" w:hAnsi="Times New Roman"/>
          <w:sz w:val="24"/>
          <w:lang w:val="lt-LT"/>
        </w:rPr>
        <w:t xml:space="preserve">ILDOMA </w:t>
      </w:r>
      <w:r w:rsidR="00253D63">
        <w:rPr>
          <w:rFonts w:ascii="Times New Roman" w:hAnsi="Times New Roman"/>
          <w:sz w:val="24"/>
          <w:lang w:val="lt-LT"/>
        </w:rPr>
        <w:t>STATYBOS</w:t>
      </w:r>
      <w:r w:rsidR="00253D63" w:rsidRPr="00EE623C">
        <w:rPr>
          <w:rFonts w:ascii="Times New Roman" w:hAnsi="Times New Roman"/>
          <w:sz w:val="24"/>
          <w:lang w:val="lt-LT"/>
        </w:rPr>
        <w:t xml:space="preserve"> </w:t>
      </w:r>
      <w:r w:rsidRPr="00EE623C">
        <w:rPr>
          <w:rFonts w:ascii="Times New Roman" w:hAnsi="Times New Roman"/>
          <w:sz w:val="24"/>
          <w:lang w:val="lt-LT"/>
        </w:rPr>
        <w:t>PRIEŽIŪRA</w:t>
      </w:r>
      <w:bookmarkEnd w:id="175"/>
    </w:p>
    <w:p w14:paraId="16B9EF0B" w14:textId="16642D68" w:rsidR="00901BC6" w:rsidRPr="00EE623C" w:rsidRDefault="00052C27" w:rsidP="00901BC6">
      <w:pPr>
        <w:pStyle w:val="SLONormal"/>
        <w:rPr>
          <w:sz w:val="24"/>
          <w:lang w:val="lt-LT"/>
        </w:rPr>
      </w:pPr>
      <w:r w:rsidRPr="00EE623C">
        <w:rPr>
          <w:sz w:val="24"/>
          <w:lang w:val="lt-LT"/>
        </w:rPr>
        <w:t>Užsakovas</w:t>
      </w:r>
      <w:r w:rsidR="00901BC6" w:rsidRPr="00EE623C">
        <w:rPr>
          <w:sz w:val="24"/>
          <w:lang w:val="lt-LT"/>
        </w:rPr>
        <w:t xml:space="preserve"> </w:t>
      </w:r>
      <w:r w:rsidRPr="00EE623C">
        <w:rPr>
          <w:sz w:val="24"/>
          <w:lang w:val="lt-LT"/>
        </w:rPr>
        <w:t>prižiūrė</w:t>
      </w:r>
      <w:r w:rsidR="00A80468">
        <w:rPr>
          <w:sz w:val="24"/>
          <w:lang w:val="lt-LT"/>
        </w:rPr>
        <w:t>s</w:t>
      </w:r>
      <w:r w:rsidR="00901BC6" w:rsidRPr="00EE623C">
        <w:rPr>
          <w:sz w:val="24"/>
          <w:lang w:val="lt-LT"/>
        </w:rPr>
        <w:t xml:space="preserve"> visus šiame dokumente minimus darbus </w:t>
      </w:r>
      <w:r w:rsidRPr="00EE623C">
        <w:rPr>
          <w:sz w:val="24"/>
          <w:lang w:val="lt-LT"/>
        </w:rPr>
        <w:t xml:space="preserve">– </w:t>
      </w:r>
      <w:r w:rsidR="00901BC6" w:rsidRPr="00EE623C">
        <w:rPr>
          <w:sz w:val="24"/>
          <w:lang w:val="lt-LT"/>
        </w:rPr>
        <w:t xml:space="preserve">pradedant </w:t>
      </w:r>
      <w:r w:rsidRPr="00EE623C">
        <w:rPr>
          <w:sz w:val="24"/>
          <w:lang w:val="lt-LT"/>
        </w:rPr>
        <w:t xml:space="preserve">nuo </w:t>
      </w:r>
      <w:r w:rsidR="00901BC6" w:rsidRPr="00EE623C">
        <w:rPr>
          <w:sz w:val="24"/>
          <w:lang w:val="lt-LT"/>
        </w:rPr>
        <w:t xml:space="preserve">naujų geodezinio tinklo </w:t>
      </w:r>
      <w:r w:rsidRPr="00EE623C">
        <w:rPr>
          <w:sz w:val="24"/>
          <w:lang w:val="lt-LT"/>
        </w:rPr>
        <w:t>Kontrolinių</w:t>
      </w:r>
      <w:r w:rsidR="00901BC6" w:rsidRPr="00EE623C">
        <w:rPr>
          <w:sz w:val="24"/>
          <w:lang w:val="lt-LT"/>
        </w:rPr>
        <w:t xml:space="preserve"> taškų statyb</w:t>
      </w:r>
      <w:r w:rsidRPr="00EE623C">
        <w:rPr>
          <w:sz w:val="24"/>
          <w:lang w:val="lt-LT"/>
        </w:rPr>
        <w:t>os</w:t>
      </w:r>
      <w:r w:rsidR="00901BC6" w:rsidRPr="00EE623C">
        <w:rPr>
          <w:sz w:val="24"/>
          <w:lang w:val="lt-LT"/>
        </w:rPr>
        <w:t xml:space="preserve"> ir baigiant geležinkelio kelio priėmimu</w:t>
      </w:r>
      <w:r w:rsidRPr="00EE623C">
        <w:rPr>
          <w:sz w:val="24"/>
          <w:lang w:val="lt-LT"/>
        </w:rPr>
        <w:t>.</w:t>
      </w:r>
    </w:p>
    <w:p w14:paraId="65AB603A" w14:textId="72FFEA66" w:rsidR="00901BC6" w:rsidRPr="00EE623C" w:rsidRDefault="00901BC6" w:rsidP="00901BC6">
      <w:pPr>
        <w:pStyle w:val="SLONormal"/>
        <w:rPr>
          <w:sz w:val="24"/>
          <w:lang w:val="lt-LT"/>
        </w:rPr>
      </w:pPr>
      <w:r w:rsidRPr="00EE623C">
        <w:rPr>
          <w:sz w:val="24"/>
          <w:lang w:val="lt-LT"/>
        </w:rPr>
        <w:t>Pagrindinės priežiūros užduotys</w:t>
      </w:r>
      <w:r w:rsidR="00052C27" w:rsidRPr="00EE623C">
        <w:rPr>
          <w:sz w:val="24"/>
          <w:lang w:val="lt-LT"/>
        </w:rPr>
        <w:t>:</w:t>
      </w:r>
    </w:p>
    <w:p w14:paraId="0715A56B" w14:textId="6AD45CCC" w:rsidR="00052C27" w:rsidRPr="00EE623C" w:rsidRDefault="00052C27" w:rsidP="00052C27">
      <w:pPr>
        <w:pStyle w:val="SLOList"/>
        <w:rPr>
          <w:sz w:val="24"/>
          <w:lang w:val="lt-LT"/>
        </w:rPr>
      </w:pPr>
      <w:r w:rsidRPr="00EE623C">
        <w:rPr>
          <w:sz w:val="24"/>
          <w:lang w:val="lt-LT"/>
        </w:rPr>
        <w:t>Reguliarius lankymasis darbų vietoje, siekiant užtikrinti PPT ir Rangovo darbų kokybę;</w:t>
      </w:r>
    </w:p>
    <w:p w14:paraId="6477A7A6" w14:textId="2B23D098" w:rsidR="00052C27" w:rsidRPr="00EE623C" w:rsidRDefault="00052C27" w:rsidP="00052C27">
      <w:pPr>
        <w:pStyle w:val="SLOList"/>
        <w:rPr>
          <w:sz w:val="24"/>
          <w:lang w:val="lt-LT"/>
        </w:rPr>
      </w:pPr>
      <w:r w:rsidRPr="00EE623C">
        <w:rPr>
          <w:sz w:val="24"/>
          <w:lang w:val="lt-LT"/>
        </w:rPr>
        <w:t>PPT ataskaitų tvirtinimas;</w:t>
      </w:r>
    </w:p>
    <w:p w14:paraId="5D678AD5" w14:textId="5CA61E13" w:rsidR="00052C27" w:rsidRPr="00EE623C" w:rsidRDefault="00052C27" w:rsidP="00052C27">
      <w:pPr>
        <w:pStyle w:val="SLOList"/>
        <w:rPr>
          <w:sz w:val="24"/>
          <w:lang w:val="lt-LT"/>
        </w:rPr>
      </w:pPr>
      <w:r w:rsidRPr="00EE623C">
        <w:rPr>
          <w:sz w:val="24"/>
          <w:lang w:val="lt-LT"/>
        </w:rPr>
        <w:t>atsitiktiniai faktinių duomenų palyginimai su projektiniais duomenimis;</w:t>
      </w:r>
    </w:p>
    <w:p w14:paraId="6845ED0F" w14:textId="1A8C30BD" w:rsidR="00052C27" w:rsidRPr="00EE623C" w:rsidRDefault="00BA09E1" w:rsidP="00052C27">
      <w:pPr>
        <w:pStyle w:val="SLOList"/>
        <w:rPr>
          <w:sz w:val="24"/>
          <w:lang w:val="lt-LT"/>
        </w:rPr>
      </w:pPr>
      <w:r w:rsidRPr="00EE623C">
        <w:rPr>
          <w:sz w:val="24"/>
          <w:lang w:val="lt-LT"/>
        </w:rPr>
        <w:t>r</w:t>
      </w:r>
      <w:r w:rsidR="00052C27" w:rsidRPr="00EE623C">
        <w:rPr>
          <w:sz w:val="24"/>
          <w:lang w:val="lt-LT"/>
        </w:rPr>
        <w:t xml:space="preserve">eguliarus skenavimas lazeriu ir (arba) </w:t>
      </w:r>
      <w:proofErr w:type="spellStart"/>
      <w:r w:rsidR="00052C27" w:rsidRPr="00EE623C">
        <w:rPr>
          <w:sz w:val="24"/>
          <w:lang w:val="lt-LT"/>
        </w:rPr>
        <w:t>fotogrametrija</w:t>
      </w:r>
      <w:proofErr w:type="spellEnd"/>
      <w:r w:rsidR="00052C27" w:rsidRPr="00EE623C">
        <w:rPr>
          <w:sz w:val="24"/>
          <w:lang w:val="lt-LT"/>
        </w:rPr>
        <w:t xml:space="preserve">, siekiant </w:t>
      </w:r>
      <w:r w:rsidRPr="00EE623C">
        <w:rPr>
          <w:sz w:val="24"/>
          <w:lang w:val="lt-LT"/>
        </w:rPr>
        <w:t>stebėti</w:t>
      </w:r>
      <w:r w:rsidR="00052C27" w:rsidRPr="00EE623C">
        <w:rPr>
          <w:sz w:val="24"/>
          <w:lang w:val="lt-LT"/>
        </w:rPr>
        <w:t xml:space="preserve"> statybos darbų eigą. </w:t>
      </w:r>
    </w:p>
    <w:p w14:paraId="0C901CA3" w14:textId="20459F46" w:rsidR="00052C27" w:rsidRPr="00EE623C" w:rsidRDefault="00BA09E1" w:rsidP="00052C27">
      <w:pPr>
        <w:pStyle w:val="SLOList"/>
        <w:rPr>
          <w:sz w:val="24"/>
          <w:lang w:val="lt-LT"/>
        </w:rPr>
      </w:pPr>
      <w:r w:rsidRPr="00EE623C">
        <w:rPr>
          <w:sz w:val="24"/>
          <w:lang w:val="lt-LT"/>
        </w:rPr>
        <w:t>bepilotėmis skraidyklėmis (</w:t>
      </w:r>
      <w:r w:rsidR="00052C27" w:rsidRPr="00EE623C">
        <w:rPr>
          <w:sz w:val="24"/>
          <w:lang w:val="lt-LT"/>
        </w:rPr>
        <w:t>UAV</w:t>
      </w:r>
      <w:r w:rsidRPr="00EE623C">
        <w:rPr>
          <w:sz w:val="24"/>
          <w:lang w:val="lt-LT"/>
        </w:rPr>
        <w:t xml:space="preserve">) padaryti </w:t>
      </w:r>
      <w:r w:rsidR="00052C27" w:rsidRPr="00EE623C">
        <w:rPr>
          <w:sz w:val="24"/>
          <w:lang w:val="lt-LT"/>
        </w:rPr>
        <w:t>vaizdo įraša</w:t>
      </w:r>
      <w:r w:rsidRPr="00EE623C">
        <w:rPr>
          <w:sz w:val="24"/>
          <w:lang w:val="lt-LT"/>
        </w:rPr>
        <w:t>i</w:t>
      </w:r>
      <w:r w:rsidR="00052C27" w:rsidRPr="00EE623C">
        <w:rPr>
          <w:sz w:val="24"/>
          <w:lang w:val="lt-LT"/>
        </w:rPr>
        <w:t>, skirt</w:t>
      </w:r>
      <w:r w:rsidRPr="00EE623C">
        <w:rPr>
          <w:sz w:val="24"/>
          <w:lang w:val="lt-LT"/>
        </w:rPr>
        <w:t>i</w:t>
      </w:r>
      <w:r w:rsidR="00052C27" w:rsidRPr="00EE623C">
        <w:rPr>
          <w:sz w:val="24"/>
          <w:lang w:val="lt-LT"/>
        </w:rPr>
        <w:t xml:space="preserve"> fiksuoti statybos darbų eigą po kiekvieno didesnio statybų etapo. </w:t>
      </w:r>
      <w:r w:rsidRPr="00EE623C">
        <w:rPr>
          <w:sz w:val="24"/>
          <w:lang w:val="lt-LT"/>
        </w:rPr>
        <w:t xml:space="preserve">Vaizdo įrašų darymas bepilotėmis skraidyklėmis </w:t>
      </w:r>
      <w:r w:rsidR="00052C27" w:rsidRPr="00EE623C">
        <w:rPr>
          <w:sz w:val="24"/>
          <w:lang w:val="lt-LT"/>
        </w:rPr>
        <w:t>aprašytas dokumento „</w:t>
      </w:r>
      <w:r w:rsidRPr="00EE623C">
        <w:rPr>
          <w:sz w:val="24"/>
          <w:lang w:val="lt-LT"/>
        </w:rPr>
        <w:t>BIM naudojimo atvejai statybos ir perdavimo etape</w:t>
      </w:r>
      <w:r w:rsidR="00052C27" w:rsidRPr="00EE623C">
        <w:rPr>
          <w:sz w:val="24"/>
          <w:lang w:val="lt-LT"/>
        </w:rPr>
        <w:t xml:space="preserve">“ skyriuje „3.5.7. </w:t>
      </w:r>
      <w:r w:rsidRPr="00EE623C">
        <w:rPr>
          <w:sz w:val="24"/>
          <w:lang w:val="lt-LT"/>
        </w:rPr>
        <w:t>Bepiločių skraidyklių</w:t>
      </w:r>
      <w:r w:rsidR="00052C27" w:rsidRPr="00EE623C">
        <w:rPr>
          <w:sz w:val="24"/>
          <w:lang w:val="lt-LT"/>
        </w:rPr>
        <w:t xml:space="preserve"> naudojimo atvejai statybų metu“.</w:t>
      </w:r>
    </w:p>
    <w:p w14:paraId="46372BA5" w14:textId="3378543D" w:rsidR="00584803" w:rsidRPr="00EE623C" w:rsidRDefault="00BA09E1" w:rsidP="00BA09E1">
      <w:pPr>
        <w:pStyle w:val="2ndlevelheading"/>
        <w:rPr>
          <w:rFonts w:ascii="Times New Roman" w:hAnsi="Times New Roman"/>
          <w:sz w:val="24"/>
          <w:lang w:val="lt-LT"/>
        </w:rPr>
      </w:pPr>
      <w:bookmarkStart w:id="176" w:name="_Toc45650390"/>
      <w:r w:rsidRPr="00EE623C">
        <w:rPr>
          <w:rFonts w:ascii="Times New Roman" w:hAnsi="Times New Roman"/>
          <w:sz w:val="24"/>
          <w:lang w:val="lt-LT"/>
        </w:rPr>
        <w:t xml:space="preserve">Bėgių </w:t>
      </w:r>
      <w:r w:rsidR="0081594A" w:rsidRPr="00EE623C">
        <w:rPr>
          <w:rFonts w:ascii="Times New Roman" w:hAnsi="Times New Roman"/>
          <w:sz w:val="24"/>
          <w:lang w:val="lt-LT"/>
        </w:rPr>
        <w:t xml:space="preserve">kelio </w:t>
      </w:r>
      <w:r w:rsidRPr="00EE623C">
        <w:rPr>
          <w:rFonts w:ascii="Times New Roman" w:hAnsi="Times New Roman"/>
          <w:sz w:val="24"/>
          <w:lang w:val="lt-LT"/>
        </w:rPr>
        <w:t>geometrijos priežiūra</w:t>
      </w:r>
      <w:bookmarkEnd w:id="176"/>
    </w:p>
    <w:p w14:paraId="56559563" w14:textId="64513C8A" w:rsidR="00BA09E1" w:rsidRPr="00EE623C" w:rsidRDefault="00BA09E1" w:rsidP="00BA09E1">
      <w:pPr>
        <w:pStyle w:val="SLOList"/>
        <w:numPr>
          <w:ilvl w:val="0"/>
          <w:numId w:val="0"/>
        </w:numPr>
        <w:rPr>
          <w:sz w:val="24"/>
          <w:lang w:val="lt-LT"/>
        </w:rPr>
      </w:pPr>
      <w:r w:rsidRPr="00EE623C">
        <w:rPr>
          <w:sz w:val="24"/>
          <w:lang w:val="lt-LT"/>
        </w:rPr>
        <w:t>Prieš priimdamas darbus, Užsakovas atlik</w:t>
      </w:r>
      <w:r w:rsidR="00A80468">
        <w:rPr>
          <w:sz w:val="24"/>
          <w:lang w:val="lt-LT"/>
        </w:rPr>
        <w:t xml:space="preserve">s </w:t>
      </w:r>
      <w:r w:rsidRPr="00EE623C">
        <w:rPr>
          <w:sz w:val="24"/>
          <w:lang w:val="lt-LT"/>
        </w:rPr>
        <w:t xml:space="preserve">visus būtinus geležinkelio bėgių matavimus, kad nustatytų atitiktį reikalavimams dėl minimalių nuokrypių EN 13231. Kontroliniai bėgių kokybės matavimai </w:t>
      </w:r>
      <w:r w:rsidR="00A80468">
        <w:rPr>
          <w:sz w:val="24"/>
          <w:lang w:val="lt-LT"/>
        </w:rPr>
        <w:t>bus</w:t>
      </w:r>
      <w:r w:rsidRPr="00EE623C">
        <w:rPr>
          <w:sz w:val="24"/>
          <w:lang w:val="lt-LT"/>
        </w:rPr>
        <w:t xml:space="preserve"> atlikti pagal EN-13848. Tikslumo ir matavimo neapibrėžties vertės priklauso nuo matavimo sistemos tipo ir yra nurodytos atitinkamose standarto EN 13848-2, EN 13848-2 ir EN 13848-4 dalyse.</w:t>
      </w:r>
    </w:p>
    <w:p w14:paraId="29D4BC60" w14:textId="2C50C8F0" w:rsidR="00BA09E1" w:rsidRPr="00EE623C" w:rsidRDefault="00BA09E1" w:rsidP="00BA09E1">
      <w:pPr>
        <w:pStyle w:val="SLOList"/>
        <w:numPr>
          <w:ilvl w:val="0"/>
          <w:numId w:val="0"/>
        </w:numPr>
        <w:rPr>
          <w:sz w:val="24"/>
          <w:lang w:val="lt-LT"/>
        </w:rPr>
      </w:pPr>
      <w:r w:rsidRPr="00EE623C">
        <w:rPr>
          <w:sz w:val="24"/>
          <w:lang w:val="lt-LT"/>
        </w:rPr>
        <w:t>Tolesniuose skyriuose apibrėžti papildomi reikalavimai darbams, kurių reikalaujama pagal EN 13231.</w:t>
      </w:r>
    </w:p>
    <w:p w14:paraId="6510F10D" w14:textId="5F6EA9E3" w:rsidR="00584803" w:rsidRPr="00EE623C" w:rsidRDefault="00BA09E1" w:rsidP="00BA09E1">
      <w:pPr>
        <w:pStyle w:val="3rdlevelheading"/>
        <w:rPr>
          <w:rFonts w:ascii="Times New Roman" w:hAnsi="Times New Roman" w:cs="Times New Roman"/>
          <w:sz w:val="24"/>
          <w:lang w:val="lt-LT"/>
        </w:rPr>
      </w:pPr>
      <w:r w:rsidRPr="00EE623C">
        <w:rPr>
          <w:rFonts w:ascii="Times New Roman" w:hAnsi="Times New Roman" w:cs="Times New Roman"/>
          <w:sz w:val="24"/>
          <w:lang w:val="lt-LT"/>
        </w:rPr>
        <w:t xml:space="preserve">Santykinė bėgių </w:t>
      </w:r>
      <w:r w:rsidR="0081594A" w:rsidRPr="00EE623C">
        <w:rPr>
          <w:rFonts w:ascii="Times New Roman" w:hAnsi="Times New Roman" w:cs="Times New Roman"/>
          <w:sz w:val="24"/>
          <w:lang w:val="lt-LT"/>
        </w:rPr>
        <w:t xml:space="preserve">kelio </w:t>
      </w:r>
      <w:r w:rsidRPr="00EE623C">
        <w:rPr>
          <w:rFonts w:ascii="Times New Roman" w:hAnsi="Times New Roman" w:cs="Times New Roman"/>
          <w:sz w:val="24"/>
          <w:lang w:val="lt-LT"/>
        </w:rPr>
        <w:t>geometrija</w:t>
      </w:r>
    </w:p>
    <w:p w14:paraId="72809D79" w14:textId="0F3694DC" w:rsidR="00BA09E1" w:rsidRPr="00EE623C" w:rsidRDefault="00BA09E1" w:rsidP="00BA09E1">
      <w:pPr>
        <w:pStyle w:val="SLOList"/>
        <w:rPr>
          <w:sz w:val="24"/>
          <w:lang w:val="lt-LT"/>
        </w:rPr>
      </w:pPr>
      <w:r w:rsidRPr="00EE623C">
        <w:rPr>
          <w:sz w:val="24"/>
          <w:lang w:val="lt-LT"/>
        </w:rPr>
        <w:t xml:space="preserve">Priėmimo matavimai </w:t>
      </w:r>
      <w:r w:rsidR="00A80468">
        <w:rPr>
          <w:sz w:val="24"/>
          <w:lang w:val="lt-LT"/>
        </w:rPr>
        <w:t>bus</w:t>
      </w:r>
      <w:r w:rsidRPr="00EE623C">
        <w:rPr>
          <w:sz w:val="24"/>
          <w:lang w:val="lt-LT"/>
        </w:rPr>
        <w:t xml:space="preserve"> atliekami ne </w:t>
      </w:r>
      <w:r w:rsidR="006A6C43">
        <w:rPr>
          <w:sz w:val="24"/>
          <w:lang w:val="lt-LT"/>
        </w:rPr>
        <w:t>vėliau</w:t>
      </w:r>
      <w:r w:rsidR="006A6C43" w:rsidRPr="00EE623C">
        <w:rPr>
          <w:sz w:val="24"/>
          <w:lang w:val="lt-LT"/>
        </w:rPr>
        <w:t xml:space="preserve"> </w:t>
      </w:r>
      <w:r w:rsidRPr="00EE623C">
        <w:rPr>
          <w:sz w:val="24"/>
          <w:lang w:val="lt-LT"/>
        </w:rPr>
        <w:t xml:space="preserve">kaip per 6 savaites arba po to, kai po darbų pabaigos </w:t>
      </w:r>
      <w:r w:rsidR="0081594A" w:rsidRPr="00EE623C">
        <w:rPr>
          <w:sz w:val="24"/>
          <w:lang w:val="lt-LT"/>
        </w:rPr>
        <w:t>pervežama</w:t>
      </w:r>
      <w:r w:rsidRPr="00EE623C">
        <w:rPr>
          <w:sz w:val="24"/>
          <w:lang w:val="lt-LT"/>
        </w:rPr>
        <w:t xml:space="preserve"> ne daugiau kaip 1 500 000 tonų.</w:t>
      </w:r>
    </w:p>
    <w:p w14:paraId="4B261581" w14:textId="799A556A" w:rsidR="00BA09E1" w:rsidRPr="00EE623C" w:rsidRDefault="00BA09E1" w:rsidP="00BA09E1">
      <w:pPr>
        <w:pStyle w:val="SLOList"/>
        <w:rPr>
          <w:sz w:val="24"/>
          <w:lang w:val="lt-LT"/>
        </w:rPr>
      </w:pPr>
      <w:r w:rsidRPr="00EE623C">
        <w:rPr>
          <w:sz w:val="24"/>
          <w:lang w:val="lt-LT"/>
        </w:rPr>
        <w:t xml:space="preserve">Santykinė bėgių kelio geometrija matuojama </w:t>
      </w:r>
      <w:r w:rsidR="0081594A" w:rsidRPr="00EE623C">
        <w:rPr>
          <w:sz w:val="24"/>
          <w:lang w:val="lt-LT"/>
        </w:rPr>
        <w:t>bėgių</w:t>
      </w:r>
      <w:r w:rsidRPr="00EE623C">
        <w:rPr>
          <w:sz w:val="24"/>
          <w:lang w:val="lt-LT"/>
        </w:rPr>
        <w:t xml:space="preserve"> </w:t>
      </w:r>
      <w:r w:rsidR="00C85427">
        <w:rPr>
          <w:sz w:val="24"/>
          <w:lang w:val="lt-LT"/>
        </w:rPr>
        <w:t>matavimo</w:t>
      </w:r>
      <w:r w:rsidR="00C85427" w:rsidRPr="00EE623C">
        <w:rPr>
          <w:sz w:val="24"/>
          <w:lang w:val="lt-LT"/>
        </w:rPr>
        <w:t xml:space="preserve"> </w:t>
      </w:r>
      <w:r w:rsidRPr="00EE623C">
        <w:rPr>
          <w:sz w:val="24"/>
          <w:lang w:val="lt-LT"/>
        </w:rPr>
        <w:t xml:space="preserve">transporto priemone arba bėgių tiesimo ir priežiūros mašina, </w:t>
      </w:r>
      <w:r w:rsidR="00E4252D" w:rsidRPr="00EE623C">
        <w:rPr>
          <w:sz w:val="24"/>
          <w:lang w:val="lt-LT"/>
        </w:rPr>
        <w:t>kurioje įrengta matavimo įranga. Abi mašinos turi atitikti</w:t>
      </w:r>
      <w:r w:rsidRPr="00EE623C">
        <w:rPr>
          <w:sz w:val="24"/>
          <w:lang w:val="lt-LT"/>
        </w:rPr>
        <w:t xml:space="preserve"> EN 13848.</w:t>
      </w:r>
    </w:p>
    <w:p w14:paraId="5396BD28" w14:textId="5779A07C" w:rsidR="00BA09E1" w:rsidRPr="00EE623C" w:rsidRDefault="00E4252D" w:rsidP="00BA09E1">
      <w:pPr>
        <w:pStyle w:val="SLOList"/>
        <w:rPr>
          <w:sz w:val="24"/>
          <w:lang w:val="lt-LT"/>
        </w:rPr>
      </w:pPr>
      <w:r w:rsidRPr="00EE623C">
        <w:rPr>
          <w:sz w:val="24"/>
          <w:lang w:val="lt-LT"/>
        </w:rPr>
        <w:t xml:space="preserve">Santykinės bėgių kelio geometrijos </w:t>
      </w:r>
      <w:r w:rsidR="00BA09E1" w:rsidRPr="00EE623C">
        <w:rPr>
          <w:sz w:val="24"/>
          <w:lang w:val="lt-LT"/>
        </w:rPr>
        <w:t xml:space="preserve">išilginis lygis ir </w:t>
      </w:r>
      <w:r w:rsidR="00C85427">
        <w:rPr>
          <w:sz w:val="24"/>
          <w:lang w:val="lt-LT"/>
        </w:rPr>
        <w:t>kelio planas</w:t>
      </w:r>
      <w:r w:rsidR="00C85427" w:rsidRPr="00EE623C">
        <w:rPr>
          <w:sz w:val="24"/>
          <w:lang w:val="lt-LT"/>
        </w:rPr>
        <w:t xml:space="preserve"> </w:t>
      </w:r>
      <w:r w:rsidRPr="00EE623C">
        <w:rPr>
          <w:sz w:val="24"/>
          <w:lang w:val="lt-LT"/>
        </w:rPr>
        <w:t>turi būti</w:t>
      </w:r>
      <w:r w:rsidR="00BA09E1" w:rsidRPr="00EE623C">
        <w:rPr>
          <w:sz w:val="24"/>
          <w:lang w:val="lt-LT"/>
        </w:rPr>
        <w:t xml:space="preserve"> </w:t>
      </w:r>
      <w:r w:rsidRPr="00EE623C">
        <w:rPr>
          <w:sz w:val="24"/>
          <w:lang w:val="lt-LT"/>
        </w:rPr>
        <w:t xml:space="preserve">matuojami </w:t>
      </w:r>
      <w:proofErr w:type="spellStart"/>
      <w:r w:rsidR="00326AF0">
        <w:rPr>
          <w:sz w:val="24"/>
          <w:lang w:val="lt-LT"/>
        </w:rPr>
        <w:t>abiems</w:t>
      </w:r>
      <w:proofErr w:type="spellEnd"/>
      <w:r w:rsidR="00326AF0">
        <w:rPr>
          <w:sz w:val="24"/>
          <w:lang w:val="lt-LT"/>
        </w:rPr>
        <w:t xml:space="preserve"> bėgiams </w:t>
      </w:r>
      <w:r w:rsidR="00BA09E1" w:rsidRPr="00EE623C">
        <w:rPr>
          <w:sz w:val="24"/>
          <w:lang w:val="lt-LT"/>
        </w:rPr>
        <w:t xml:space="preserve">naudojant D1 ir D2 </w:t>
      </w:r>
      <w:r w:rsidR="00C85427">
        <w:rPr>
          <w:sz w:val="24"/>
          <w:lang w:val="lt-LT"/>
        </w:rPr>
        <w:t xml:space="preserve">stygos </w:t>
      </w:r>
      <w:r w:rsidR="00BA09E1" w:rsidRPr="00EE623C">
        <w:rPr>
          <w:sz w:val="24"/>
          <w:lang w:val="lt-LT"/>
        </w:rPr>
        <w:t xml:space="preserve">ilgio matavimo metodus. </w:t>
      </w:r>
      <w:r w:rsidR="00C85427">
        <w:rPr>
          <w:sz w:val="24"/>
          <w:lang w:val="lt-LT"/>
        </w:rPr>
        <w:t xml:space="preserve">Visi matavimai turi būti atliekami </w:t>
      </w:r>
      <w:r w:rsidR="00BA09E1" w:rsidRPr="00EE623C">
        <w:rPr>
          <w:sz w:val="24"/>
          <w:lang w:val="lt-LT"/>
        </w:rPr>
        <w:t>0,5 m intervalu.</w:t>
      </w:r>
    </w:p>
    <w:p w14:paraId="592C9DBC" w14:textId="7CB147EC" w:rsidR="00E4252D" w:rsidRPr="00EE623C" w:rsidRDefault="00E4252D" w:rsidP="00E4252D">
      <w:pPr>
        <w:pStyle w:val="SLOList"/>
        <w:rPr>
          <w:sz w:val="24"/>
          <w:lang w:val="lt-LT"/>
        </w:rPr>
      </w:pPr>
      <w:r w:rsidRPr="00EE623C">
        <w:rPr>
          <w:sz w:val="24"/>
          <w:lang w:val="lt-LT"/>
        </w:rPr>
        <w:t xml:space="preserve">Standartinis nuokrypis apskaičiuojamas kiekvienam bėgiui atskirai, 200 m ilgio </w:t>
      </w:r>
      <w:r w:rsidR="00C85427">
        <w:rPr>
          <w:sz w:val="24"/>
          <w:lang w:val="lt-LT"/>
        </w:rPr>
        <w:t>atkarpomis</w:t>
      </w:r>
      <w:r w:rsidRPr="00EE623C">
        <w:rPr>
          <w:sz w:val="24"/>
          <w:lang w:val="lt-LT"/>
        </w:rPr>
        <w:t>. Išmatuoti ruožai turi persi</w:t>
      </w:r>
      <w:r w:rsidR="00C85427">
        <w:rPr>
          <w:sz w:val="24"/>
          <w:lang w:val="lt-LT"/>
        </w:rPr>
        <w:t>dengti</w:t>
      </w:r>
      <w:r w:rsidRPr="00EE623C">
        <w:rPr>
          <w:sz w:val="24"/>
          <w:lang w:val="lt-LT"/>
        </w:rPr>
        <w:t>.</w:t>
      </w:r>
    </w:p>
    <w:p w14:paraId="1FAC27A4" w14:textId="2637F13F" w:rsidR="00E4252D" w:rsidRPr="00EE623C" w:rsidRDefault="00E4252D" w:rsidP="00E4252D">
      <w:pPr>
        <w:pStyle w:val="SLOList"/>
        <w:rPr>
          <w:sz w:val="24"/>
          <w:lang w:val="lt-LT"/>
        </w:rPr>
      </w:pPr>
      <w:r w:rsidRPr="00EE623C">
        <w:rPr>
          <w:sz w:val="24"/>
          <w:lang w:val="lt-LT"/>
        </w:rPr>
        <w:t xml:space="preserve">Bėgių kelio geometrijos </w:t>
      </w:r>
      <w:r w:rsidR="007C295B" w:rsidRPr="00EE623C">
        <w:rPr>
          <w:sz w:val="24"/>
          <w:lang w:val="lt-LT"/>
        </w:rPr>
        <w:t>kokybės vertinimo tikslais 1,0 km tenkantis pavienių defektų skaičius skaičiuojamas</w:t>
      </w:r>
      <w:r w:rsidRPr="00EE623C">
        <w:rPr>
          <w:sz w:val="24"/>
          <w:lang w:val="lt-LT"/>
        </w:rPr>
        <w:t xml:space="preserve"> pagal EN 13848.</w:t>
      </w:r>
    </w:p>
    <w:p w14:paraId="2C8BBAFC" w14:textId="7C08F9BA" w:rsidR="00E4252D" w:rsidRPr="00EE623C" w:rsidRDefault="00E4252D" w:rsidP="00E4252D">
      <w:pPr>
        <w:pStyle w:val="SLOList"/>
        <w:rPr>
          <w:sz w:val="24"/>
          <w:lang w:val="lt-LT"/>
        </w:rPr>
      </w:pPr>
      <w:r w:rsidRPr="00EE623C">
        <w:rPr>
          <w:sz w:val="24"/>
          <w:lang w:val="lt-LT"/>
        </w:rPr>
        <w:t>Visi išmatuoti nuokrypiai turi atitikti EN 13231-1 1</w:t>
      </w:r>
      <w:r w:rsidR="007C295B" w:rsidRPr="00EE623C">
        <w:rPr>
          <w:sz w:val="24"/>
          <w:lang w:val="lt-LT"/>
        </w:rPr>
        <w:t>-oje</w:t>
      </w:r>
      <w:r w:rsidRPr="00EE623C">
        <w:rPr>
          <w:sz w:val="24"/>
          <w:lang w:val="lt-LT"/>
        </w:rPr>
        <w:t xml:space="preserve"> lentelė</w:t>
      </w:r>
      <w:r w:rsidR="007C295B" w:rsidRPr="00EE623C">
        <w:rPr>
          <w:sz w:val="24"/>
          <w:lang w:val="lt-LT"/>
        </w:rPr>
        <w:t>je nurodytą</w:t>
      </w:r>
      <w:r w:rsidRPr="00EE623C">
        <w:rPr>
          <w:sz w:val="24"/>
          <w:lang w:val="lt-LT"/>
        </w:rPr>
        <w:t xml:space="preserve"> greičio </w:t>
      </w:r>
      <w:r w:rsidR="007C295B" w:rsidRPr="00EE623C">
        <w:rPr>
          <w:sz w:val="24"/>
          <w:lang w:val="lt-LT"/>
        </w:rPr>
        <w:t>intervalą</w:t>
      </w:r>
      <w:r w:rsidRPr="00EE623C">
        <w:rPr>
          <w:sz w:val="24"/>
          <w:lang w:val="lt-LT"/>
        </w:rPr>
        <w:t xml:space="preserve"> 230 km/</w:t>
      </w:r>
      <w:r w:rsidR="007C295B" w:rsidRPr="00EE623C">
        <w:rPr>
          <w:sz w:val="24"/>
          <w:lang w:val="lt-LT"/>
        </w:rPr>
        <w:t>h˂</w:t>
      </w:r>
      <w:r w:rsidRPr="00EE623C">
        <w:rPr>
          <w:sz w:val="24"/>
          <w:lang w:val="lt-LT"/>
        </w:rPr>
        <w:t>V≤260</w:t>
      </w:r>
      <w:r w:rsidR="007C295B" w:rsidRPr="00EE623C">
        <w:rPr>
          <w:sz w:val="24"/>
          <w:lang w:val="lt-LT"/>
        </w:rPr>
        <w:t xml:space="preserve"> </w:t>
      </w:r>
      <w:r w:rsidRPr="00EE623C">
        <w:rPr>
          <w:sz w:val="24"/>
          <w:lang w:val="lt-LT"/>
        </w:rPr>
        <w:t>km/h.</w:t>
      </w:r>
    </w:p>
    <w:p w14:paraId="6CDAEB24" w14:textId="317ED638" w:rsidR="00584803" w:rsidRPr="00EE623C" w:rsidRDefault="007C295B" w:rsidP="007C295B">
      <w:pPr>
        <w:pStyle w:val="3rdlevelheading"/>
        <w:rPr>
          <w:rFonts w:ascii="Times New Roman" w:hAnsi="Times New Roman" w:cs="Times New Roman"/>
          <w:sz w:val="24"/>
          <w:lang w:val="lt-LT"/>
        </w:rPr>
      </w:pPr>
      <w:r w:rsidRPr="00EE623C">
        <w:rPr>
          <w:rFonts w:ascii="Times New Roman" w:hAnsi="Times New Roman" w:cs="Times New Roman"/>
          <w:sz w:val="24"/>
          <w:lang w:val="lt-LT"/>
        </w:rPr>
        <w:t>Absoliuti bėgių kelio padėtis</w:t>
      </w:r>
    </w:p>
    <w:p w14:paraId="2A90AE4B" w14:textId="6997B509" w:rsidR="007C295B" w:rsidRPr="00EE623C" w:rsidRDefault="007C295B" w:rsidP="007C295B">
      <w:pPr>
        <w:pStyle w:val="SLOList"/>
        <w:rPr>
          <w:sz w:val="24"/>
          <w:lang w:val="lt-LT"/>
        </w:rPr>
      </w:pPr>
      <w:r w:rsidRPr="00EE623C">
        <w:rPr>
          <w:sz w:val="24"/>
          <w:lang w:val="lt-LT"/>
        </w:rPr>
        <w:t>Atstumai tarp bėgių turi atitikti bėgių kelio šoninės padėties nuokrypius. Priimtas bėgių kelias turi atitikti AP1 klasę, nurodytą EN 13231 3-ioje lentelėje</w:t>
      </w:r>
    </w:p>
    <w:p w14:paraId="0CA60960" w14:textId="5D813840" w:rsidR="007C295B" w:rsidRDefault="007C295B" w:rsidP="007C295B">
      <w:pPr>
        <w:pStyle w:val="SLOList"/>
        <w:rPr>
          <w:sz w:val="24"/>
          <w:lang w:val="lt-LT"/>
        </w:rPr>
      </w:pPr>
      <w:r w:rsidRPr="00EE623C">
        <w:rPr>
          <w:sz w:val="24"/>
          <w:lang w:val="lt-LT"/>
        </w:rPr>
        <w:lastRenderedPageBreak/>
        <w:t>Geodeziniai matavimai absoliučiai bėgių kelio padėties patikrinimo tikslais turi būti atliekami naudojant Rangovo sukurtą geodezinę atskaitos sistemą.</w:t>
      </w:r>
    </w:p>
    <w:p w14:paraId="4157CC9D" w14:textId="605179F3" w:rsidR="00E601B6" w:rsidRDefault="00E601B6" w:rsidP="00E601B6">
      <w:pPr>
        <w:pStyle w:val="SLOList"/>
        <w:numPr>
          <w:ilvl w:val="0"/>
          <w:numId w:val="0"/>
        </w:numPr>
        <w:ind w:left="925" w:hanging="357"/>
        <w:rPr>
          <w:sz w:val="24"/>
          <w:lang w:val="lt-LT"/>
        </w:rPr>
      </w:pPr>
    </w:p>
    <w:p w14:paraId="30C05418" w14:textId="77777777" w:rsidR="00E601B6" w:rsidRPr="00EE623C" w:rsidRDefault="00E601B6" w:rsidP="003510DA">
      <w:pPr>
        <w:pStyle w:val="SLOList"/>
        <w:numPr>
          <w:ilvl w:val="0"/>
          <w:numId w:val="0"/>
        </w:numPr>
        <w:ind w:left="925" w:hanging="357"/>
        <w:rPr>
          <w:sz w:val="24"/>
          <w:lang w:val="lt-LT"/>
        </w:rPr>
      </w:pPr>
    </w:p>
    <w:p w14:paraId="13E4DE49" w14:textId="4D692BAA" w:rsidR="00584803" w:rsidRPr="00EE623C" w:rsidRDefault="007C295B" w:rsidP="007C295B">
      <w:pPr>
        <w:pStyle w:val="3rdlevelheading"/>
        <w:rPr>
          <w:rFonts w:ascii="Times New Roman" w:hAnsi="Times New Roman" w:cs="Times New Roman"/>
          <w:sz w:val="24"/>
          <w:lang w:val="lt-LT"/>
        </w:rPr>
      </w:pPr>
      <w:r w:rsidRPr="00EE623C">
        <w:rPr>
          <w:rFonts w:ascii="Times New Roman" w:hAnsi="Times New Roman" w:cs="Times New Roman"/>
          <w:sz w:val="24"/>
          <w:lang w:val="lt-LT"/>
        </w:rPr>
        <w:t>Kiti parametrai ir patikros</w:t>
      </w:r>
    </w:p>
    <w:p w14:paraId="5D933A40" w14:textId="20D1A04E" w:rsidR="007C295B" w:rsidRPr="00EE623C" w:rsidRDefault="007C295B" w:rsidP="007C295B">
      <w:pPr>
        <w:pStyle w:val="SLOList"/>
        <w:rPr>
          <w:sz w:val="24"/>
          <w:lang w:val="lt-LT"/>
        </w:rPr>
      </w:pPr>
      <w:r w:rsidRPr="00EE623C">
        <w:rPr>
          <w:sz w:val="24"/>
          <w:lang w:val="lt-LT"/>
        </w:rPr>
        <w:t xml:space="preserve">PPT turi išmatuoti pabėgių </w:t>
      </w:r>
      <w:proofErr w:type="spellStart"/>
      <w:r w:rsidRPr="00EE623C">
        <w:rPr>
          <w:sz w:val="24"/>
          <w:lang w:val="lt-LT"/>
        </w:rPr>
        <w:t>stačiakampiškumą</w:t>
      </w:r>
      <w:proofErr w:type="spellEnd"/>
      <w:r w:rsidRPr="00EE623C">
        <w:rPr>
          <w:sz w:val="24"/>
          <w:lang w:val="lt-LT"/>
        </w:rPr>
        <w:t xml:space="preserve">. Leidžiami nuokrypiai nuo pabėgių </w:t>
      </w:r>
      <w:proofErr w:type="spellStart"/>
      <w:r w:rsidRPr="00EE623C">
        <w:rPr>
          <w:sz w:val="24"/>
          <w:lang w:val="lt-LT"/>
        </w:rPr>
        <w:t>stačiakampiškumo</w:t>
      </w:r>
      <w:proofErr w:type="spellEnd"/>
      <w:r w:rsidRPr="00EE623C">
        <w:rPr>
          <w:sz w:val="24"/>
          <w:lang w:val="lt-LT"/>
        </w:rPr>
        <w:t xml:space="preserve"> turi būti +/- 10 mm.</w:t>
      </w:r>
    </w:p>
    <w:p w14:paraId="516F3D7E" w14:textId="382125A4" w:rsidR="007C295B" w:rsidRPr="00EE623C" w:rsidRDefault="00C85427" w:rsidP="007C295B">
      <w:pPr>
        <w:pStyle w:val="SLOList"/>
        <w:rPr>
          <w:sz w:val="24"/>
          <w:lang w:val="lt-LT"/>
        </w:rPr>
      </w:pPr>
      <w:r>
        <w:rPr>
          <w:sz w:val="24"/>
          <w:lang w:val="lt-LT"/>
        </w:rPr>
        <w:t>Priimto</w:t>
      </w:r>
      <w:r w:rsidRPr="00EE623C">
        <w:rPr>
          <w:sz w:val="24"/>
          <w:lang w:val="lt-LT"/>
        </w:rPr>
        <w:t xml:space="preserve"> </w:t>
      </w:r>
      <w:r w:rsidR="007C295B" w:rsidRPr="00EE623C">
        <w:rPr>
          <w:sz w:val="24"/>
          <w:lang w:val="lt-LT"/>
        </w:rPr>
        <w:t>balasto</w:t>
      </w:r>
      <w:r>
        <w:rPr>
          <w:sz w:val="24"/>
          <w:lang w:val="lt-LT"/>
        </w:rPr>
        <w:t xml:space="preserve"> sluoksnio</w:t>
      </w:r>
      <w:r w:rsidR="007C295B" w:rsidRPr="00EE623C">
        <w:rPr>
          <w:sz w:val="24"/>
          <w:lang w:val="lt-LT"/>
        </w:rPr>
        <w:t xml:space="preserve"> skerspjūvis turi atitikti leistinus nuokrypius, nurodytus EN 13231 3-ioje lentelėje.</w:t>
      </w:r>
    </w:p>
    <w:sectPr w:rsidR="007C295B" w:rsidRPr="00EE623C" w:rsidSect="00B808FC">
      <w:headerReference w:type="even" r:id="rId13"/>
      <w:headerReference w:type="default" r:id="rId14"/>
      <w:footerReference w:type="even" r:id="rId15"/>
      <w:footerReference w:type="default" r:id="rId16"/>
      <w:headerReference w:type="first" r:id="rId17"/>
      <w:footerReference w:type="first" r:id="rId18"/>
      <w:pgSz w:w="11906" w:h="16838" w:code="9"/>
      <w:pgMar w:top="1134" w:right="991"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23395" w14:textId="77777777" w:rsidR="00994EFB" w:rsidRDefault="00994EFB">
      <w:r>
        <w:separator/>
      </w:r>
    </w:p>
  </w:endnote>
  <w:endnote w:type="continuationSeparator" w:id="0">
    <w:p w14:paraId="5ADBA735" w14:textId="77777777" w:rsidR="00994EFB" w:rsidRDefault="00994EFB">
      <w:r>
        <w:continuationSeparator/>
      </w:r>
    </w:p>
  </w:endnote>
  <w:endnote w:type="continuationNotice" w:id="1">
    <w:p w14:paraId="25D6D679" w14:textId="77777777" w:rsidR="00994EFB" w:rsidRDefault="00994E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font242">
    <w:altName w:val="Times New Roman"/>
    <w:charset w:val="BA"/>
    <w:family w:val="auto"/>
    <w:pitch w:val="variable"/>
  </w:font>
  <w:font w:name="Times-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85CF" w14:textId="77777777" w:rsidR="006D49C7" w:rsidRDefault="006D49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563089"/>
      <w:docPartObj>
        <w:docPartGallery w:val="Page Numbers (Bottom of Page)"/>
        <w:docPartUnique/>
      </w:docPartObj>
    </w:sdtPr>
    <w:sdtEndPr/>
    <w:sdtContent>
      <w:sdt>
        <w:sdtPr>
          <w:id w:val="-708651162"/>
          <w:docPartObj>
            <w:docPartGallery w:val="Page Numbers (Top of Page)"/>
            <w:docPartUnique/>
          </w:docPartObj>
        </w:sdtPr>
        <w:sdtEndPr/>
        <w:sdtContent>
          <w:p w14:paraId="03683AA9" w14:textId="505156F6" w:rsidR="006D49C7" w:rsidRDefault="006D49C7">
            <w:pPr>
              <w:pStyle w:val="Footer"/>
              <w:jc w:val="center"/>
            </w:pPr>
            <w:r w:rsidRPr="16432527">
              <w:rPr>
                <w:rFonts w:ascii="Myriad Pro" w:eastAsia="Myriad Pro" w:hAnsi="Myriad Pro" w:cs="Myriad Pro"/>
              </w:rPr>
              <w:t xml:space="preserve">- </w:t>
            </w:r>
            <w:r w:rsidRPr="16432527">
              <w:rPr>
                <w:rFonts w:ascii="Myriad Pro" w:eastAsia="Myriad Pro" w:hAnsi="Myriad Pro" w:cs="Myriad Pro"/>
                <w:color w:val="2B579A"/>
                <w:shd w:val="clear" w:color="auto" w:fill="E6E6E6"/>
              </w:rPr>
              <w:fldChar w:fldCharType="begin"/>
            </w:r>
            <w:r w:rsidRPr="16432527">
              <w:rPr>
                <w:rFonts w:ascii="Myriad Pro" w:eastAsia="Myriad Pro" w:hAnsi="Myriad Pro" w:cs="Myriad Pro"/>
              </w:rPr>
              <w:instrText xml:space="preserve"> PAGE </w:instrText>
            </w:r>
            <w:r w:rsidRPr="16432527">
              <w:rPr>
                <w:rFonts w:ascii="Myriad Pro" w:eastAsia="Myriad Pro" w:hAnsi="Myriad Pro" w:cs="Myriad Pro"/>
                <w:color w:val="2B579A"/>
                <w:shd w:val="clear" w:color="auto" w:fill="E6E6E6"/>
              </w:rPr>
              <w:fldChar w:fldCharType="separate"/>
            </w:r>
            <w:r>
              <w:rPr>
                <w:rFonts w:ascii="Myriad Pro" w:eastAsia="Myriad Pro" w:hAnsi="Myriad Pro" w:cs="Myriad Pro"/>
                <w:noProof/>
              </w:rPr>
              <w:t>2</w:t>
            </w:r>
            <w:r w:rsidRPr="16432527">
              <w:rPr>
                <w:rFonts w:ascii="Myriad Pro" w:eastAsia="Myriad Pro" w:hAnsi="Myriad Pro" w:cs="Myriad Pro"/>
                <w:color w:val="2B579A"/>
                <w:shd w:val="clear" w:color="auto" w:fill="E6E6E6"/>
              </w:rPr>
              <w:fldChar w:fldCharType="end"/>
            </w:r>
            <w:r w:rsidRPr="16432527">
              <w:rPr>
                <w:rFonts w:ascii="Myriad Pro" w:eastAsia="Myriad Pro" w:hAnsi="Myriad Pro" w:cs="Myriad Pro"/>
              </w:rPr>
              <w:t xml:space="preserve"> / </w:t>
            </w:r>
            <w:r w:rsidRPr="16432527">
              <w:rPr>
                <w:rFonts w:ascii="Myriad Pro" w:eastAsia="Myriad Pro" w:hAnsi="Myriad Pro" w:cs="Myriad Pro"/>
                <w:color w:val="2B579A"/>
                <w:shd w:val="clear" w:color="auto" w:fill="E6E6E6"/>
              </w:rPr>
              <w:fldChar w:fldCharType="begin"/>
            </w:r>
            <w:r w:rsidRPr="16432527">
              <w:rPr>
                <w:rFonts w:ascii="Myriad Pro" w:eastAsia="Myriad Pro" w:hAnsi="Myriad Pro" w:cs="Myriad Pro"/>
              </w:rPr>
              <w:instrText xml:space="preserve"> NUMPAGES  </w:instrText>
            </w:r>
            <w:r w:rsidRPr="16432527">
              <w:rPr>
                <w:rFonts w:ascii="Myriad Pro" w:eastAsia="Myriad Pro" w:hAnsi="Myriad Pro" w:cs="Myriad Pro"/>
                <w:color w:val="2B579A"/>
                <w:shd w:val="clear" w:color="auto" w:fill="E6E6E6"/>
              </w:rPr>
              <w:fldChar w:fldCharType="separate"/>
            </w:r>
            <w:r>
              <w:rPr>
                <w:rFonts w:ascii="Myriad Pro" w:eastAsia="Myriad Pro" w:hAnsi="Myriad Pro" w:cs="Myriad Pro"/>
                <w:noProof/>
              </w:rPr>
              <w:t>18</w:t>
            </w:r>
            <w:r w:rsidRPr="16432527">
              <w:rPr>
                <w:rFonts w:ascii="Myriad Pro" w:eastAsia="Myriad Pro" w:hAnsi="Myriad Pro" w:cs="Myriad Pro"/>
                <w:color w:val="2B579A"/>
                <w:shd w:val="clear" w:color="auto" w:fill="E6E6E6"/>
              </w:rPr>
              <w:fldChar w:fldCharType="end"/>
            </w:r>
            <w:r w:rsidRPr="16432527">
              <w:rPr>
                <w:rFonts w:ascii="Myriad Pro" w:eastAsia="Myriad Pro" w:hAnsi="Myriad Pro" w:cs="Myriad Pro"/>
              </w:rPr>
              <w:t xml:space="preserve"> </w:t>
            </w:r>
            <w:r>
              <w:t>-</w:t>
            </w:r>
          </w:p>
        </w:sdtContent>
      </w:sdt>
    </w:sdtContent>
  </w:sdt>
  <w:p w14:paraId="509F0EC1" w14:textId="77777777" w:rsidR="006D49C7" w:rsidRDefault="006D49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3088" w14:textId="77777777" w:rsidR="006D49C7" w:rsidRDefault="006D4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286F4" w14:textId="77777777" w:rsidR="00994EFB" w:rsidRDefault="00994EFB">
      <w:r>
        <w:separator/>
      </w:r>
    </w:p>
  </w:footnote>
  <w:footnote w:type="continuationSeparator" w:id="0">
    <w:p w14:paraId="00DDFE91" w14:textId="77777777" w:rsidR="00994EFB" w:rsidRDefault="00994EFB">
      <w:r>
        <w:continuationSeparator/>
      </w:r>
    </w:p>
  </w:footnote>
  <w:footnote w:type="continuationNotice" w:id="1">
    <w:p w14:paraId="288FC446" w14:textId="77777777" w:rsidR="00994EFB" w:rsidRDefault="00994E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AC91" w14:textId="77777777" w:rsidR="006D49C7" w:rsidRDefault="006D49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0630" w14:textId="77777777" w:rsidR="006D49C7" w:rsidRDefault="006D49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B3577" w14:textId="77777777" w:rsidR="006D49C7" w:rsidRDefault="006D4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0000000F"/>
    <w:name w:val="WW8Num18"/>
    <w:lvl w:ilvl="0">
      <w:start w:val="1"/>
      <w:numFmt w:val="bullet"/>
      <w:lvlText w:val="-"/>
      <w:lvlJc w:val="left"/>
      <w:pPr>
        <w:tabs>
          <w:tab w:val="num" w:pos="0"/>
        </w:tabs>
        <w:ind w:left="1146" w:hanging="360"/>
      </w:pPr>
      <w:rPr>
        <w:rFonts w:ascii="Courier New" w:hAnsi="Courier New" w:cs="Courier New"/>
      </w:rPr>
    </w:lvl>
  </w:abstractNum>
  <w:abstractNum w:abstractNumId="1" w15:restartNumberingAfterBreak="0">
    <w:nsid w:val="00000010"/>
    <w:multiLevelType w:val="singleLevel"/>
    <w:tmpl w:val="00000010"/>
    <w:name w:val="WW8Num19"/>
    <w:lvl w:ilvl="0">
      <w:start w:val="1"/>
      <w:numFmt w:val="bullet"/>
      <w:lvlText w:val="-"/>
      <w:lvlJc w:val="left"/>
      <w:pPr>
        <w:tabs>
          <w:tab w:val="num" w:pos="0"/>
        </w:tabs>
        <w:ind w:left="720" w:hanging="360"/>
      </w:pPr>
      <w:rPr>
        <w:rFonts w:ascii="Courier New" w:hAnsi="Courier New" w:cs="Courier New"/>
        <w:color w:val="auto"/>
      </w:rPr>
    </w:lvl>
  </w:abstractNum>
  <w:abstractNum w:abstractNumId="2" w15:restartNumberingAfterBreak="0">
    <w:nsid w:val="00000012"/>
    <w:multiLevelType w:val="multilevel"/>
    <w:tmpl w:val="00000012"/>
    <w:name w:val="WWNum3"/>
    <w:lvl w:ilvl="0">
      <w:start w:val="3"/>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 w15:restartNumberingAfterBreak="0">
    <w:nsid w:val="097E6425"/>
    <w:multiLevelType w:val="singleLevel"/>
    <w:tmpl w:val="03E6EA48"/>
    <w:lvl w:ilvl="0">
      <w:start w:val="1"/>
      <w:numFmt w:val="bullet"/>
      <w:pStyle w:val="Normalnumbered"/>
      <w:lvlText w:val=""/>
      <w:lvlJc w:val="left"/>
      <w:pPr>
        <w:tabs>
          <w:tab w:val="num" w:pos="360"/>
        </w:tabs>
        <w:ind w:left="360" w:hanging="360"/>
      </w:pPr>
      <w:rPr>
        <w:rFonts w:ascii="Symbol" w:hAnsi="Symbol" w:hint="default"/>
      </w:rPr>
    </w:lvl>
  </w:abstractNum>
  <w:abstractNum w:abstractNumId="4"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5" w15:restartNumberingAfterBreak="0">
    <w:nsid w:val="1B3866DB"/>
    <w:multiLevelType w:val="multilevel"/>
    <w:tmpl w:val="6C44C952"/>
    <w:lvl w:ilvl="0">
      <w:start w:val="1"/>
      <w:numFmt w:val="bullet"/>
      <w:lvlRestart w:val="0"/>
      <w:pStyle w:val="SLOList"/>
      <w:lvlText w:val="-"/>
      <w:lvlJc w:val="left"/>
      <w:pPr>
        <w:tabs>
          <w:tab w:val="num" w:pos="925"/>
        </w:tabs>
        <w:ind w:left="925"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C2B4CAD"/>
    <w:multiLevelType w:val="hybridMultilevel"/>
    <w:tmpl w:val="A80C4DA2"/>
    <w:lvl w:ilvl="0" w:tplc="04260001">
      <w:start w:val="1"/>
      <w:numFmt w:val="bullet"/>
      <w:lvlText w:val=""/>
      <w:lvlJc w:val="left"/>
      <w:pPr>
        <w:ind w:left="720" w:hanging="360"/>
      </w:pPr>
      <w:rPr>
        <w:rFonts w:ascii="Symbol" w:hAnsi="Symbol" w:hint="default"/>
      </w:rPr>
    </w:lvl>
    <w:lvl w:ilvl="1" w:tplc="1096C66E">
      <w:start w:val="2"/>
      <w:numFmt w:val="bullet"/>
      <w:lvlText w:val="-"/>
      <w:lvlJc w:val="left"/>
      <w:pPr>
        <w:ind w:left="1440" w:hanging="360"/>
      </w:pPr>
      <w:rPr>
        <w:rFonts w:ascii="Myriad Pro" w:eastAsia="Times New Roman" w:hAnsi="Myriad Pro" w:cs="Times New Roman"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11" w15:restartNumberingAfterBreak="0">
    <w:nsid w:val="2BB6252F"/>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CF31AE5"/>
    <w:multiLevelType w:val="multilevel"/>
    <w:tmpl w:val="F52EA36E"/>
    <w:styleLink w:val="Aufzhlung2"/>
    <w:lvl w:ilvl="0">
      <w:start w:val="1"/>
      <w:numFmt w:val="bullet"/>
      <w:lvlText w:val="o"/>
      <w:lvlJc w:val="left"/>
      <w:pPr>
        <w:tabs>
          <w:tab w:val="num" w:pos="227"/>
        </w:tabs>
        <w:ind w:left="227" w:hanging="227"/>
      </w:pPr>
      <w:rPr>
        <w:rFonts w:ascii="Arial" w:hAnsi="Arial" w:hint="default"/>
        <w:b/>
        <w:color w:val="999999"/>
        <w:spacing w:val="12"/>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337DDA"/>
    <w:multiLevelType w:val="multilevel"/>
    <w:tmpl w:val="32A65404"/>
    <w:lvl w:ilvl="0">
      <w:start w:val="1"/>
      <w:numFmt w:val="decimal"/>
      <w:pStyle w:val="LgumaV4"/>
      <w:lvlText w:val="%1."/>
      <w:lvlJc w:val="left"/>
      <w:pPr>
        <w:tabs>
          <w:tab w:val="num" w:pos="360"/>
        </w:tabs>
        <w:ind w:left="360" w:hanging="360"/>
      </w:pPr>
      <w:rPr>
        <w:rFonts w:cs="Times New Roman" w:hint="default"/>
      </w:rPr>
    </w:lvl>
    <w:lvl w:ilvl="1">
      <w:start w:val="1"/>
      <w:numFmt w:val="decimal"/>
      <w:suff w:val="space"/>
      <w:lvlText w:val="%1.%2."/>
      <w:lvlJc w:val="left"/>
      <w:pPr>
        <w:ind w:left="792" w:hanging="432"/>
      </w:pPr>
      <w:rPr>
        <w:rFonts w:cs="Times New Roman" w:hint="default"/>
        <w:i w:val="0"/>
        <w:color w:val="auto"/>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2F7E2ABC"/>
    <w:multiLevelType w:val="multilevel"/>
    <w:tmpl w:val="8A509CFC"/>
    <w:styleLink w:val="Aufzhlungen2"/>
    <w:lvl w:ilvl="0">
      <w:start w:val="1"/>
      <w:numFmt w:val="bullet"/>
      <w:lvlText w:val="o"/>
      <w:lvlJc w:val="left"/>
      <w:pPr>
        <w:tabs>
          <w:tab w:val="num" w:pos="227"/>
        </w:tabs>
        <w:ind w:left="227" w:hanging="227"/>
      </w:pPr>
      <w:rPr>
        <w:rFonts w:ascii="Arial" w:hAnsi="Arial" w:hint="default"/>
        <w:b/>
        <w:color w:val="999999"/>
        <w:spacing w:val="12"/>
        <w:sz w:val="24"/>
        <w:u w:color="999999"/>
        <w:effect w:val="none"/>
      </w:rPr>
    </w:lvl>
    <w:lvl w:ilvl="1">
      <w:start w:val="1"/>
      <w:numFmt w:val="bullet"/>
      <w:lvlText w:val="o"/>
      <w:lvlJc w:val="left"/>
      <w:pPr>
        <w:tabs>
          <w:tab w:val="num" w:pos="4680"/>
        </w:tabs>
        <w:ind w:left="4680" w:hanging="360"/>
      </w:pPr>
      <w:rPr>
        <w:rFonts w:ascii="Courier New" w:hAnsi="Courier New" w:hint="default"/>
        <w:sz w:val="24"/>
        <w:u w:color="999999"/>
      </w:rPr>
    </w:lvl>
    <w:lvl w:ilvl="2">
      <w:start w:val="1"/>
      <w:numFmt w:val="bullet"/>
      <w:lvlText w:val=""/>
      <w:lvlJc w:val="left"/>
      <w:pPr>
        <w:tabs>
          <w:tab w:val="num" w:pos="5400"/>
        </w:tabs>
        <w:ind w:left="5400" w:hanging="360"/>
      </w:pPr>
      <w:rPr>
        <w:rFonts w:ascii="Wingdings" w:hAnsi="Wingdings" w:hint="default"/>
      </w:rPr>
    </w:lvl>
    <w:lvl w:ilvl="3">
      <w:start w:val="1"/>
      <w:numFmt w:val="bullet"/>
      <w:lvlText w:val=""/>
      <w:lvlJc w:val="left"/>
      <w:pPr>
        <w:tabs>
          <w:tab w:val="num" w:pos="6120"/>
        </w:tabs>
        <w:ind w:left="6120" w:hanging="360"/>
      </w:pPr>
      <w:rPr>
        <w:rFonts w:ascii="Symbol" w:hAnsi="Symbol" w:hint="default"/>
      </w:rPr>
    </w:lvl>
    <w:lvl w:ilvl="4">
      <w:start w:val="1"/>
      <w:numFmt w:val="bullet"/>
      <w:lvlText w:val="o"/>
      <w:lvlJc w:val="left"/>
      <w:pPr>
        <w:tabs>
          <w:tab w:val="num" w:pos="6840"/>
        </w:tabs>
        <w:ind w:left="6840" w:hanging="360"/>
      </w:pPr>
      <w:rPr>
        <w:rFonts w:ascii="Courier New" w:hAnsi="Courier New" w:hint="default"/>
      </w:rPr>
    </w:lvl>
    <w:lvl w:ilvl="5">
      <w:start w:val="1"/>
      <w:numFmt w:val="bullet"/>
      <w:lvlText w:val=""/>
      <w:lvlJc w:val="left"/>
      <w:pPr>
        <w:tabs>
          <w:tab w:val="num" w:pos="7560"/>
        </w:tabs>
        <w:ind w:left="7560" w:hanging="360"/>
      </w:pPr>
      <w:rPr>
        <w:rFonts w:ascii="Wingdings" w:hAnsi="Wingdings" w:hint="default"/>
      </w:rPr>
    </w:lvl>
    <w:lvl w:ilvl="6">
      <w:start w:val="1"/>
      <w:numFmt w:val="bullet"/>
      <w:lvlText w:val=""/>
      <w:lvlJc w:val="left"/>
      <w:pPr>
        <w:tabs>
          <w:tab w:val="num" w:pos="8280"/>
        </w:tabs>
        <w:ind w:left="8280" w:hanging="360"/>
      </w:pPr>
      <w:rPr>
        <w:rFonts w:ascii="Symbol" w:hAnsi="Symbol" w:hint="default"/>
      </w:rPr>
    </w:lvl>
    <w:lvl w:ilvl="7">
      <w:start w:val="1"/>
      <w:numFmt w:val="bullet"/>
      <w:lvlText w:val="o"/>
      <w:lvlJc w:val="left"/>
      <w:pPr>
        <w:tabs>
          <w:tab w:val="num" w:pos="9000"/>
        </w:tabs>
        <w:ind w:left="9000" w:hanging="360"/>
      </w:pPr>
      <w:rPr>
        <w:rFonts w:ascii="Courier New" w:hAnsi="Courier New" w:hint="default"/>
      </w:rPr>
    </w:lvl>
    <w:lvl w:ilvl="8">
      <w:start w:val="1"/>
      <w:numFmt w:val="bullet"/>
      <w:lvlText w:val=""/>
      <w:lvlJc w:val="left"/>
      <w:pPr>
        <w:tabs>
          <w:tab w:val="num" w:pos="9720"/>
        </w:tabs>
        <w:ind w:left="9720" w:hanging="360"/>
      </w:pPr>
      <w:rPr>
        <w:rFonts w:ascii="Wingdings" w:hAnsi="Wingdings" w:hint="default"/>
      </w:rPr>
    </w:lvl>
  </w:abstractNum>
  <w:abstractNum w:abstractNumId="15"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BBB0C7E"/>
    <w:multiLevelType w:val="multilevel"/>
    <w:tmpl w:val="56266B44"/>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pStyle w:val="4thlevelheading"/>
      <w:lvlText w:val="%1.%2.%3.%4"/>
      <w:lvlJc w:val="right"/>
      <w:pPr>
        <w:tabs>
          <w:tab w:val="num" w:pos="1588"/>
        </w:tabs>
        <w:ind w:left="1588" w:hanging="511"/>
      </w:pPr>
      <w:rPr>
        <w:rFonts w:hint="default"/>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FA945BC"/>
    <w:multiLevelType w:val="multilevel"/>
    <w:tmpl w:val="F6D62E24"/>
    <w:lvl w:ilvl="0">
      <w:start w:val="1"/>
      <w:numFmt w:val="decimal"/>
      <w:lvlRestart w:val="0"/>
      <w:lvlText w:val="%1."/>
      <w:lvlJc w:val="left"/>
      <w:pPr>
        <w:tabs>
          <w:tab w:val="num" w:pos="714"/>
        </w:tabs>
        <w:ind w:left="714" w:hanging="357"/>
      </w:pPr>
    </w:lvl>
    <w:lvl w:ilvl="1">
      <w:start w:val="1"/>
      <w:numFmt w:val="decimal"/>
      <w:lvlText w:val="%2."/>
      <w:lvlJc w:val="left"/>
      <w:pPr>
        <w:tabs>
          <w:tab w:val="num" w:pos="502"/>
        </w:tabs>
        <w:ind w:left="502"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FB061C6"/>
    <w:multiLevelType w:val="hybridMultilevel"/>
    <w:tmpl w:val="6E226E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FC90D98"/>
    <w:multiLevelType w:val="multilevel"/>
    <w:tmpl w:val="868ABAF6"/>
    <w:lvl w:ilvl="0">
      <w:start w:val="2"/>
      <w:numFmt w:val="bullet"/>
      <w:lvlText w:val="-"/>
      <w:lvlJc w:val="left"/>
      <w:pPr>
        <w:tabs>
          <w:tab w:val="num" w:pos="720"/>
        </w:tabs>
        <w:ind w:left="720" w:hanging="360"/>
      </w:pPr>
      <w:rPr>
        <w:rFonts w:ascii="Myriad Pro" w:eastAsia="Times New Roman" w:hAnsi="Myriad Pro"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B25C44"/>
    <w:multiLevelType w:val="multilevel"/>
    <w:tmpl w:val="3B0EFAAA"/>
    <w:styleLink w:val="WWOutlineListStyle1"/>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2D4BE3"/>
    <w:multiLevelType w:val="hybridMultilevel"/>
    <w:tmpl w:val="0FA6AAFE"/>
    <w:lvl w:ilvl="0" w:tplc="04260001">
      <w:start w:val="1"/>
      <w:numFmt w:val="bullet"/>
      <w:lvlText w:val=""/>
      <w:lvlJc w:val="left"/>
      <w:pPr>
        <w:ind w:left="766" w:hanging="360"/>
      </w:pPr>
      <w:rPr>
        <w:rFonts w:ascii="Symbol" w:hAnsi="Symbol" w:hint="default"/>
      </w:rPr>
    </w:lvl>
    <w:lvl w:ilvl="1" w:tplc="04260003" w:tentative="1">
      <w:start w:val="1"/>
      <w:numFmt w:val="bullet"/>
      <w:lvlText w:val="o"/>
      <w:lvlJc w:val="left"/>
      <w:pPr>
        <w:ind w:left="1486" w:hanging="360"/>
      </w:pPr>
      <w:rPr>
        <w:rFonts w:ascii="Courier New" w:hAnsi="Courier New" w:cs="Courier New" w:hint="default"/>
      </w:rPr>
    </w:lvl>
    <w:lvl w:ilvl="2" w:tplc="04260005" w:tentative="1">
      <w:start w:val="1"/>
      <w:numFmt w:val="bullet"/>
      <w:lvlText w:val=""/>
      <w:lvlJc w:val="left"/>
      <w:pPr>
        <w:ind w:left="2206" w:hanging="360"/>
      </w:pPr>
      <w:rPr>
        <w:rFonts w:ascii="Wingdings" w:hAnsi="Wingdings" w:hint="default"/>
      </w:rPr>
    </w:lvl>
    <w:lvl w:ilvl="3" w:tplc="04260001" w:tentative="1">
      <w:start w:val="1"/>
      <w:numFmt w:val="bullet"/>
      <w:lvlText w:val=""/>
      <w:lvlJc w:val="left"/>
      <w:pPr>
        <w:ind w:left="2926" w:hanging="360"/>
      </w:pPr>
      <w:rPr>
        <w:rFonts w:ascii="Symbol" w:hAnsi="Symbol" w:hint="default"/>
      </w:rPr>
    </w:lvl>
    <w:lvl w:ilvl="4" w:tplc="04260003" w:tentative="1">
      <w:start w:val="1"/>
      <w:numFmt w:val="bullet"/>
      <w:lvlText w:val="o"/>
      <w:lvlJc w:val="left"/>
      <w:pPr>
        <w:ind w:left="3646" w:hanging="360"/>
      </w:pPr>
      <w:rPr>
        <w:rFonts w:ascii="Courier New" w:hAnsi="Courier New" w:cs="Courier New" w:hint="default"/>
      </w:rPr>
    </w:lvl>
    <w:lvl w:ilvl="5" w:tplc="04260005" w:tentative="1">
      <w:start w:val="1"/>
      <w:numFmt w:val="bullet"/>
      <w:lvlText w:val=""/>
      <w:lvlJc w:val="left"/>
      <w:pPr>
        <w:ind w:left="4366" w:hanging="360"/>
      </w:pPr>
      <w:rPr>
        <w:rFonts w:ascii="Wingdings" w:hAnsi="Wingdings" w:hint="default"/>
      </w:rPr>
    </w:lvl>
    <w:lvl w:ilvl="6" w:tplc="04260001" w:tentative="1">
      <w:start w:val="1"/>
      <w:numFmt w:val="bullet"/>
      <w:lvlText w:val=""/>
      <w:lvlJc w:val="left"/>
      <w:pPr>
        <w:ind w:left="5086" w:hanging="360"/>
      </w:pPr>
      <w:rPr>
        <w:rFonts w:ascii="Symbol" w:hAnsi="Symbol" w:hint="default"/>
      </w:rPr>
    </w:lvl>
    <w:lvl w:ilvl="7" w:tplc="04260003" w:tentative="1">
      <w:start w:val="1"/>
      <w:numFmt w:val="bullet"/>
      <w:lvlText w:val="o"/>
      <w:lvlJc w:val="left"/>
      <w:pPr>
        <w:ind w:left="5806" w:hanging="360"/>
      </w:pPr>
      <w:rPr>
        <w:rFonts w:ascii="Courier New" w:hAnsi="Courier New" w:cs="Courier New" w:hint="default"/>
      </w:rPr>
    </w:lvl>
    <w:lvl w:ilvl="8" w:tplc="04260005" w:tentative="1">
      <w:start w:val="1"/>
      <w:numFmt w:val="bullet"/>
      <w:lvlText w:val=""/>
      <w:lvlJc w:val="left"/>
      <w:pPr>
        <w:ind w:left="6526" w:hanging="360"/>
      </w:pPr>
      <w:rPr>
        <w:rFonts w:ascii="Wingdings" w:hAnsi="Wingdings" w:hint="default"/>
      </w:rPr>
    </w:lvl>
  </w:abstractNum>
  <w:abstractNum w:abstractNumId="22" w15:restartNumberingAfterBreak="0">
    <w:nsid w:val="525415AE"/>
    <w:multiLevelType w:val="multilevel"/>
    <w:tmpl w:val="7C66C900"/>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762A45"/>
    <w:multiLevelType w:val="hybridMultilevel"/>
    <w:tmpl w:val="BACE1F28"/>
    <w:lvl w:ilvl="0" w:tplc="1096C66E">
      <w:start w:val="2"/>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53727F"/>
    <w:multiLevelType w:val="hybridMultilevel"/>
    <w:tmpl w:val="69623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A57146C"/>
    <w:multiLevelType w:val="multilevel"/>
    <w:tmpl w:val="7C66C900"/>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D8C1BE7"/>
    <w:multiLevelType w:val="multilevel"/>
    <w:tmpl w:val="2E84E2C6"/>
    <w:lvl w:ilvl="0">
      <w:start w:val="1"/>
      <w:numFmt w:val="lowerLetter"/>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lowerLetter"/>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249665E"/>
    <w:multiLevelType w:val="hybridMultilevel"/>
    <w:tmpl w:val="8F88E7F4"/>
    <w:lvl w:ilvl="0" w:tplc="067292A2">
      <w:start w:val="1"/>
      <w:numFmt w:val="bullet"/>
      <w:pStyle w:val="Aufzhlungen"/>
      <w:lvlText w:val=""/>
      <w:lvlJc w:val="left"/>
      <w:pPr>
        <w:tabs>
          <w:tab w:val="num" w:pos="227"/>
        </w:tabs>
        <w:ind w:left="227" w:hanging="227"/>
      </w:pPr>
      <w:rPr>
        <w:rFonts w:ascii="Symbol" w:hAnsi="Symbol" w:hint="default"/>
        <w:color w:val="auto"/>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C758D2"/>
    <w:multiLevelType w:val="multilevel"/>
    <w:tmpl w:val="772E821E"/>
    <w:lvl w:ilvl="0">
      <w:start w:val="1"/>
      <w:numFmt w:val="bullet"/>
      <w:lvlRestart w:val="0"/>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8D04C06"/>
    <w:multiLevelType w:val="hybridMultilevel"/>
    <w:tmpl w:val="105CE114"/>
    <w:lvl w:ilvl="0" w:tplc="9C0A9204">
      <w:start w:val="1"/>
      <w:numFmt w:val="bullet"/>
      <w:pStyle w:val="SORLDDListParagraph"/>
      <w:lvlText w:val=""/>
      <w:lvlJc w:val="left"/>
      <w:pPr>
        <w:ind w:left="360" w:hanging="360"/>
      </w:pPr>
      <w:rPr>
        <w:rFonts w:ascii="Wingdings" w:hAnsi="Wingdings" w:hint="default"/>
        <w:color w:val="005293"/>
        <w:sz w:val="20"/>
        <w:szCs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4A661C8"/>
    <w:multiLevelType w:val="multilevel"/>
    <w:tmpl w:val="1E22482E"/>
    <w:name w:val="WWNum32"/>
    <w:lvl w:ilvl="0">
      <w:start w:val="6"/>
      <w:numFmt w:val="decimal"/>
      <w:lvlText w:val="%1."/>
      <w:lvlJc w:val="left"/>
      <w:pPr>
        <w:ind w:left="540" w:hanging="540"/>
      </w:pPr>
      <w:rPr>
        <w:rFonts w:cs="Times New Roman" w:hint="default"/>
      </w:rPr>
    </w:lvl>
    <w:lvl w:ilvl="1">
      <w:start w:val="2"/>
      <w:numFmt w:val="decimal"/>
      <w:lvlText w:val="%1.%2."/>
      <w:lvlJc w:val="left"/>
      <w:pPr>
        <w:ind w:left="1152" w:hanging="540"/>
      </w:pPr>
      <w:rPr>
        <w:rFonts w:cs="Times New Roman" w:hint="default"/>
      </w:rPr>
    </w:lvl>
    <w:lvl w:ilvl="2">
      <w:start w:val="1"/>
      <w:numFmt w:val="decimal"/>
      <w:lvlText w:val="%1.%2.%3."/>
      <w:lvlJc w:val="left"/>
      <w:pPr>
        <w:ind w:left="1944" w:hanging="720"/>
      </w:pPr>
      <w:rPr>
        <w:rFonts w:cs="Times New Roman" w:hint="default"/>
      </w:rPr>
    </w:lvl>
    <w:lvl w:ilvl="3">
      <w:start w:val="1"/>
      <w:numFmt w:val="decimal"/>
      <w:lvlText w:val="%1.%2.%3.%4."/>
      <w:lvlJc w:val="left"/>
      <w:pPr>
        <w:ind w:left="2556" w:hanging="720"/>
      </w:pPr>
      <w:rPr>
        <w:rFonts w:cs="Times New Roman" w:hint="default"/>
      </w:rPr>
    </w:lvl>
    <w:lvl w:ilvl="4">
      <w:start w:val="1"/>
      <w:numFmt w:val="decimal"/>
      <w:lvlText w:val="%1.%2.%3.%4.%5."/>
      <w:lvlJc w:val="left"/>
      <w:pPr>
        <w:ind w:left="3528" w:hanging="1080"/>
      </w:pPr>
      <w:rPr>
        <w:rFonts w:cs="Times New Roman" w:hint="default"/>
      </w:rPr>
    </w:lvl>
    <w:lvl w:ilvl="5">
      <w:start w:val="1"/>
      <w:numFmt w:val="decimal"/>
      <w:lvlText w:val="%1.%2.%3.%4.%5.%6."/>
      <w:lvlJc w:val="left"/>
      <w:pPr>
        <w:ind w:left="4140" w:hanging="1080"/>
      </w:pPr>
      <w:rPr>
        <w:rFonts w:cs="Times New Roman" w:hint="default"/>
      </w:rPr>
    </w:lvl>
    <w:lvl w:ilvl="6">
      <w:start w:val="1"/>
      <w:numFmt w:val="decimal"/>
      <w:lvlText w:val="%1.%2.%3.%4.%5.%6.%7."/>
      <w:lvlJc w:val="left"/>
      <w:pPr>
        <w:ind w:left="5112" w:hanging="1440"/>
      </w:pPr>
      <w:rPr>
        <w:rFonts w:cs="Times New Roman" w:hint="default"/>
      </w:rPr>
    </w:lvl>
    <w:lvl w:ilvl="7">
      <w:start w:val="1"/>
      <w:numFmt w:val="decimal"/>
      <w:lvlText w:val="%1.%2.%3.%4.%5.%6.%7.%8."/>
      <w:lvlJc w:val="left"/>
      <w:pPr>
        <w:ind w:left="5724" w:hanging="1440"/>
      </w:pPr>
      <w:rPr>
        <w:rFonts w:cs="Times New Roman" w:hint="default"/>
      </w:rPr>
    </w:lvl>
    <w:lvl w:ilvl="8">
      <w:start w:val="1"/>
      <w:numFmt w:val="decimal"/>
      <w:lvlText w:val="%1.%2.%3.%4.%5.%6.%7.%8.%9."/>
      <w:lvlJc w:val="left"/>
      <w:pPr>
        <w:ind w:left="6696" w:hanging="1800"/>
      </w:pPr>
      <w:rPr>
        <w:rFonts w:cs="Times New Roman" w:hint="default"/>
      </w:rPr>
    </w:lvl>
  </w:abstractNum>
  <w:abstractNum w:abstractNumId="32"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33"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num w:numId="1">
    <w:abstractNumId w:val="3"/>
  </w:num>
  <w:num w:numId="2">
    <w:abstractNumId w:val="13"/>
  </w:num>
  <w:num w:numId="3">
    <w:abstractNumId w:val="22"/>
  </w:num>
  <w:num w:numId="4">
    <w:abstractNumId w:val="20"/>
  </w:num>
  <w:num w:numId="5">
    <w:abstractNumId w:val="7"/>
  </w:num>
  <w:num w:numId="6">
    <w:abstractNumId w:val="5"/>
  </w:num>
  <w:num w:numId="7">
    <w:abstractNumId w:val="8"/>
  </w:num>
  <w:num w:numId="8">
    <w:abstractNumId w:val="9"/>
  </w:num>
  <w:num w:numId="9">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6"/>
  </w:num>
  <w:num w:numId="12">
    <w:abstractNumId w:val="4"/>
  </w:num>
  <w:num w:numId="13">
    <w:abstractNumId w:val="33"/>
  </w:num>
  <w:num w:numId="14">
    <w:abstractNumId w:val="32"/>
  </w:num>
  <w:num w:numId="15">
    <w:abstractNumId w:val="15"/>
  </w:num>
  <w:num w:numId="16">
    <w:abstractNumId w:val="28"/>
  </w:num>
  <w:num w:numId="17">
    <w:abstractNumId w:val="12"/>
  </w:num>
  <w:num w:numId="18">
    <w:abstractNumId w:val="14"/>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6"/>
  </w:num>
  <w:num w:numId="24">
    <w:abstractNumId w:val="24"/>
  </w:num>
  <w:num w:numId="25">
    <w:abstractNumId w:val="16"/>
  </w:num>
  <w:num w:numId="26">
    <w:abstractNumId w:val="5"/>
  </w:num>
  <w:num w:numId="27">
    <w:abstractNumId w:val="21"/>
  </w:num>
  <w:num w:numId="28">
    <w:abstractNumId w:val="5"/>
  </w:num>
  <w:num w:numId="29">
    <w:abstractNumId w:val="5"/>
  </w:num>
  <w:num w:numId="30">
    <w:abstractNumId w:val="5"/>
  </w:num>
  <w:num w:numId="31">
    <w:abstractNumId w:val="5"/>
  </w:num>
  <w:num w:numId="32">
    <w:abstractNumId w:val="5"/>
  </w:num>
  <w:num w:numId="33">
    <w:abstractNumId w:val="5"/>
  </w:num>
  <w:num w:numId="34">
    <w:abstractNumId w:val="29"/>
  </w:num>
  <w:num w:numId="35">
    <w:abstractNumId w:val="17"/>
  </w:num>
  <w:num w:numId="36">
    <w:abstractNumId w:val="25"/>
  </w:num>
  <w:num w:numId="37">
    <w:abstractNumId w:val="27"/>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18"/>
  </w:num>
  <w:num w:numId="46">
    <w:abstractNumId w:val="5"/>
  </w:num>
  <w:num w:numId="4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396"/>
  <w:characterSpacingControl w:val="doNotCompress"/>
  <w:hdrShapeDefaults>
    <o:shapedefaults v:ext="edit" spidmax="6145"/>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90F"/>
    <w:rsid w:val="0000036B"/>
    <w:rsid w:val="00000448"/>
    <w:rsid w:val="00000449"/>
    <w:rsid w:val="000004E7"/>
    <w:rsid w:val="0000062F"/>
    <w:rsid w:val="00000645"/>
    <w:rsid w:val="000006BD"/>
    <w:rsid w:val="00000801"/>
    <w:rsid w:val="0000083E"/>
    <w:rsid w:val="00000A9F"/>
    <w:rsid w:val="00000AA3"/>
    <w:rsid w:val="00000AC4"/>
    <w:rsid w:val="00000BA6"/>
    <w:rsid w:val="00000C8F"/>
    <w:rsid w:val="00000CC0"/>
    <w:rsid w:val="00001067"/>
    <w:rsid w:val="00001083"/>
    <w:rsid w:val="00001246"/>
    <w:rsid w:val="00001329"/>
    <w:rsid w:val="00001464"/>
    <w:rsid w:val="000014AF"/>
    <w:rsid w:val="000015AD"/>
    <w:rsid w:val="0000173E"/>
    <w:rsid w:val="00001849"/>
    <w:rsid w:val="00001BA6"/>
    <w:rsid w:val="00001C6A"/>
    <w:rsid w:val="00001C94"/>
    <w:rsid w:val="00001CDB"/>
    <w:rsid w:val="00001DDE"/>
    <w:rsid w:val="00001EE7"/>
    <w:rsid w:val="00001F3C"/>
    <w:rsid w:val="00001FE8"/>
    <w:rsid w:val="00002011"/>
    <w:rsid w:val="00002044"/>
    <w:rsid w:val="0000223D"/>
    <w:rsid w:val="000024C8"/>
    <w:rsid w:val="000025C1"/>
    <w:rsid w:val="0000262D"/>
    <w:rsid w:val="00002653"/>
    <w:rsid w:val="00002682"/>
    <w:rsid w:val="00002904"/>
    <w:rsid w:val="00002C39"/>
    <w:rsid w:val="00002C40"/>
    <w:rsid w:val="00002C61"/>
    <w:rsid w:val="00002F2F"/>
    <w:rsid w:val="0000317D"/>
    <w:rsid w:val="0000325E"/>
    <w:rsid w:val="000032C5"/>
    <w:rsid w:val="000033C0"/>
    <w:rsid w:val="00003531"/>
    <w:rsid w:val="0000361C"/>
    <w:rsid w:val="0000366D"/>
    <w:rsid w:val="00003940"/>
    <w:rsid w:val="00003D26"/>
    <w:rsid w:val="00003DB5"/>
    <w:rsid w:val="00003E83"/>
    <w:rsid w:val="00003F17"/>
    <w:rsid w:val="00003F37"/>
    <w:rsid w:val="00004079"/>
    <w:rsid w:val="00004080"/>
    <w:rsid w:val="000040A9"/>
    <w:rsid w:val="0000421B"/>
    <w:rsid w:val="000042FF"/>
    <w:rsid w:val="0000433C"/>
    <w:rsid w:val="00004391"/>
    <w:rsid w:val="000043C8"/>
    <w:rsid w:val="0000443B"/>
    <w:rsid w:val="000047F8"/>
    <w:rsid w:val="0000488C"/>
    <w:rsid w:val="000048E2"/>
    <w:rsid w:val="00004A57"/>
    <w:rsid w:val="00004A5C"/>
    <w:rsid w:val="00004B70"/>
    <w:rsid w:val="00004BB0"/>
    <w:rsid w:val="00004BC7"/>
    <w:rsid w:val="00004D41"/>
    <w:rsid w:val="00004D52"/>
    <w:rsid w:val="00004E50"/>
    <w:rsid w:val="00004E79"/>
    <w:rsid w:val="00004F3B"/>
    <w:rsid w:val="00004FAC"/>
    <w:rsid w:val="00005018"/>
    <w:rsid w:val="0000514C"/>
    <w:rsid w:val="00005167"/>
    <w:rsid w:val="00005191"/>
    <w:rsid w:val="00005354"/>
    <w:rsid w:val="000053D1"/>
    <w:rsid w:val="0000561A"/>
    <w:rsid w:val="000056D1"/>
    <w:rsid w:val="00005CA0"/>
    <w:rsid w:val="00005EF7"/>
    <w:rsid w:val="00005F1C"/>
    <w:rsid w:val="00005F68"/>
    <w:rsid w:val="00005F7C"/>
    <w:rsid w:val="00006015"/>
    <w:rsid w:val="00006145"/>
    <w:rsid w:val="000061F7"/>
    <w:rsid w:val="00006331"/>
    <w:rsid w:val="000064B2"/>
    <w:rsid w:val="000064D1"/>
    <w:rsid w:val="00006509"/>
    <w:rsid w:val="00006512"/>
    <w:rsid w:val="0000652F"/>
    <w:rsid w:val="00006542"/>
    <w:rsid w:val="00006636"/>
    <w:rsid w:val="00006650"/>
    <w:rsid w:val="000066B7"/>
    <w:rsid w:val="000066DF"/>
    <w:rsid w:val="0000675A"/>
    <w:rsid w:val="000067B0"/>
    <w:rsid w:val="000067C1"/>
    <w:rsid w:val="000068C0"/>
    <w:rsid w:val="00006A76"/>
    <w:rsid w:val="00006BD8"/>
    <w:rsid w:val="00006CC6"/>
    <w:rsid w:val="00006D16"/>
    <w:rsid w:val="00006D7E"/>
    <w:rsid w:val="00006F8A"/>
    <w:rsid w:val="00006FA4"/>
    <w:rsid w:val="00006FBE"/>
    <w:rsid w:val="0000703D"/>
    <w:rsid w:val="00007040"/>
    <w:rsid w:val="000070A5"/>
    <w:rsid w:val="000072F9"/>
    <w:rsid w:val="00007391"/>
    <w:rsid w:val="00007481"/>
    <w:rsid w:val="000077A8"/>
    <w:rsid w:val="00007941"/>
    <w:rsid w:val="000079AB"/>
    <w:rsid w:val="00007A50"/>
    <w:rsid w:val="00007A55"/>
    <w:rsid w:val="00007A65"/>
    <w:rsid w:val="00007ACA"/>
    <w:rsid w:val="00007AF4"/>
    <w:rsid w:val="00007E58"/>
    <w:rsid w:val="0001000A"/>
    <w:rsid w:val="0001013C"/>
    <w:rsid w:val="000101D2"/>
    <w:rsid w:val="000102EC"/>
    <w:rsid w:val="0001037C"/>
    <w:rsid w:val="00010410"/>
    <w:rsid w:val="000106C0"/>
    <w:rsid w:val="0001072E"/>
    <w:rsid w:val="000107A3"/>
    <w:rsid w:val="00010849"/>
    <w:rsid w:val="000108A6"/>
    <w:rsid w:val="0001092B"/>
    <w:rsid w:val="000109CE"/>
    <w:rsid w:val="00010AC1"/>
    <w:rsid w:val="00010B35"/>
    <w:rsid w:val="00010B8F"/>
    <w:rsid w:val="00010DB6"/>
    <w:rsid w:val="00010E41"/>
    <w:rsid w:val="00010E7B"/>
    <w:rsid w:val="00010F23"/>
    <w:rsid w:val="00010F58"/>
    <w:rsid w:val="00010F64"/>
    <w:rsid w:val="00010FD1"/>
    <w:rsid w:val="00010FF4"/>
    <w:rsid w:val="0001122E"/>
    <w:rsid w:val="000112C7"/>
    <w:rsid w:val="000112EF"/>
    <w:rsid w:val="000112F6"/>
    <w:rsid w:val="000113C6"/>
    <w:rsid w:val="0001140B"/>
    <w:rsid w:val="000114F7"/>
    <w:rsid w:val="00011549"/>
    <w:rsid w:val="00011562"/>
    <w:rsid w:val="00011563"/>
    <w:rsid w:val="000115E3"/>
    <w:rsid w:val="00011682"/>
    <w:rsid w:val="0001174D"/>
    <w:rsid w:val="00011B48"/>
    <w:rsid w:val="00011BAD"/>
    <w:rsid w:val="00011BB5"/>
    <w:rsid w:val="00011D08"/>
    <w:rsid w:val="00011D77"/>
    <w:rsid w:val="00011EED"/>
    <w:rsid w:val="0001205A"/>
    <w:rsid w:val="00012068"/>
    <w:rsid w:val="000120E7"/>
    <w:rsid w:val="00012249"/>
    <w:rsid w:val="0001235E"/>
    <w:rsid w:val="000125CF"/>
    <w:rsid w:val="0001278A"/>
    <w:rsid w:val="0001282F"/>
    <w:rsid w:val="00012854"/>
    <w:rsid w:val="000128D7"/>
    <w:rsid w:val="00012919"/>
    <w:rsid w:val="00012A3E"/>
    <w:rsid w:val="00012B3D"/>
    <w:rsid w:val="00012B89"/>
    <w:rsid w:val="00012CD5"/>
    <w:rsid w:val="00012CF6"/>
    <w:rsid w:val="00012DE1"/>
    <w:rsid w:val="00012E05"/>
    <w:rsid w:val="00012EEF"/>
    <w:rsid w:val="00012F19"/>
    <w:rsid w:val="00012FAA"/>
    <w:rsid w:val="00013174"/>
    <w:rsid w:val="00013178"/>
    <w:rsid w:val="0001323E"/>
    <w:rsid w:val="0001329D"/>
    <w:rsid w:val="000133D1"/>
    <w:rsid w:val="0001343C"/>
    <w:rsid w:val="00013492"/>
    <w:rsid w:val="000135AA"/>
    <w:rsid w:val="0001366A"/>
    <w:rsid w:val="000136CC"/>
    <w:rsid w:val="000136D4"/>
    <w:rsid w:val="00013796"/>
    <w:rsid w:val="000137D6"/>
    <w:rsid w:val="00013874"/>
    <w:rsid w:val="000139E1"/>
    <w:rsid w:val="00013BAD"/>
    <w:rsid w:val="00013D54"/>
    <w:rsid w:val="00013D88"/>
    <w:rsid w:val="00013DFC"/>
    <w:rsid w:val="00013E13"/>
    <w:rsid w:val="00013E67"/>
    <w:rsid w:val="00013EFB"/>
    <w:rsid w:val="0001410C"/>
    <w:rsid w:val="0001415A"/>
    <w:rsid w:val="00014205"/>
    <w:rsid w:val="0001423A"/>
    <w:rsid w:val="000143EF"/>
    <w:rsid w:val="00014413"/>
    <w:rsid w:val="0001441F"/>
    <w:rsid w:val="00014618"/>
    <w:rsid w:val="0001472B"/>
    <w:rsid w:val="00014806"/>
    <w:rsid w:val="00014859"/>
    <w:rsid w:val="00014886"/>
    <w:rsid w:val="00014A27"/>
    <w:rsid w:val="00014B14"/>
    <w:rsid w:val="00014B1A"/>
    <w:rsid w:val="00014B96"/>
    <w:rsid w:val="00014C37"/>
    <w:rsid w:val="00014C4B"/>
    <w:rsid w:val="00014D87"/>
    <w:rsid w:val="00014ED9"/>
    <w:rsid w:val="0001502C"/>
    <w:rsid w:val="000150FA"/>
    <w:rsid w:val="00015115"/>
    <w:rsid w:val="0001520F"/>
    <w:rsid w:val="00015225"/>
    <w:rsid w:val="0001523D"/>
    <w:rsid w:val="00015276"/>
    <w:rsid w:val="000152E7"/>
    <w:rsid w:val="00015320"/>
    <w:rsid w:val="00015338"/>
    <w:rsid w:val="0001538A"/>
    <w:rsid w:val="000154EF"/>
    <w:rsid w:val="0001555A"/>
    <w:rsid w:val="000155E2"/>
    <w:rsid w:val="00015610"/>
    <w:rsid w:val="000156B1"/>
    <w:rsid w:val="00015772"/>
    <w:rsid w:val="00015792"/>
    <w:rsid w:val="0001583D"/>
    <w:rsid w:val="00015889"/>
    <w:rsid w:val="0001589A"/>
    <w:rsid w:val="00015941"/>
    <w:rsid w:val="00015ADA"/>
    <w:rsid w:val="00015B60"/>
    <w:rsid w:val="00015C8C"/>
    <w:rsid w:val="00015CE8"/>
    <w:rsid w:val="00015D19"/>
    <w:rsid w:val="000161D3"/>
    <w:rsid w:val="0001624E"/>
    <w:rsid w:val="000163C0"/>
    <w:rsid w:val="00016414"/>
    <w:rsid w:val="00016429"/>
    <w:rsid w:val="00016453"/>
    <w:rsid w:val="000164B3"/>
    <w:rsid w:val="0001656A"/>
    <w:rsid w:val="000166B3"/>
    <w:rsid w:val="000167A8"/>
    <w:rsid w:val="000167B7"/>
    <w:rsid w:val="000168CC"/>
    <w:rsid w:val="000168DE"/>
    <w:rsid w:val="0001693C"/>
    <w:rsid w:val="00016942"/>
    <w:rsid w:val="00016A39"/>
    <w:rsid w:val="00016A69"/>
    <w:rsid w:val="00016D3A"/>
    <w:rsid w:val="00016DD4"/>
    <w:rsid w:val="00016E8B"/>
    <w:rsid w:val="00017217"/>
    <w:rsid w:val="000173C5"/>
    <w:rsid w:val="00017412"/>
    <w:rsid w:val="00017483"/>
    <w:rsid w:val="00017570"/>
    <w:rsid w:val="00017887"/>
    <w:rsid w:val="00017A54"/>
    <w:rsid w:val="00017AC8"/>
    <w:rsid w:val="00017C07"/>
    <w:rsid w:val="00017C5C"/>
    <w:rsid w:val="00017CF7"/>
    <w:rsid w:val="00017D25"/>
    <w:rsid w:val="00017D6D"/>
    <w:rsid w:val="00017DB8"/>
    <w:rsid w:val="00017E45"/>
    <w:rsid w:val="00017E55"/>
    <w:rsid w:val="00017E5B"/>
    <w:rsid w:val="00017F0C"/>
    <w:rsid w:val="00017F50"/>
    <w:rsid w:val="00017F62"/>
    <w:rsid w:val="00017F89"/>
    <w:rsid w:val="00017F8D"/>
    <w:rsid w:val="00017F9D"/>
    <w:rsid w:val="00017FAB"/>
    <w:rsid w:val="0002003B"/>
    <w:rsid w:val="00020397"/>
    <w:rsid w:val="000204B9"/>
    <w:rsid w:val="00020552"/>
    <w:rsid w:val="000206B0"/>
    <w:rsid w:val="00020855"/>
    <w:rsid w:val="00020A1B"/>
    <w:rsid w:val="00020A7D"/>
    <w:rsid w:val="00020A8E"/>
    <w:rsid w:val="00020B5A"/>
    <w:rsid w:val="00020BD9"/>
    <w:rsid w:val="00020D12"/>
    <w:rsid w:val="00020D66"/>
    <w:rsid w:val="00020D91"/>
    <w:rsid w:val="00020DAC"/>
    <w:rsid w:val="00020DFB"/>
    <w:rsid w:val="00020F3D"/>
    <w:rsid w:val="00020F62"/>
    <w:rsid w:val="00020FEC"/>
    <w:rsid w:val="0002131B"/>
    <w:rsid w:val="000214CF"/>
    <w:rsid w:val="00021500"/>
    <w:rsid w:val="00021513"/>
    <w:rsid w:val="00021569"/>
    <w:rsid w:val="000215B3"/>
    <w:rsid w:val="00021679"/>
    <w:rsid w:val="0002198A"/>
    <w:rsid w:val="000219EF"/>
    <w:rsid w:val="00021A2B"/>
    <w:rsid w:val="00021B68"/>
    <w:rsid w:val="00021F55"/>
    <w:rsid w:val="00022109"/>
    <w:rsid w:val="00022155"/>
    <w:rsid w:val="000221B7"/>
    <w:rsid w:val="0002224F"/>
    <w:rsid w:val="0002236D"/>
    <w:rsid w:val="00022629"/>
    <w:rsid w:val="0002267C"/>
    <w:rsid w:val="00022727"/>
    <w:rsid w:val="00022871"/>
    <w:rsid w:val="00022891"/>
    <w:rsid w:val="00022B18"/>
    <w:rsid w:val="00022BFB"/>
    <w:rsid w:val="00022D2B"/>
    <w:rsid w:val="00022D65"/>
    <w:rsid w:val="00022DB7"/>
    <w:rsid w:val="00022DE8"/>
    <w:rsid w:val="00022E17"/>
    <w:rsid w:val="00022EBC"/>
    <w:rsid w:val="00022FDE"/>
    <w:rsid w:val="00023036"/>
    <w:rsid w:val="00023075"/>
    <w:rsid w:val="000230D5"/>
    <w:rsid w:val="0002316C"/>
    <w:rsid w:val="000232A8"/>
    <w:rsid w:val="00023463"/>
    <w:rsid w:val="0002346D"/>
    <w:rsid w:val="00023510"/>
    <w:rsid w:val="00023549"/>
    <w:rsid w:val="000235D4"/>
    <w:rsid w:val="000235E7"/>
    <w:rsid w:val="00023757"/>
    <w:rsid w:val="000237A1"/>
    <w:rsid w:val="00023915"/>
    <w:rsid w:val="00023ABB"/>
    <w:rsid w:val="00023BE1"/>
    <w:rsid w:val="00023CD4"/>
    <w:rsid w:val="00023D0F"/>
    <w:rsid w:val="00023E78"/>
    <w:rsid w:val="00024081"/>
    <w:rsid w:val="000240EE"/>
    <w:rsid w:val="00024124"/>
    <w:rsid w:val="00024262"/>
    <w:rsid w:val="000242C3"/>
    <w:rsid w:val="00024423"/>
    <w:rsid w:val="000244C2"/>
    <w:rsid w:val="0002453D"/>
    <w:rsid w:val="0002468E"/>
    <w:rsid w:val="000249BA"/>
    <w:rsid w:val="00024AEA"/>
    <w:rsid w:val="00024B46"/>
    <w:rsid w:val="00024B65"/>
    <w:rsid w:val="00024B95"/>
    <w:rsid w:val="00024CF1"/>
    <w:rsid w:val="00024DF1"/>
    <w:rsid w:val="00024E94"/>
    <w:rsid w:val="00024FF8"/>
    <w:rsid w:val="0002500C"/>
    <w:rsid w:val="0002506E"/>
    <w:rsid w:val="000250CC"/>
    <w:rsid w:val="0002511A"/>
    <w:rsid w:val="000252F5"/>
    <w:rsid w:val="00025398"/>
    <w:rsid w:val="000253EF"/>
    <w:rsid w:val="000254A7"/>
    <w:rsid w:val="000254A9"/>
    <w:rsid w:val="0002556D"/>
    <w:rsid w:val="00025626"/>
    <w:rsid w:val="0002563E"/>
    <w:rsid w:val="0002577F"/>
    <w:rsid w:val="000257C3"/>
    <w:rsid w:val="00025A0E"/>
    <w:rsid w:val="00025ABC"/>
    <w:rsid w:val="00025ADA"/>
    <w:rsid w:val="00025BC5"/>
    <w:rsid w:val="00025C7E"/>
    <w:rsid w:val="00025F5C"/>
    <w:rsid w:val="0002604A"/>
    <w:rsid w:val="00026067"/>
    <w:rsid w:val="00026120"/>
    <w:rsid w:val="00026125"/>
    <w:rsid w:val="0002633A"/>
    <w:rsid w:val="000263BA"/>
    <w:rsid w:val="00026430"/>
    <w:rsid w:val="00026471"/>
    <w:rsid w:val="000265DD"/>
    <w:rsid w:val="00026667"/>
    <w:rsid w:val="00026B38"/>
    <w:rsid w:val="00026BA8"/>
    <w:rsid w:val="00026DB7"/>
    <w:rsid w:val="00026F3C"/>
    <w:rsid w:val="000270C8"/>
    <w:rsid w:val="0002710E"/>
    <w:rsid w:val="000271E9"/>
    <w:rsid w:val="00027220"/>
    <w:rsid w:val="000272F1"/>
    <w:rsid w:val="00027474"/>
    <w:rsid w:val="00027508"/>
    <w:rsid w:val="0002751A"/>
    <w:rsid w:val="000275B0"/>
    <w:rsid w:val="000276BB"/>
    <w:rsid w:val="000276C7"/>
    <w:rsid w:val="00027721"/>
    <w:rsid w:val="00027810"/>
    <w:rsid w:val="00027971"/>
    <w:rsid w:val="00027A98"/>
    <w:rsid w:val="00027BA6"/>
    <w:rsid w:val="00027BCD"/>
    <w:rsid w:val="00027D4C"/>
    <w:rsid w:val="00027DB4"/>
    <w:rsid w:val="00027DD1"/>
    <w:rsid w:val="00027E34"/>
    <w:rsid w:val="00027ED6"/>
    <w:rsid w:val="0003010B"/>
    <w:rsid w:val="0003017F"/>
    <w:rsid w:val="000301DD"/>
    <w:rsid w:val="0003029D"/>
    <w:rsid w:val="00030514"/>
    <w:rsid w:val="000307E0"/>
    <w:rsid w:val="0003091D"/>
    <w:rsid w:val="00030925"/>
    <w:rsid w:val="0003097B"/>
    <w:rsid w:val="000309AE"/>
    <w:rsid w:val="00030B6B"/>
    <w:rsid w:val="00030C15"/>
    <w:rsid w:val="00030C75"/>
    <w:rsid w:val="00030D24"/>
    <w:rsid w:val="00030D93"/>
    <w:rsid w:val="00030E6E"/>
    <w:rsid w:val="00030F88"/>
    <w:rsid w:val="00030F8C"/>
    <w:rsid w:val="00030FE1"/>
    <w:rsid w:val="000311CF"/>
    <w:rsid w:val="00031285"/>
    <w:rsid w:val="00031478"/>
    <w:rsid w:val="0003154C"/>
    <w:rsid w:val="000316EF"/>
    <w:rsid w:val="000317B8"/>
    <w:rsid w:val="00031936"/>
    <w:rsid w:val="000319F4"/>
    <w:rsid w:val="00031A76"/>
    <w:rsid w:val="00031AFE"/>
    <w:rsid w:val="00031B83"/>
    <w:rsid w:val="00031C97"/>
    <w:rsid w:val="00031D44"/>
    <w:rsid w:val="00031E8B"/>
    <w:rsid w:val="00032010"/>
    <w:rsid w:val="0003201C"/>
    <w:rsid w:val="000321F1"/>
    <w:rsid w:val="00032387"/>
    <w:rsid w:val="000323A1"/>
    <w:rsid w:val="000324BC"/>
    <w:rsid w:val="000324C2"/>
    <w:rsid w:val="000326A3"/>
    <w:rsid w:val="00032906"/>
    <w:rsid w:val="0003293F"/>
    <w:rsid w:val="00032B05"/>
    <w:rsid w:val="00032B3A"/>
    <w:rsid w:val="00032C59"/>
    <w:rsid w:val="00032D29"/>
    <w:rsid w:val="00032D9C"/>
    <w:rsid w:val="00032DF4"/>
    <w:rsid w:val="00032E11"/>
    <w:rsid w:val="00033020"/>
    <w:rsid w:val="00033083"/>
    <w:rsid w:val="00033141"/>
    <w:rsid w:val="0003322A"/>
    <w:rsid w:val="00033263"/>
    <w:rsid w:val="000332B6"/>
    <w:rsid w:val="00033315"/>
    <w:rsid w:val="0003332A"/>
    <w:rsid w:val="00033361"/>
    <w:rsid w:val="0003366F"/>
    <w:rsid w:val="000336A8"/>
    <w:rsid w:val="0003383D"/>
    <w:rsid w:val="00033868"/>
    <w:rsid w:val="00033A14"/>
    <w:rsid w:val="00033AA1"/>
    <w:rsid w:val="00033ACC"/>
    <w:rsid w:val="00033BF3"/>
    <w:rsid w:val="00033CA0"/>
    <w:rsid w:val="00033CA4"/>
    <w:rsid w:val="00033CE5"/>
    <w:rsid w:val="00033D11"/>
    <w:rsid w:val="00033E20"/>
    <w:rsid w:val="00033F10"/>
    <w:rsid w:val="00033FE5"/>
    <w:rsid w:val="00033FF1"/>
    <w:rsid w:val="00034122"/>
    <w:rsid w:val="00034123"/>
    <w:rsid w:val="00034309"/>
    <w:rsid w:val="0003437F"/>
    <w:rsid w:val="000343A9"/>
    <w:rsid w:val="000343B8"/>
    <w:rsid w:val="00034459"/>
    <w:rsid w:val="0003447B"/>
    <w:rsid w:val="000344CF"/>
    <w:rsid w:val="000344EB"/>
    <w:rsid w:val="0003452F"/>
    <w:rsid w:val="00034588"/>
    <w:rsid w:val="000347CE"/>
    <w:rsid w:val="00034872"/>
    <w:rsid w:val="000348C3"/>
    <w:rsid w:val="0003492D"/>
    <w:rsid w:val="00034A6B"/>
    <w:rsid w:val="00034AA5"/>
    <w:rsid w:val="00034AFC"/>
    <w:rsid w:val="00034BD7"/>
    <w:rsid w:val="00034DF9"/>
    <w:rsid w:val="00034FCC"/>
    <w:rsid w:val="00034FF8"/>
    <w:rsid w:val="000350FF"/>
    <w:rsid w:val="00035132"/>
    <w:rsid w:val="00035233"/>
    <w:rsid w:val="000352A8"/>
    <w:rsid w:val="000353E5"/>
    <w:rsid w:val="00035427"/>
    <w:rsid w:val="000354C5"/>
    <w:rsid w:val="00035569"/>
    <w:rsid w:val="000356CD"/>
    <w:rsid w:val="000358BA"/>
    <w:rsid w:val="000358E5"/>
    <w:rsid w:val="0003590D"/>
    <w:rsid w:val="00035933"/>
    <w:rsid w:val="00035A88"/>
    <w:rsid w:val="00035C8D"/>
    <w:rsid w:val="00035D4E"/>
    <w:rsid w:val="00035DB2"/>
    <w:rsid w:val="00035E59"/>
    <w:rsid w:val="000360A3"/>
    <w:rsid w:val="000360CE"/>
    <w:rsid w:val="000360D6"/>
    <w:rsid w:val="000360E2"/>
    <w:rsid w:val="000360EC"/>
    <w:rsid w:val="00036119"/>
    <w:rsid w:val="00036266"/>
    <w:rsid w:val="00036272"/>
    <w:rsid w:val="00036342"/>
    <w:rsid w:val="000363B8"/>
    <w:rsid w:val="000363E0"/>
    <w:rsid w:val="00036439"/>
    <w:rsid w:val="00036578"/>
    <w:rsid w:val="00036CDC"/>
    <w:rsid w:val="00036CDD"/>
    <w:rsid w:val="00036D0E"/>
    <w:rsid w:val="00036D1E"/>
    <w:rsid w:val="00036F77"/>
    <w:rsid w:val="00036FA8"/>
    <w:rsid w:val="00036FD1"/>
    <w:rsid w:val="00037035"/>
    <w:rsid w:val="0003714C"/>
    <w:rsid w:val="0003716E"/>
    <w:rsid w:val="000371E8"/>
    <w:rsid w:val="0003723A"/>
    <w:rsid w:val="0003729A"/>
    <w:rsid w:val="00037437"/>
    <w:rsid w:val="00037593"/>
    <w:rsid w:val="000375EB"/>
    <w:rsid w:val="000375FD"/>
    <w:rsid w:val="00037749"/>
    <w:rsid w:val="000378AD"/>
    <w:rsid w:val="00037B83"/>
    <w:rsid w:val="00037BAF"/>
    <w:rsid w:val="00037BBB"/>
    <w:rsid w:val="00037C06"/>
    <w:rsid w:val="00037C90"/>
    <w:rsid w:val="00037E6A"/>
    <w:rsid w:val="00037F52"/>
    <w:rsid w:val="0004003B"/>
    <w:rsid w:val="00040047"/>
    <w:rsid w:val="000402BD"/>
    <w:rsid w:val="00040430"/>
    <w:rsid w:val="0004052F"/>
    <w:rsid w:val="000406EA"/>
    <w:rsid w:val="00040734"/>
    <w:rsid w:val="000408FD"/>
    <w:rsid w:val="00040A6B"/>
    <w:rsid w:val="00040AC2"/>
    <w:rsid w:val="00040ADA"/>
    <w:rsid w:val="00040B7A"/>
    <w:rsid w:val="00040B87"/>
    <w:rsid w:val="00040D1B"/>
    <w:rsid w:val="00040D62"/>
    <w:rsid w:val="00040DB5"/>
    <w:rsid w:val="00040DE1"/>
    <w:rsid w:val="00040E0B"/>
    <w:rsid w:val="00040E4B"/>
    <w:rsid w:val="00040E6A"/>
    <w:rsid w:val="00040E86"/>
    <w:rsid w:val="000410B3"/>
    <w:rsid w:val="000410B7"/>
    <w:rsid w:val="000410E6"/>
    <w:rsid w:val="00041373"/>
    <w:rsid w:val="0004141B"/>
    <w:rsid w:val="0004147D"/>
    <w:rsid w:val="000414B6"/>
    <w:rsid w:val="00041543"/>
    <w:rsid w:val="00041585"/>
    <w:rsid w:val="000415DB"/>
    <w:rsid w:val="0004161F"/>
    <w:rsid w:val="00041769"/>
    <w:rsid w:val="00041986"/>
    <w:rsid w:val="00041AEE"/>
    <w:rsid w:val="00041AF2"/>
    <w:rsid w:val="00041B43"/>
    <w:rsid w:val="00041C16"/>
    <w:rsid w:val="00041C61"/>
    <w:rsid w:val="00041CD7"/>
    <w:rsid w:val="00041CF5"/>
    <w:rsid w:val="00041D8D"/>
    <w:rsid w:val="00041E02"/>
    <w:rsid w:val="00041E4A"/>
    <w:rsid w:val="00041E97"/>
    <w:rsid w:val="00041F14"/>
    <w:rsid w:val="00041FD8"/>
    <w:rsid w:val="000420ED"/>
    <w:rsid w:val="00042269"/>
    <w:rsid w:val="000424CA"/>
    <w:rsid w:val="0004262B"/>
    <w:rsid w:val="000428D9"/>
    <w:rsid w:val="000428F4"/>
    <w:rsid w:val="000429A7"/>
    <w:rsid w:val="000429AF"/>
    <w:rsid w:val="00042C79"/>
    <w:rsid w:val="00042DB1"/>
    <w:rsid w:val="00042DD4"/>
    <w:rsid w:val="00042F38"/>
    <w:rsid w:val="0004305D"/>
    <w:rsid w:val="000431FD"/>
    <w:rsid w:val="00043272"/>
    <w:rsid w:val="0004335F"/>
    <w:rsid w:val="000435E0"/>
    <w:rsid w:val="0004369D"/>
    <w:rsid w:val="000436D4"/>
    <w:rsid w:val="0004373B"/>
    <w:rsid w:val="00043800"/>
    <w:rsid w:val="00043883"/>
    <w:rsid w:val="000438CE"/>
    <w:rsid w:val="000438D3"/>
    <w:rsid w:val="00043C2A"/>
    <w:rsid w:val="00043C31"/>
    <w:rsid w:val="00043C66"/>
    <w:rsid w:val="00043C83"/>
    <w:rsid w:val="00043DDB"/>
    <w:rsid w:val="00044132"/>
    <w:rsid w:val="00044349"/>
    <w:rsid w:val="000443D0"/>
    <w:rsid w:val="0004444A"/>
    <w:rsid w:val="00044481"/>
    <w:rsid w:val="000444A5"/>
    <w:rsid w:val="000445F9"/>
    <w:rsid w:val="00044654"/>
    <w:rsid w:val="00044990"/>
    <w:rsid w:val="000449CA"/>
    <w:rsid w:val="00044AEE"/>
    <w:rsid w:val="00044C59"/>
    <w:rsid w:val="00044D09"/>
    <w:rsid w:val="00044D28"/>
    <w:rsid w:val="00044E29"/>
    <w:rsid w:val="00044E56"/>
    <w:rsid w:val="000450B1"/>
    <w:rsid w:val="000450DB"/>
    <w:rsid w:val="0004513F"/>
    <w:rsid w:val="00045207"/>
    <w:rsid w:val="00045247"/>
    <w:rsid w:val="00045292"/>
    <w:rsid w:val="000453B7"/>
    <w:rsid w:val="000453D5"/>
    <w:rsid w:val="000455D2"/>
    <w:rsid w:val="00045602"/>
    <w:rsid w:val="000456A8"/>
    <w:rsid w:val="000456EA"/>
    <w:rsid w:val="000458A5"/>
    <w:rsid w:val="000458D2"/>
    <w:rsid w:val="00045994"/>
    <w:rsid w:val="00045A64"/>
    <w:rsid w:val="00045B2B"/>
    <w:rsid w:val="00045CF0"/>
    <w:rsid w:val="00045E64"/>
    <w:rsid w:val="00045EC4"/>
    <w:rsid w:val="00046041"/>
    <w:rsid w:val="00046080"/>
    <w:rsid w:val="000460B1"/>
    <w:rsid w:val="00046182"/>
    <w:rsid w:val="000462C9"/>
    <w:rsid w:val="000463C6"/>
    <w:rsid w:val="000463E8"/>
    <w:rsid w:val="00046A2A"/>
    <w:rsid w:val="00046A6F"/>
    <w:rsid w:val="00046AE4"/>
    <w:rsid w:val="00046C02"/>
    <w:rsid w:val="00046C49"/>
    <w:rsid w:val="00046C79"/>
    <w:rsid w:val="00046C7E"/>
    <w:rsid w:val="00046D5E"/>
    <w:rsid w:val="00046D90"/>
    <w:rsid w:val="00046ECD"/>
    <w:rsid w:val="00046F18"/>
    <w:rsid w:val="00046F3C"/>
    <w:rsid w:val="0004736F"/>
    <w:rsid w:val="000474DB"/>
    <w:rsid w:val="000475AC"/>
    <w:rsid w:val="000475C7"/>
    <w:rsid w:val="000477A7"/>
    <w:rsid w:val="00047832"/>
    <w:rsid w:val="0004791C"/>
    <w:rsid w:val="00047A8A"/>
    <w:rsid w:val="00047ABA"/>
    <w:rsid w:val="00047C2B"/>
    <w:rsid w:val="00047E98"/>
    <w:rsid w:val="00047FCD"/>
    <w:rsid w:val="00047FFB"/>
    <w:rsid w:val="00050046"/>
    <w:rsid w:val="00050238"/>
    <w:rsid w:val="000504D8"/>
    <w:rsid w:val="00050594"/>
    <w:rsid w:val="00050612"/>
    <w:rsid w:val="00050823"/>
    <w:rsid w:val="000508B1"/>
    <w:rsid w:val="0005091B"/>
    <w:rsid w:val="00050A68"/>
    <w:rsid w:val="00050A95"/>
    <w:rsid w:val="00050B11"/>
    <w:rsid w:val="00050BAE"/>
    <w:rsid w:val="00050BC1"/>
    <w:rsid w:val="00050C71"/>
    <w:rsid w:val="00050C99"/>
    <w:rsid w:val="00050DA8"/>
    <w:rsid w:val="00050FA5"/>
    <w:rsid w:val="0005109C"/>
    <w:rsid w:val="0005124F"/>
    <w:rsid w:val="00051298"/>
    <w:rsid w:val="0005138B"/>
    <w:rsid w:val="0005167D"/>
    <w:rsid w:val="0005172D"/>
    <w:rsid w:val="00051925"/>
    <w:rsid w:val="00051959"/>
    <w:rsid w:val="00051B34"/>
    <w:rsid w:val="00051D33"/>
    <w:rsid w:val="0005214E"/>
    <w:rsid w:val="000521E2"/>
    <w:rsid w:val="00052328"/>
    <w:rsid w:val="0005239F"/>
    <w:rsid w:val="00052554"/>
    <w:rsid w:val="000525BF"/>
    <w:rsid w:val="000525F8"/>
    <w:rsid w:val="0005266D"/>
    <w:rsid w:val="000526C8"/>
    <w:rsid w:val="000526F2"/>
    <w:rsid w:val="00052712"/>
    <w:rsid w:val="0005283F"/>
    <w:rsid w:val="00052894"/>
    <w:rsid w:val="000528B6"/>
    <w:rsid w:val="0005293F"/>
    <w:rsid w:val="00052AE7"/>
    <w:rsid w:val="00052C27"/>
    <w:rsid w:val="00052CF0"/>
    <w:rsid w:val="00052E9B"/>
    <w:rsid w:val="00052F14"/>
    <w:rsid w:val="00052F46"/>
    <w:rsid w:val="00052F98"/>
    <w:rsid w:val="0005307A"/>
    <w:rsid w:val="000530C0"/>
    <w:rsid w:val="000530C4"/>
    <w:rsid w:val="00053100"/>
    <w:rsid w:val="00053137"/>
    <w:rsid w:val="00053216"/>
    <w:rsid w:val="0005324A"/>
    <w:rsid w:val="0005324D"/>
    <w:rsid w:val="00053601"/>
    <w:rsid w:val="000536CD"/>
    <w:rsid w:val="00053A43"/>
    <w:rsid w:val="00053A8B"/>
    <w:rsid w:val="00053B10"/>
    <w:rsid w:val="00053BF0"/>
    <w:rsid w:val="00053CD6"/>
    <w:rsid w:val="00053D0E"/>
    <w:rsid w:val="00053F36"/>
    <w:rsid w:val="00053F40"/>
    <w:rsid w:val="00053FC1"/>
    <w:rsid w:val="000540CC"/>
    <w:rsid w:val="00054137"/>
    <w:rsid w:val="00054376"/>
    <w:rsid w:val="0005444C"/>
    <w:rsid w:val="00054495"/>
    <w:rsid w:val="000544A8"/>
    <w:rsid w:val="000544BB"/>
    <w:rsid w:val="00054590"/>
    <w:rsid w:val="00054632"/>
    <w:rsid w:val="00054666"/>
    <w:rsid w:val="00054695"/>
    <w:rsid w:val="00054997"/>
    <w:rsid w:val="00054A26"/>
    <w:rsid w:val="00054A51"/>
    <w:rsid w:val="00054A7E"/>
    <w:rsid w:val="00054ABC"/>
    <w:rsid w:val="00054AE6"/>
    <w:rsid w:val="00054B1D"/>
    <w:rsid w:val="00054C57"/>
    <w:rsid w:val="00054C93"/>
    <w:rsid w:val="00054CC4"/>
    <w:rsid w:val="00054CD5"/>
    <w:rsid w:val="00054D5D"/>
    <w:rsid w:val="00054EB4"/>
    <w:rsid w:val="0005504B"/>
    <w:rsid w:val="000551D7"/>
    <w:rsid w:val="000552BE"/>
    <w:rsid w:val="000554D1"/>
    <w:rsid w:val="0005550A"/>
    <w:rsid w:val="0005554B"/>
    <w:rsid w:val="0005560D"/>
    <w:rsid w:val="0005562F"/>
    <w:rsid w:val="00055738"/>
    <w:rsid w:val="000557C2"/>
    <w:rsid w:val="000557D0"/>
    <w:rsid w:val="00055802"/>
    <w:rsid w:val="0005586E"/>
    <w:rsid w:val="00055A6F"/>
    <w:rsid w:val="00055AE2"/>
    <w:rsid w:val="00055B12"/>
    <w:rsid w:val="00055B78"/>
    <w:rsid w:val="00055BDA"/>
    <w:rsid w:val="00055E3F"/>
    <w:rsid w:val="00055E62"/>
    <w:rsid w:val="00056006"/>
    <w:rsid w:val="00056017"/>
    <w:rsid w:val="00056065"/>
    <w:rsid w:val="000562AE"/>
    <w:rsid w:val="00056447"/>
    <w:rsid w:val="00056760"/>
    <w:rsid w:val="00056881"/>
    <w:rsid w:val="00056908"/>
    <w:rsid w:val="0005694B"/>
    <w:rsid w:val="00056964"/>
    <w:rsid w:val="00056A35"/>
    <w:rsid w:val="00056B3D"/>
    <w:rsid w:val="00056C32"/>
    <w:rsid w:val="00056E48"/>
    <w:rsid w:val="00056ED1"/>
    <w:rsid w:val="0005705D"/>
    <w:rsid w:val="000572A1"/>
    <w:rsid w:val="00057306"/>
    <w:rsid w:val="0005731E"/>
    <w:rsid w:val="0005736F"/>
    <w:rsid w:val="000573A8"/>
    <w:rsid w:val="00057445"/>
    <w:rsid w:val="00057487"/>
    <w:rsid w:val="000574DF"/>
    <w:rsid w:val="0005762D"/>
    <w:rsid w:val="0005798D"/>
    <w:rsid w:val="0005798E"/>
    <w:rsid w:val="000579B8"/>
    <w:rsid w:val="00057AEF"/>
    <w:rsid w:val="00057D28"/>
    <w:rsid w:val="00057D51"/>
    <w:rsid w:val="00057DB4"/>
    <w:rsid w:val="00057DE8"/>
    <w:rsid w:val="00057DF2"/>
    <w:rsid w:val="00057E96"/>
    <w:rsid w:val="00057EA2"/>
    <w:rsid w:val="00060040"/>
    <w:rsid w:val="0006008E"/>
    <w:rsid w:val="000600EE"/>
    <w:rsid w:val="00060268"/>
    <w:rsid w:val="0006048E"/>
    <w:rsid w:val="00060630"/>
    <w:rsid w:val="00060827"/>
    <w:rsid w:val="0006085C"/>
    <w:rsid w:val="00060962"/>
    <w:rsid w:val="00060970"/>
    <w:rsid w:val="00060A50"/>
    <w:rsid w:val="00060AEB"/>
    <w:rsid w:val="00060C6A"/>
    <w:rsid w:val="00060DBD"/>
    <w:rsid w:val="00060E1C"/>
    <w:rsid w:val="00060E55"/>
    <w:rsid w:val="00060E77"/>
    <w:rsid w:val="00060EFC"/>
    <w:rsid w:val="00060F27"/>
    <w:rsid w:val="00060FDE"/>
    <w:rsid w:val="00061081"/>
    <w:rsid w:val="000612C5"/>
    <w:rsid w:val="000615AE"/>
    <w:rsid w:val="00061627"/>
    <w:rsid w:val="000617F1"/>
    <w:rsid w:val="00061820"/>
    <w:rsid w:val="00061A2D"/>
    <w:rsid w:val="00061A4C"/>
    <w:rsid w:val="00061AA7"/>
    <w:rsid w:val="00061AD5"/>
    <w:rsid w:val="00061D55"/>
    <w:rsid w:val="00062009"/>
    <w:rsid w:val="0006201B"/>
    <w:rsid w:val="00062024"/>
    <w:rsid w:val="000620FD"/>
    <w:rsid w:val="00062213"/>
    <w:rsid w:val="00062280"/>
    <w:rsid w:val="00062328"/>
    <w:rsid w:val="00062336"/>
    <w:rsid w:val="00062397"/>
    <w:rsid w:val="00062405"/>
    <w:rsid w:val="0006240E"/>
    <w:rsid w:val="000624B2"/>
    <w:rsid w:val="000625E4"/>
    <w:rsid w:val="00062724"/>
    <w:rsid w:val="00062739"/>
    <w:rsid w:val="000627AE"/>
    <w:rsid w:val="0006284F"/>
    <w:rsid w:val="000628A8"/>
    <w:rsid w:val="000628BF"/>
    <w:rsid w:val="00062A42"/>
    <w:rsid w:val="00062C00"/>
    <w:rsid w:val="00062E6A"/>
    <w:rsid w:val="00062E9C"/>
    <w:rsid w:val="00062E9F"/>
    <w:rsid w:val="00062FC5"/>
    <w:rsid w:val="00063028"/>
    <w:rsid w:val="00063058"/>
    <w:rsid w:val="0006306A"/>
    <w:rsid w:val="0006312C"/>
    <w:rsid w:val="0006352A"/>
    <w:rsid w:val="000635D7"/>
    <w:rsid w:val="0006369C"/>
    <w:rsid w:val="000637B3"/>
    <w:rsid w:val="000637C4"/>
    <w:rsid w:val="00063916"/>
    <w:rsid w:val="00063933"/>
    <w:rsid w:val="00063997"/>
    <w:rsid w:val="00063BA9"/>
    <w:rsid w:val="00063D13"/>
    <w:rsid w:val="00063D16"/>
    <w:rsid w:val="00063DDD"/>
    <w:rsid w:val="00063DF0"/>
    <w:rsid w:val="00063F5D"/>
    <w:rsid w:val="00063FA0"/>
    <w:rsid w:val="000640C7"/>
    <w:rsid w:val="00064158"/>
    <w:rsid w:val="0006416A"/>
    <w:rsid w:val="000641F6"/>
    <w:rsid w:val="000642FE"/>
    <w:rsid w:val="00064304"/>
    <w:rsid w:val="00064330"/>
    <w:rsid w:val="0006447C"/>
    <w:rsid w:val="000646FE"/>
    <w:rsid w:val="000647B9"/>
    <w:rsid w:val="00064916"/>
    <w:rsid w:val="00064A46"/>
    <w:rsid w:val="00064A56"/>
    <w:rsid w:val="00064A89"/>
    <w:rsid w:val="00064B3C"/>
    <w:rsid w:val="00064BD4"/>
    <w:rsid w:val="00064C70"/>
    <w:rsid w:val="00064CCB"/>
    <w:rsid w:val="00064D7A"/>
    <w:rsid w:val="00064DDD"/>
    <w:rsid w:val="00064F05"/>
    <w:rsid w:val="00064F85"/>
    <w:rsid w:val="00065283"/>
    <w:rsid w:val="00065333"/>
    <w:rsid w:val="00065339"/>
    <w:rsid w:val="00065377"/>
    <w:rsid w:val="0006538F"/>
    <w:rsid w:val="000653A9"/>
    <w:rsid w:val="00065522"/>
    <w:rsid w:val="0006565D"/>
    <w:rsid w:val="00065750"/>
    <w:rsid w:val="0006583B"/>
    <w:rsid w:val="00065A9F"/>
    <w:rsid w:val="00065B1A"/>
    <w:rsid w:val="00065BAE"/>
    <w:rsid w:val="00065BD3"/>
    <w:rsid w:val="00065C58"/>
    <w:rsid w:val="00065CE0"/>
    <w:rsid w:val="00065D07"/>
    <w:rsid w:val="00065D55"/>
    <w:rsid w:val="00065D5A"/>
    <w:rsid w:val="00065E3E"/>
    <w:rsid w:val="00065E42"/>
    <w:rsid w:val="00065F7F"/>
    <w:rsid w:val="00065FE1"/>
    <w:rsid w:val="0006612C"/>
    <w:rsid w:val="0006617E"/>
    <w:rsid w:val="000661BF"/>
    <w:rsid w:val="0006624D"/>
    <w:rsid w:val="00066373"/>
    <w:rsid w:val="000664F8"/>
    <w:rsid w:val="00066526"/>
    <w:rsid w:val="00066586"/>
    <w:rsid w:val="0006660F"/>
    <w:rsid w:val="000667D2"/>
    <w:rsid w:val="00066801"/>
    <w:rsid w:val="0006685E"/>
    <w:rsid w:val="000668F9"/>
    <w:rsid w:val="00066A14"/>
    <w:rsid w:val="00066C2C"/>
    <w:rsid w:val="00066C7F"/>
    <w:rsid w:val="00066E5C"/>
    <w:rsid w:val="00066FA2"/>
    <w:rsid w:val="000670FA"/>
    <w:rsid w:val="00067109"/>
    <w:rsid w:val="0006710D"/>
    <w:rsid w:val="000673B2"/>
    <w:rsid w:val="00067449"/>
    <w:rsid w:val="00067530"/>
    <w:rsid w:val="000675BE"/>
    <w:rsid w:val="000676B8"/>
    <w:rsid w:val="00067795"/>
    <w:rsid w:val="0006781A"/>
    <w:rsid w:val="00067823"/>
    <w:rsid w:val="00067836"/>
    <w:rsid w:val="000679EF"/>
    <w:rsid w:val="00067B09"/>
    <w:rsid w:val="00067CCE"/>
    <w:rsid w:val="00067F3E"/>
    <w:rsid w:val="00067FC2"/>
    <w:rsid w:val="0007008F"/>
    <w:rsid w:val="000700EA"/>
    <w:rsid w:val="0007019D"/>
    <w:rsid w:val="00070296"/>
    <w:rsid w:val="000702E2"/>
    <w:rsid w:val="00070341"/>
    <w:rsid w:val="000704D8"/>
    <w:rsid w:val="00070532"/>
    <w:rsid w:val="000705DB"/>
    <w:rsid w:val="000705E5"/>
    <w:rsid w:val="0007063D"/>
    <w:rsid w:val="000707E6"/>
    <w:rsid w:val="000708B5"/>
    <w:rsid w:val="00070B2E"/>
    <w:rsid w:val="00070C89"/>
    <w:rsid w:val="00070D24"/>
    <w:rsid w:val="00070E0C"/>
    <w:rsid w:val="00070E24"/>
    <w:rsid w:val="00070E54"/>
    <w:rsid w:val="00070F1D"/>
    <w:rsid w:val="00070F20"/>
    <w:rsid w:val="00071063"/>
    <w:rsid w:val="0007111F"/>
    <w:rsid w:val="000711D5"/>
    <w:rsid w:val="0007125D"/>
    <w:rsid w:val="000713D3"/>
    <w:rsid w:val="00071405"/>
    <w:rsid w:val="000714A2"/>
    <w:rsid w:val="000714D3"/>
    <w:rsid w:val="000715CB"/>
    <w:rsid w:val="00071679"/>
    <w:rsid w:val="000716C3"/>
    <w:rsid w:val="00071732"/>
    <w:rsid w:val="000717DF"/>
    <w:rsid w:val="0007191C"/>
    <w:rsid w:val="00071AB9"/>
    <w:rsid w:val="00071AD9"/>
    <w:rsid w:val="00071B75"/>
    <w:rsid w:val="00071B92"/>
    <w:rsid w:val="00071C34"/>
    <w:rsid w:val="00071C63"/>
    <w:rsid w:val="00071CB3"/>
    <w:rsid w:val="00071EC4"/>
    <w:rsid w:val="00071EFE"/>
    <w:rsid w:val="00071FED"/>
    <w:rsid w:val="00072030"/>
    <w:rsid w:val="0007216B"/>
    <w:rsid w:val="00072261"/>
    <w:rsid w:val="00072442"/>
    <w:rsid w:val="00072521"/>
    <w:rsid w:val="00072595"/>
    <w:rsid w:val="000727A8"/>
    <w:rsid w:val="0007283E"/>
    <w:rsid w:val="00072900"/>
    <w:rsid w:val="00072BE0"/>
    <w:rsid w:val="00072C5D"/>
    <w:rsid w:val="00072C95"/>
    <w:rsid w:val="00072D1C"/>
    <w:rsid w:val="00072E54"/>
    <w:rsid w:val="00072FA0"/>
    <w:rsid w:val="00073031"/>
    <w:rsid w:val="0007303B"/>
    <w:rsid w:val="000732F4"/>
    <w:rsid w:val="00073406"/>
    <w:rsid w:val="000735B5"/>
    <w:rsid w:val="0007367F"/>
    <w:rsid w:val="000738FC"/>
    <w:rsid w:val="00073923"/>
    <w:rsid w:val="00073A3F"/>
    <w:rsid w:val="00073A7F"/>
    <w:rsid w:val="00073BFE"/>
    <w:rsid w:val="00073D08"/>
    <w:rsid w:val="00073DA9"/>
    <w:rsid w:val="00073DCF"/>
    <w:rsid w:val="00073EA3"/>
    <w:rsid w:val="00073ECE"/>
    <w:rsid w:val="00073F3A"/>
    <w:rsid w:val="00074021"/>
    <w:rsid w:val="0007404C"/>
    <w:rsid w:val="000740F6"/>
    <w:rsid w:val="00074157"/>
    <w:rsid w:val="000741CC"/>
    <w:rsid w:val="00074238"/>
    <w:rsid w:val="000742CF"/>
    <w:rsid w:val="000742D7"/>
    <w:rsid w:val="00074363"/>
    <w:rsid w:val="0007439F"/>
    <w:rsid w:val="000744A6"/>
    <w:rsid w:val="00074541"/>
    <w:rsid w:val="00074570"/>
    <w:rsid w:val="00074583"/>
    <w:rsid w:val="000745F3"/>
    <w:rsid w:val="0007468F"/>
    <w:rsid w:val="00074898"/>
    <w:rsid w:val="0007489D"/>
    <w:rsid w:val="000748E3"/>
    <w:rsid w:val="00074919"/>
    <w:rsid w:val="00074959"/>
    <w:rsid w:val="00074A82"/>
    <w:rsid w:val="00074A99"/>
    <w:rsid w:val="00074AB1"/>
    <w:rsid w:val="00074ABE"/>
    <w:rsid w:val="00074ADF"/>
    <w:rsid w:val="00074B96"/>
    <w:rsid w:val="00074B9D"/>
    <w:rsid w:val="00074D03"/>
    <w:rsid w:val="00074E1A"/>
    <w:rsid w:val="000750FF"/>
    <w:rsid w:val="00075107"/>
    <w:rsid w:val="0007517D"/>
    <w:rsid w:val="0007526C"/>
    <w:rsid w:val="000752D4"/>
    <w:rsid w:val="00075319"/>
    <w:rsid w:val="0007531F"/>
    <w:rsid w:val="00075337"/>
    <w:rsid w:val="00075361"/>
    <w:rsid w:val="00075384"/>
    <w:rsid w:val="00075446"/>
    <w:rsid w:val="000755A6"/>
    <w:rsid w:val="00075709"/>
    <w:rsid w:val="00075723"/>
    <w:rsid w:val="0007589B"/>
    <w:rsid w:val="000758C3"/>
    <w:rsid w:val="00075926"/>
    <w:rsid w:val="00075944"/>
    <w:rsid w:val="00075ACF"/>
    <w:rsid w:val="00075B25"/>
    <w:rsid w:val="00075B50"/>
    <w:rsid w:val="00075B84"/>
    <w:rsid w:val="00075D0C"/>
    <w:rsid w:val="00075DE8"/>
    <w:rsid w:val="00075F5C"/>
    <w:rsid w:val="0007600B"/>
    <w:rsid w:val="0007615A"/>
    <w:rsid w:val="00076212"/>
    <w:rsid w:val="000763E5"/>
    <w:rsid w:val="000763FB"/>
    <w:rsid w:val="00076737"/>
    <w:rsid w:val="00076756"/>
    <w:rsid w:val="000767DC"/>
    <w:rsid w:val="0007686F"/>
    <w:rsid w:val="000768CF"/>
    <w:rsid w:val="00076AE5"/>
    <w:rsid w:val="00076D02"/>
    <w:rsid w:val="00076EF0"/>
    <w:rsid w:val="00076FC0"/>
    <w:rsid w:val="00077055"/>
    <w:rsid w:val="0007737C"/>
    <w:rsid w:val="000773E2"/>
    <w:rsid w:val="00077418"/>
    <w:rsid w:val="00077541"/>
    <w:rsid w:val="00077732"/>
    <w:rsid w:val="000777D2"/>
    <w:rsid w:val="00077860"/>
    <w:rsid w:val="000778AB"/>
    <w:rsid w:val="00077A9E"/>
    <w:rsid w:val="00077B46"/>
    <w:rsid w:val="00077B48"/>
    <w:rsid w:val="00077C2A"/>
    <w:rsid w:val="00080072"/>
    <w:rsid w:val="000801AE"/>
    <w:rsid w:val="00080211"/>
    <w:rsid w:val="0008023A"/>
    <w:rsid w:val="0008026A"/>
    <w:rsid w:val="0008060A"/>
    <w:rsid w:val="00080638"/>
    <w:rsid w:val="00080A69"/>
    <w:rsid w:val="00080D8D"/>
    <w:rsid w:val="00080DF2"/>
    <w:rsid w:val="00080E50"/>
    <w:rsid w:val="00080F00"/>
    <w:rsid w:val="00080F52"/>
    <w:rsid w:val="00081028"/>
    <w:rsid w:val="00081122"/>
    <w:rsid w:val="000813E1"/>
    <w:rsid w:val="00081597"/>
    <w:rsid w:val="00081616"/>
    <w:rsid w:val="000816D8"/>
    <w:rsid w:val="00081771"/>
    <w:rsid w:val="000817D1"/>
    <w:rsid w:val="00081B1C"/>
    <w:rsid w:val="00081B8E"/>
    <w:rsid w:val="00081BE1"/>
    <w:rsid w:val="00081C07"/>
    <w:rsid w:val="00081C3C"/>
    <w:rsid w:val="00081C5E"/>
    <w:rsid w:val="00081DBA"/>
    <w:rsid w:val="00081EDB"/>
    <w:rsid w:val="0008206C"/>
    <w:rsid w:val="000822F3"/>
    <w:rsid w:val="00082308"/>
    <w:rsid w:val="0008233B"/>
    <w:rsid w:val="00082376"/>
    <w:rsid w:val="00082392"/>
    <w:rsid w:val="000823B5"/>
    <w:rsid w:val="00082443"/>
    <w:rsid w:val="00082685"/>
    <w:rsid w:val="000826FE"/>
    <w:rsid w:val="000827CF"/>
    <w:rsid w:val="00082829"/>
    <w:rsid w:val="000829F4"/>
    <w:rsid w:val="00082A04"/>
    <w:rsid w:val="00082B92"/>
    <w:rsid w:val="00082C18"/>
    <w:rsid w:val="00082CEA"/>
    <w:rsid w:val="00082DF7"/>
    <w:rsid w:val="00082E20"/>
    <w:rsid w:val="00082E4F"/>
    <w:rsid w:val="00082EDE"/>
    <w:rsid w:val="00082EDF"/>
    <w:rsid w:val="00082F97"/>
    <w:rsid w:val="00083046"/>
    <w:rsid w:val="0008305C"/>
    <w:rsid w:val="0008308F"/>
    <w:rsid w:val="00083111"/>
    <w:rsid w:val="0008315C"/>
    <w:rsid w:val="00083417"/>
    <w:rsid w:val="0008352E"/>
    <w:rsid w:val="00083571"/>
    <w:rsid w:val="00083679"/>
    <w:rsid w:val="00083873"/>
    <w:rsid w:val="00083921"/>
    <w:rsid w:val="00083965"/>
    <w:rsid w:val="00083B9A"/>
    <w:rsid w:val="00083BE7"/>
    <w:rsid w:val="00083C53"/>
    <w:rsid w:val="00083CA2"/>
    <w:rsid w:val="00083D76"/>
    <w:rsid w:val="00083DC9"/>
    <w:rsid w:val="00083E96"/>
    <w:rsid w:val="00083EB1"/>
    <w:rsid w:val="0008409C"/>
    <w:rsid w:val="0008422D"/>
    <w:rsid w:val="00084272"/>
    <w:rsid w:val="0008431C"/>
    <w:rsid w:val="000843E7"/>
    <w:rsid w:val="0008457C"/>
    <w:rsid w:val="0008461C"/>
    <w:rsid w:val="00084658"/>
    <w:rsid w:val="000846C2"/>
    <w:rsid w:val="00084728"/>
    <w:rsid w:val="0008492E"/>
    <w:rsid w:val="000849A6"/>
    <w:rsid w:val="000849A9"/>
    <w:rsid w:val="00084D9E"/>
    <w:rsid w:val="00085146"/>
    <w:rsid w:val="0008518D"/>
    <w:rsid w:val="000852B2"/>
    <w:rsid w:val="00085399"/>
    <w:rsid w:val="0008540C"/>
    <w:rsid w:val="00085415"/>
    <w:rsid w:val="000855F3"/>
    <w:rsid w:val="000855F8"/>
    <w:rsid w:val="00085668"/>
    <w:rsid w:val="000856D6"/>
    <w:rsid w:val="0008571C"/>
    <w:rsid w:val="0008576F"/>
    <w:rsid w:val="00085847"/>
    <w:rsid w:val="000858F5"/>
    <w:rsid w:val="00085A95"/>
    <w:rsid w:val="00085B2E"/>
    <w:rsid w:val="00085B93"/>
    <w:rsid w:val="00085E95"/>
    <w:rsid w:val="00085FB3"/>
    <w:rsid w:val="00086084"/>
    <w:rsid w:val="0008613C"/>
    <w:rsid w:val="00086343"/>
    <w:rsid w:val="000863A0"/>
    <w:rsid w:val="000865A2"/>
    <w:rsid w:val="00086683"/>
    <w:rsid w:val="000866B0"/>
    <w:rsid w:val="000868BC"/>
    <w:rsid w:val="0008695E"/>
    <w:rsid w:val="00086965"/>
    <w:rsid w:val="00086972"/>
    <w:rsid w:val="000869FE"/>
    <w:rsid w:val="00086B07"/>
    <w:rsid w:val="00086C16"/>
    <w:rsid w:val="00086D30"/>
    <w:rsid w:val="00086E41"/>
    <w:rsid w:val="00086F6A"/>
    <w:rsid w:val="00086FB0"/>
    <w:rsid w:val="000870B2"/>
    <w:rsid w:val="0008710F"/>
    <w:rsid w:val="000871E3"/>
    <w:rsid w:val="000872B4"/>
    <w:rsid w:val="000873EB"/>
    <w:rsid w:val="000874A9"/>
    <w:rsid w:val="00087567"/>
    <w:rsid w:val="000875BB"/>
    <w:rsid w:val="00087836"/>
    <w:rsid w:val="00087864"/>
    <w:rsid w:val="000878AA"/>
    <w:rsid w:val="000878ED"/>
    <w:rsid w:val="0008797E"/>
    <w:rsid w:val="00087AE8"/>
    <w:rsid w:val="00087EC6"/>
    <w:rsid w:val="00087F2C"/>
    <w:rsid w:val="0009015B"/>
    <w:rsid w:val="00090202"/>
    <w:rsid w:val="00090448"/>
    <w:rsid w:val="00090458"/>
    <w:rsid w:val="00090566"/>
    <w:rsid w:val="000905FD"/>
    <w:rsid w:val="0009073F"/>
    <w:rsid w:val="0009095F"/>
    <w:rsid w:val="0009098D"/>
    <w:rsid w:val="000909A4"/>
    <w:rsid w:val="00090C7C"/>
    <w:rsid w:val="00090CF5"/>
    <w:rsid w:val="00090D55"/>
    <w:rsid w:val="00090DD6"/>
    <w:rsid w:val="00090E6F"/>
    <w:rsid w:val="00090EBA"/>
    <w:rsid w:val="00091019"/>
    <w:rsid w:val="00091021"/>
    <w:rsid w:val="000910A7"/>
    <w:rsid w:val="000912A1"/>
    <w:rsid w:val="000912F8"/>
    <w:rsid w:val="00091460"/>
    <w:rsid w:val="000914DA"/>
    <w:rsid w:val="000914F7"/>
    <w:rsid w:val="00091569"/>
    <w:rsid w:val="00091733"/>
    <w:rsid w:val="00091780"/>
    <w:rsid w:val="00091826"/>
    <w:rsid w:val="0009194A"/>
    <w:rsid w:val="00091982"/>
    <w:rsid w:val="00091A8F"/>
    <w:rsid w:val="00091AA1"/>
    <w:rsid w:val="00091B12"/>
    <w:rsid w:val="00091B6F"/>
    <w:rsid w:val="00091CA5"/>
    <w:rsid w:val="00091D96"/>
    <w:rsid w:val="0009202D"/>
    <w:rsid w:val="00092239"/>
    <w:rsid w:val="000922EB"/>
    <w:rsid w:val="000922FB"/>
    <w:rsid w:val="00092343"/>
    <w:rsid w:val="0009238E"/>
    <w:rsid w:val="000923A7"/>
    <w:rsid w:val="000926E5"/>
    <w:rsid w:val="0009295F"/>
    <w:rsid w:val="000929C2"/>
    <w:rsid w:val="00092BB5"/>
    <w:rsid w:val="00092CBA"/>
    <w:rsid w:val="00092D1F"/>
    <w:rsid w:val="00092D29"/>
    <w:rsid w:val="00092DCB"/>
    <w:rsid w:val="00092DCE"/>
    <w:rsid w:val="00092F72"/>
    <w:rsid w:val="00092FE7"/>
    <w:rsid w:val="00092FEC"/>
    <w:rsid w:val="0009316F"/>
    <w:rsid w:val="000931F2"/>
    <w:rsid w:val="000933C7"/>
    <w:rsid w:val="00093436"/>
    <w:rsid w:val="0009346B"/>
    <w:rsid w:val="0009348C"/>
    <w:rsid w:val="0009371F"/>
    <w:rsid w:val="000937AB"/>
    <w:rsid w:val="000938A0"/>
    <w:rsid w:val="000938DC"/>
    <w:rsid w:val="00093B01"/>
    <w:rsid w:val="00093C80"/>
    <w:rsid w:val="00093CA7"/>
    <w:rsid w:val="00093DA5"/>
    <w:rsid w:val="00093DA7"/>
    <w:rsid w:val="00093DBA"/>
    <w:rsid w:val="00093EEC"/>
    <w:rsid w:val="00093FA2"/>
    <w:rsid w:val="00094214"/>
    <w:rsid w:val="0009425C"/>
    <w:rsid w:val="00094682"/>
    <w:rsid w:val="000946D1"/>
    <w:rsid w:val="00094752"/>
    <w:rsid w:val="000947E9"/>
    <w:rsid w:val="00094994"/>
    <w:rsid w:val="000949B3"/>
    <w:rsid w:val="00094AC8"/>
    <w:rsid w:val="00094C87"/>
    <w:rsid w:val="00094CAB"/>
    <w:rsid w:val="00094CB6"/>
    <w:rsid w:val="00094F0E"/>
    <w:rsid w:val="00094F71"/>
    <w:rsid w:val="00094F96"/>
    <w:rsid w:val="000950D0"/>
    <w:rsid w:val="00095264"/>
    <w:rsid w:val="00095359"/>
    <w:rsid w:val="0009541B"/>
    <w:rsid w:val="00095648"/>
    <w:rsid w:val="0009566B"/>
    <w:rsid w:val="0009597C"/>
    <w:rsid w:val="000959CB"/>
    <w:rsid w:val="00095A2E"/>
    <w:rsid w:val="00095AB5"/>
    <w:rsid w:val="00095B52"/>
    <w:rsid w:val="00095BD4"/>
    <w:rsid w:val="00095C71"/>
    <w:rsid w:val="00095DB8"/>
    <w:rsid w:val="00095DBE"/>
    <w:rsid w:val="00095DC5"/>
    <w:rsid w:val="00095EF3"/>
    <w:rsid w:val="00095F20"/>
    <w:rsid w:val="00096031"/>
    <w:rsid w:val="00096102"/>
    <w:rsid w:val="00096141"/>
    <w:rsid w:val="00096217"/>
    <w:rsid w:val="000962D7"/>
    <w:rsid w:val="000963E2"/>
    <w:rsid w:val="00096451"/>
    <w:rsid w:val="00096706"/>
    <w:rsid w:val="00096790"/>
    <w:rsid w:val="000967E6"/>
    <w:rsid w:val="000967EF"/>
    <w:rsid w:val="0009683E"/>
    <w:rsid w:val="000969A7"/>
    <w:rsid w:val="000969F7"/>
    <w:rsid w:val="00096A40"/>
    <w:rsid w:val="00096A52"/>
    <w:rsid w:val="00096AE4"/>
    <w:rsid w:val="00096AF6"/>
    <w:rsid w:val="00096B35"/>
    <w:rsid w:val="00096BC9"/>
    <w:rsid w:val="00096D0A"/>
    <w:rsid w:val="00096D2C"/>
    <w:rsid w:val="00096DE5"/>
    <w:rsid w:val="00096E45"/>
    <w:rsid w:val="00097015"/>
    <w:rsid w:val="00097086"/>
    <w:rsid w:val="00097297"/>
    <w:rsid w:val="0009729C"/>
    <w:rsid w:val="000972FE"/>
    <w:rsid w:val="000973B0"/>
    <w:rsid w:val="00097410"/>
    <w:rsid w:val="00097470"/>
    <w:rsid w:val="0009749C"/>
    <w:rsid w:val="0009755A"/>
    <w:rsid w:val="00097576"/>
    <w:rsid w:val="00097596"/>
    <w:rsid w:val="000975B0"/>
    <w:rsid w:val="0009762F"/>
    <w:rsid w:val="000976A1"/>
    <w:rsid w:val="000976DE"/>
    <w:rsid w:val="0009787E"/>
    <w:rsid w:val="000979E6"/>
    <w:rsid w:val="00097A36"/>
    <w:rsid w:val="00097A88"/>
    <w:rsid w:val="00097AA0"/>
    <w:rsid w:val="00097C38"/>
    <w:rsid w:val="00097CD3"/>
    <w:rsid w:val="00097E36"/>
    <w:rsid w:val="00097F02"/>
    <w:rsid w:val="00097FE8"/>
    <w:rsid w:val="000A00F5"/>
    <w:rsid w:val="000A011A"/>
    <w:rsid w:val="000A022F"/>
    <w:rsid w:val="000A0272"/>
    <w:rsid w:val="000A030E"/>
    <w:rsid w:val="000A0319"/>
    <w:rsid w:val="000A03E0"/>
    <w:rsid w:val="000A0439"/>
    <w:rsid w:val="000A05C1"/>
    <w:rsid w:val="000A0605"/>
    <w:rsid w:val="000A0645"/>
    <w:rsid w:val="000A069E"/>
    <w:rsid w:val="000A06CD"/>
    <w:rsid w:val="000A06FE"/>
    <w:rsid w:val="000A072B"/>
    <w:rsid w:val="000A07DA"/>
    <w:rsid w:val="000A08DE"/>
    <w:rsid w:val="000A0AC6"/>
    <w:rsid w:val="000A0B8C"/>
    <w:rsid w:val="000A0C5E"/>
    <w:rsid w:val="000A0CC9"/>
    <w:rsid w:val="000A0E4A"/>
    <w:rsid w:val="000A0F48"/>
    <w:rsid w:val="000A0F4C"/>
    <w:rsid w:val="000A0FEE"/>
    <w:rsid w:val="000A1167"/>
    <w:rsid w:val="000A1269"/>
    <w:rsid w:val="000A12F3"/>
    <w:rsid w:val="000A149F"/>
    <w:rsid w:val="000A14CD"/>
    <w:rsid w:val="000A1549"/>
    <w:rsid w:val="000A1568"/>
    <w:rsid w:val="000A158E"/>
    <w:rsid w:val="000A1631"/>
    <w:rsid w:val="000A16B4"/>
    <w:rsid w:val="000A16FB"/>
    <w:rsid w:val="000A17D8"/>
    <w:rsid w:val="000A1843"/>
    <w:rsid w:val="000A18C6"/>
    <w:rsid w:val="000A190B"/>
    <w:rsid w:val="000A19A1"/>
    <w:rsid w:val="000A1A1F"/>
    <w:rsid w:val="000A1B7A"/>
    <w:rsid w:val="000A1C7E"/>
    <w:rsid w:val="000A1CC9"/>
    <w:rsid w:val="000A1CF2"/>
    <w:rsid w:val="000A1EF3"/>
    <w:rsid w:val="000A1FF2"/>
    <w:rsid w:val="000A208F"/>
    <w:rsid w:val="000A20C4"/>
    <w:rsid w:val="000A2200"/>
    <w:rsid w:val="000A220A"/>
    <w:rsid w:val="000A2211"/>
    <w:rsid w:val="000A232D"/>
    <w:rsid w:val="000A2459"/>
    <w:rsid w:val="000A24E8"/>
    <w:rsid w:val="000A2515"/>
    <w:rsid w:val="000A26AE"/>
    <w:rsid w:val="000A270C"/>
    <w:rsid w:val="000A27F9"/>
    <w:rsid w:val="000A28C0"/>
    <w:rsid w:val="000A2A0B"/>
    <w:rsid w:val="000A2A6E"/>
    <w:rsid w:val="000A2AF6"/>
    <w:rsid w:val="000A2BB8"/>
    <w:rsid w:val="000A2C74"/>
    <w:rsid w:val="000A2E21"/>
    <w:rsid w:val="000A2E7D"/>
    <w:rsid w:val="000A2E87"/>
    <w:rsid w:val="000A2EF6"/>
    <w:rsid w:val="000A2FC4"/>
    <w:rsid w:val="000A301B"/>
    <w:rsid w:val="000A30DF"/>
    <w:rsid w:val="000A31F1"/>
    <w:rsid w:val="000A31F5"/>
    <w:rsid w:val="000A3377"/>
    <w:rsid w:val="000A339B"/>
    <w:rsid w:val="000A33CC"/>
    <w:rsid w:val="000A347E"/>
    <w:rsid w:val="000A35EA"/>
    <w:rsid w:val="000A377D"/>
    <w:rsid w:val="000A3792"/>
    <w:rsid w:val="000A38B7"/>
    <w:rsid w:val="000A3985"/>
    <w:rsid w:val="000A399E"/>
    <w:rsid w:val="000A3C0C"/>
    <w:rsid w:val="000A3C15"/>
    <w:rsid w:val="000A3E14"/>
    <w:rsid w:val="000A3ED7"/>
    <w:rsid w:val="000A3F9D"/>
    <w:rsid w:val="000A4028"/>
    <w:rsid w:val="000A4084"/>
    <w:rsid w:val="000A41A0"/>
    <w:rsid w:val="000A42A7"/>
    <w:rsid w:val="000A44C9"/>
    <w:rsid w:val="000A459B"/>
    <w:rsid w:val="000A4626"/>
    <w:rsid w:val="000A46E3"/>
    <w:rsid w:val="000A477C"/>
    <w:rsid w:val="000A488D"/>
    <w:rsid w:val="000A4969"/>
    <w:rsid w:val="000A4A2F"/>
    <w:rsid w:val="000A4A85"/>
    <w:rsid w:val="000A4CA6"/>
    <w:rsid w:val="000A4D76"/>
    <w:rsid w:val="000A4E8F"/>
    <w:rsid w:val="000A4EFA"/>
    <w:rsid w:val="000A5329"/>
    <w:rsid w:val="000A5399"/>
    <w:rsid w:val="000A539A"/>
    <w:rsid w:val="000A53B1"/>
    <w:rsid w:val="000A5445"/>
    <w:rsid w:val="000A5480"/>
    <w:rsid w:val="000A5533"/>
    <w:rsid w:val="000A5606"/>
    <w:rsid w:val="000A57B6"/>
    <w:rsid w:val="000A583B"/>
    <w:rsid w:val="000A58A4"/>
    <w:rsid w:val="000A5B53"/>
    <w:rsid w:val="000A5BC5"/>
    <w:rsid w:val="000A5D12"/>
    <w:rsid w:val="000A5DB0"/>
    <w:rsid w:val="000A5F58"/>
    <w:rsid w:val="000A618B"/>
    <w:rsid w:val="000A61EF"/>
    <w:rsid w:val="000A623D"/>
    <w:rsid w:val="000A6330"/>
    <w:rsid w:val="000A6355"/>
    <w:rsid w:val="000A6450"/>
    <w:rsid w:val="000A65B0"/>
    <w:rsid w:val="000A670B"/>
    <w:rsid w:val="000A67B7"/>
    <w:rsid w:val="000A698D"/>
    <w:rsid w:val="000A69CB"/>
    <w:rsid w:val="000A6BC4"/>
    <w:rsid w:val="000A6D9F"/>
    <w:rsid w:val="000A6DCA"/>
    <w:rsid w:val="000A6E45"/>
    <w:rsid w:val="000A6ED1"/>
    <w:rsid w:val="000A6ED6"/>
    <w:rsid w:val="000A70B6"/>
    <w:rsid w:val="000A728D"/>
    <w:rsid w:val="000A758E"/>
    <w:rsid w:val="000A76A4"/>
    <w:rsid w:val="000A76D9"/>
    <w:rsid w:val="000A77D5"/>
    <w:rsid w:val="000A7843"/>
    <w:rsid w:val="000A7949"/>
    <w:rsid w:val="000A794D"/>
    <w:rsid w:val="000A79F0"/>
    <w:rsid w:val="000A7C49"/>
    <w:rsid w:val="000A7CFA"/>
    <w:rsid w:val="000A7DEA"/>
    <w:rsid w:val="000B006E"/>
    <w:rsid w:val="000B0151"/>
    <w:rsid w:val="000B02CB"/>
    <w:rsid w:val="000B031A"/>
    <w:rsid w:val="000B045A"/>
    <w:rsid w:val="000B0547"/>
    <w:rsid w:val="000B06DE"/>
    <w:rsid w:val="000B0717"/>
    <w:rsid w:val="000B085B"/>
    <w:rsid w:val="000B08C5"/>
    <w:rsid w:val="000B096D"/>
    <w:rsid w:val="000B099C"/>
    <w:rsid w:val="000B0A68"/>
    <w:rsid w:val="000B0C1F"/>
    <w:rsid w:val="000B0E51"/>
    <w:rsid w:val="000B0E53"/>
    <w:rsid w:val="000B0F11"/>
    <w:rsid w:val="000B1037"/>
    <w:rsid w:val="000B10FE"/>
    <w:rsid w:val="000B12AC"/>
    <w:rsid w:val="000B1313"/>
    <w:rsid w:val="000B13B9"/>
    <w:rsid w:val="000B13ED"/>
    <w:rsid w:val="000B1518"/>
    <w:rsid w:val="000B15E1"/>
    <w:rsid w:val="000B163D"/>
    <w:rsid w:val="000B17A8"/>
    <w:rsid w:val="000B1888"/>
    <w:rsid w:val="000B1AFD"/>
    <w:rsid w:val="000B1BEE"/>
    <w:rsid w:val="000B1C85"/>
    <w:rsid w:val="000B1D47"/>
    <w:rsid w:val="000B1DB2"/>
    <w:rsid w:val="000B1EA7"/>
    <w:rsid w:val="000B1F90"/>
    <w:rsid w:val="000B2003"/>
    <w:rsid w:val="000B2051"/>
    <w:rsid w:val="000B2143"/>
    <w:rsid w:val="000B215E"/>
    <w:rsid w:val="000B219F"/>
    <w:rsid w:val="000B21DA"/>
    <w:rsid w:val="000B225C"/>
    <w:rsid w:val="000B2279"/>
    <w:rsid w:val="000B2323"/>
    <w:rsid w:val="000B23E2"/>
    <w:rsid w:val="000B2451"/>
    <w:rsid w:val="000B284E"/>
    <w:rsid w:val="000B285E"/>
    <w:rsid w:val="000B28AD"/>
    <w:rsid w:val="000B29C0"/>
    <w:rsid w:val="000B2AE8"/>
    <w:rsid w:val="000B2C73"/>
    <w:rsid w:val="000B2C7B"/>
    <w:rsid w:val="000B2E60"/>
    <w:rsid w:val="000B2EA7"/>
    <w:rsid w:val="000B2FF1"/>
    <w:rsid w:val="000B2FF5"/>
    <w:rsid w:val="000B309C"/>
    <w:rsid w:val="000B30D1"/>
    <w:rsid w:val="000B32E8"/>
    <w:rsid w:val="000B331E"/>
    <w:rsid w:val="000B334B"/>
    <w:rsid w:val="000B3353"/>
    <w:rsid w:val="000B33BF"/>
    <w:rsid w:val="000B33EF"/>
    <w:rsid w:val="000B352F"/>
    <w:rsid w:val="000B3752"/>
    <w:rsid w:val="000B3843"/>
    <w:rsid w:val="000B3856"/>
    <w:rsid w:val="000B38DB"/>
    <w:rsid w:val="000B3AF9"/>
    <w:rsid w:val="000B3C09"/>
    <w:rsid w:val="000B3D8C"/>
    <w:rsid w:val="000B3DCB"/>
    <w:rsid w:val="000B3E1C"/>
    <w:rsid w:val="000B3E36"/>
    <w:rsid w:val="000B3E61"/>
    <w:rsid w:val="000B3E83"/>
    <w:rsid w:val="000B3E84"/>
    <w:rsid w:val="000B3EE1"/>
    <w:rsid w:val="000B43D0"/>
    <w:rsid w:val="000B43E3"/>
    <w:rsid w:val="000B457A"/>
    <w:rsid w:val="000B464B"/>
    <w:rsid w:val="000B470C"/>
    <w:rsid w:val="000B483F"/>
    <w:rsid w:val="000B489E"/>
    <w:rsid w:val="000B489F"/>
    <w:rsid w:val="000B48C1"/>
    <w:rsid w:val="000B49F6"/>
    <w:rsid w:val="000B4AAA"/>
    <w:rsid w:val="000B4ABC"/>
    <w:rsid w:val="000B4B16"/>
    <w:rsid w:val="000B4B70"/>
    <w:rsid w:val="000B4B7A"/>
    <w:rsid w:val="000B4BDB"/>
    <w:rsid w:val="000B4DA4"/>
    <w:rsid w:val="000B4F04"/>
    <w:rsid w:val="000B4F2D"/>
    <w:rsid w:val="000B4FEE"/>
    <w:rsid w:val="000B50F8"/>
    <w:rsid w:val="000B5431"/>
    <w:rsid w:val="000B5446"/>
    <w:rsid w:val="000B54BC"/>
    <w:rsid w:val="000B5620"/>
    <w:rsid w:val="000B568D"/>
    <w:rsid w:val="000B56E9"/>
    <w:rsid w:val="000B57AF"/>
    <w:rsid w:val="000B57C6"/>
    <w:rsid w:val="000B586D"/>
    <w:rsid w:val="000B5885"/>
    <w:rsid w:val="000B590C"/>
    <w:rsid w:val="000B592A"/>
    <w:rsid w:val="000B596C"/>
    <w:rsid w:val="000B59A0"/>
    <w:rsid w:val="000B5BAA"/>
    <w:rsid w:val="000B5C0A"/>
    <w:rsid w:val="000B5D04"/>
    <w:rsid w:val="000B5D7C"/>
    <w:rsid w:val="000B5F58"/>
    <w:rsid w:val="000B5FF3"/>
    <w:rsid w:val="000B602B"/>
    <w:rsid w:val="000B6118"/>
    <w:rsid w:val="000B64CC"/>
    <w:rsid w:val="000B6665"/>
    <w:rsid w:val="000B674C"/>
    <w:rsid w:val="000B67C3"/>
    <w:rsid w:val="000B689F"/>
    <w:rsid w:val="000B6945"/>
    <w:rsid w:val="000B6980"/>
    <w:rsid w:val="000B6A62"/>
    <w:rsid w:val="000B6B52"/>
    <w:rsid w:val="000B6C8E"/>
    <w:rsid w:val="000B6D1C"/>
    <w:rsid w:val="000B6D1F"/>
    <w:rsid w:val="000B6E14"/>
    <w:rsid w:val="000B6E7D"/>
    <w:rsid w:val="000B6E88"/>
    <w:rsid w:val="000B6EB6"/>
    <w:rsid w:val="000B6EF4"/>
    <w:rsid w:val="000B6FC4"/>
    <w:rsid w:val="000B7171"/>
    <w:rsid w:val="000B7592"/>
    <w:rsid w:val="000B7625"/>
    <w:rsid w:val="000B7632"/>
    <w:rsid w:val="000B76F9"/>
    <w:rsid w:val="000B77BF"/>
    <w:rsid w:val="000B7955"/>
    <w:rsid w:val="000B7A02"/>
    <w:rsid w:val="000B7AF3"/>
    <w:rsid w:val="000B7D23"/>
    <w:rsid w:val="000B7D6A"/>
    <w:rsid w:val="000B7E3A"/>
    <w:rsid w:val="000B7F23"/>
    <w:rsid w:val="000C0064"/>
    <w:rsid w:val="000C009E"/>
    <w:rsid w:val="000C011E"/>
    <w:rsid w:val="000C014D"/>
    <w:rsid w:val="000C0192"/>
    <w:rsid w:val="000C0282"/>
    <w:rsid w:val="000C0407"/>
    <w:rsid w:val="000C0469"/>
    <w:rsid w:val="000C0497"/>
    <w:rsid w:val="000C04DD"/>
    <w:rsid w:val="000C0662"/>
    <w:rsid w:val="000C0691"/>
    <w:rsid w:val="000C0773"/>
    <w:rsid w:val="000C080D"/>
    <w:rsid w:val="000C0AAA"/>
    <w:rsid w:val="000C0B70"/>
    <w:rsid w:val="000C0CB2"/>
    <w:rsid w:val="000C0D4A"/>
    <w:rsid w:val="000C0D64"/>
    <w:rsid w:val="000C0D73"/>
    <w:rsid w:val="000C0FF5"/>
    <w:rsid w:val="000C105E"/>
    <w:rsid w:val="000C110A"/>
    <w:rsid w:val="000C11D5"/>
    <w:rsid w:val="000C1474"/>
    <w:rsid w:val="000C1535"/>
    <w:rsid w:val="000C15A3"/>
    <w:rsid w:val="000C1605"/>
    <w:rsid w:val="000C1661"/>
    <w:rsid w:val="000C1680"/>
    <w:rsid w:val="000C18DE"/>
    <w:rsid w:val="000C19FF"/>
    <w:rsid w:val="000C1D07"/>
    <w:rsid w:val="000C1DEC"/>
    <w:rsid w:val="000C1E35"/>
    <w:rsid w:val="000C1EEB"/>
    <w:rsid w:val="000C205A"/>
    <w:rsid w:val="000C207E"/>
    <w:rsid w:val="000C2167"/>
    <w:rsid w:val="000C223D"/>
    <w:rsid w:val="000C2346"/>
    <w:rsid w:val="000C2371"/>
    <w:rsid w:val="000C23B9"/>
    <w:rsid w:val="000C2606"/>
    <w:rsid w:val="000C268E"/>
    <w:rsid w:val="000C281A"/>
    <w:rsid w:val="000C2921"/>
    <w:rsid w:val="000C29C4"/>
    <w:rsid w:val="000C2A4E"/>
    <w:rsid w:val="000C2AA5"/>
    <w:rsid w:val="000C2AD0"/>
    <w:rsid w:val="000C2ADE"/>
    <w:rsid w:val="000C2BBC"/>
    <w:rsid w:val="000C2C89"/>
    <w:rsid w:val="000C2C9C"/>
    <w:rsid w:val="000C2CAD"/>
    <w:rsid w:val="000C2D03"/>
    <w:rsid w:val="000C2D90"/>
    <w:rsid w:val="000C2DBD"/>
    <w:rsid w:val="000C3088"/>
    <w:rsid w:val="000C321B"/>
    <w:rsid w:val="000C33D1"/>
    <w:rsid w:val="000C354B"/>
    <w:rsid w:val="000C3598"/>
    <w:rsid w:val="000C35AC"/>
    <w:rsid w:val="000C36AB"/>
    <w:rsid w:val="000C3857"/>
    <w:rsid w:val="000C3944"/>
    <w:rsid w:val="000C39DA"/>
    <w:rsid w:val="000C3AD7"/>
    <w:rsid w:val="000C3B71"/>
    <w:rsid w:val="000C3C63"/>
    <w:rsid w:val="000C3C8E"/>
    <w:rsid w:val="000C3C98"/>
    <w:rsid w:val="000C3D34"/>
    <w:rsid w:val="000C3F15"/>
    <w:rsid w:val="000C4015"/>
    <w:rsid w:val="000C412C"/>
    <w:rsid w:val="000C429F"/>
    <w:rsid w:val="000C4344"/>
    <w:rsid w:val="000C4385"/>
    <w:rsid w:val="000C4459"/>
    <w:rsid w:val="000C44F3"/>
    <w:rsid w:val="000C46C2"/>
    <w:rsid w:val="000C46CB"/>
    <w:rsid w:val="000C46EA"/>
    <w:rsid w:val="000C493D"/>
    <w:rsid w:val="000C4B26"/>
    <w:rsid w:val="000C4B44"/>
    <w:rsid w:val="000C4C42"/>
    <w:rsid w:val="000C4C50"/>
    <w:rsid w:val="000C4DAB"/>
    <w:rsid w:val="000C4E9E"/>
    <w:rsid w:val="000C4EEE"/>
    <w:rsid w:val="000C4EFA"/>
    <w:rsid w:val="000C5048"/>
    <w:rsid w:val="000C5058"/>
    <w:rsid w:val="000C5098"/>
    <w:rsid w:val="000C525D"/>
    <w:rsid w:val="000C5464"/>
    <w:rsid w:val="000C5815"/>
    <w:rsid w:val="000C5852"/>
    <w:rsid w:val="000C5A07"/>
    <w:rsid w:val="000C5AFA"/>
    <w:rsid w:val="000C5C06"/>
    <w:rsid w:val="000C5C30"/>
    <w:rsid w:val="000C5E20"/>
    <w:rsid w:val="000C5E88"/>
    <w:rsid w:val="000C5F2B"/>
    <w:rsid w:val="000C5F3E"/>
    <w:rsid w:val="000C5F5A"/>
    <w:rsid w:val="000C5FE9"/>
    <w:rsid w:val="000C6079"/>
    <w:rsid w:val="000C608A"/>
    <w:rsid w:val="000C608C"/>
    <w:rsid w:val="000C60AC"/>
    <w:rsid w:val="000C6105"/>
    <w:rsid w:val="000C6407"/>
    <w:rsid w:val="000C695D"/>
    <w:rsid w:val="000C69AF"/>
    <w:rsid w:val="000C6B37"/>
    <w:rsid w:val="000C6C17"/>
    <w:rsid w:val="000C6C49"/>
    <w:rsid w:val="000C6C99"/>
    <w:rsid w:val="000C6D3C"/>
    <w:rsid w:val="000C6DCB"/>
    <w:rsid w:val="000C6F55"/>
    <w:rsid w:val="000C6F6F"/>
    <w:rsid w:val="000C6FCD"/>
    <w:rsid w:val="000C7184"/>
    <w:rsid w:val="000C728A"/>
    <w:rsid w:val="000C732E"/>
    <w:rsid w:val="000C739F"/>
    <w:rsid w:val="000C742C"/>
    <w:rsid w:val="000C752A"/>
    <w:rsid w:val="000C75B5"/>
    <w:rsid w:val="000C75F6"/>
    <w:rsid w:val="000C7667"/>
    <w:rsid w:val="000C7757"/>
    <w:rsid w:val="000C7778"/>
    <w:rsid w:val="000C777B"/>
    <w:rsid w:val="000C77CD"/>
    <w:rsid w:val="000C7BF6"/>
    <w:rsid w:val="000C7E77"/>
    <w:rsid w:val="000C7E91"/>
    <w:rsid w:val="000C7EAC"/>
    <w:rsid w:val="000C7F47"/>
    <w:rsid w:val="000C7F53"/>
    <w:rsid w:val="000C7FB0"/>
    <w:rsid w:val="000D013E"/>
    <w:rsid w:val="000D021B"/>
    <w:rsid w:val="000D023B"/>
    <w:rsid w:val="000D03EA"/>
    <w:rsid w:val="000D04C2"/>
    <w:rsid w:val="000D0521"/>
    <w:rsid w:val="000D060C"/>
    <w:rsid w:val="000D06F0"/>
    <w:rsid w:val="000D070F"/>
    <w:rsid w:val="000D08B8"/>
    <w:rsid w:val="000D08F2"/>
    <w:rsid w:val="000D093F"/>
    <w:rsid w:val="000D0BA4"/>
    <w:rsid w:val="000D0F29"/>
    <w:rsid w:val="000D0F66"/>
    <w:rsid w:val="000D116A"/>
    <w:rsid w:val="000D12D5"/>
    <w:rsid w:val="000D1374"/>
    <w:rsid w:val="000D13A0"/>
    <w:rsid w:val="000D149F"/>
    <w:rsid w:val="000D15F4"/>
    <w:rsid w:val="000D16D3"/>
    <w:rsid w:val="000D173F"/>
    <w:rsid w:val="000D1877"/>
    <w:rsid w:val="000D19C8"/>
    <w:rsid w:val="000D19DB"/>
    <w:rsid w:val="000D1AE5"/>
    <w:rsid w:val="000D1B61"/>
    <w:rsid w:val="000D1C96"/>
    <w:rsid w:val="000D1CAD"/>
    <w:rsid w:val="000D1D11"/>
    <w:rsid w:val="000D1D37"/>
    <w:rsid w:val="000D1E5E"/>
    <w:rsid w:val="000D1F1E"/>
    <w:rsid w:val="000D1F22"/>
    <w:rsid w:val="000D1FF6"/>
    <w:rsid w:val="000D1FF9"/>
    <w:rsid w:val="000D2081"/>
    <w:rsid w:val="000D20BA"/>
    <w:rsid w:val="000D22AA"/>
    <w:rsid w:val="000D249D"/>
    <w:rsid w:val="000D25E3"/>
    <w:rsid w:val="000D2648"/>
    <w:rsid w:val="000D26B0"/>
    <w:rsid w:val="000D287F"/>
    <w:rsid w:val="000D2902"/>
    <w:rsid w:val="000D2A38"/>
    <w:rsid w:val="000D2A4F"/>
    <w:rsid w:val="000D2A90"/>
    <w:rsid w:val="000D2AA2"/>
    <w:rsid w:val="000D2AE2"/>
    <w:rsid w:val="000D2B8A"/>
    <w:rsid w:val="000D2BC0"/>
    <w:rsid w:val="000D2C62"/>
    <w:rsid w:val="000D2E71"/>
    <w:rsid w:val="000D2E97"/>
    <w:rsid w:val="000D2ED7"/>
    <w:rsid w:val="000D2F28"/>
    <w:rsid w:val="000D2F31"/>
    <w:rsid w:val="000D2F9E"/>
    <w:rsid w:val="000D2FBF"/>
    <w:rsid w:val="000D31D2"/>
    <w:rsid w:val="000D3278"/>
    <w:rsid w:val="000D3413"/>
    <w:rsid w:val="000D3614"/>
    <w:rsid w:val="000D36B7"/>
    <w:rsid w:val="000D37E0"/>
    <w:rsid w:val="000D3ACF"/>
    <w:rsid w:val="000D3CF0"/>
    <w:rsid w:val="000D3DF4"/>
    <w:rsid w:val="000D3E78"/>
    <w:rsid w:val="000D4098"/>
    <w:rsid w:val="000D409F"/>
    <w:rsid w:val="000D40B0"/>
    <w:rsid w:val="000D43EE"/>
    <w:rsid w:val="000D4667"/>
    <w:rsid w:val="000D485B"/>
    <w:rsid w:val="000D4A90"/>
    <w:rsid w:val="000D4AF5"/>
    <w:rsid w:val="000D4C04"/>
    <w:rsid w:val="000D4C93"/>
    <w:rsid w:val="000D4CC9"/>
    <w:rsid w:val="000D4FA8"/>
    <w:rsid w:val="000D5295"/>
    <w:rsid w:val="000D54C4"/>
    <w:rsid w:val="000D55C4"/>
    <w:rsid w:val="000D55E6"/>
    <w:rsid w:val="000D56D8"/>
    <w:rsid w:val="000D5BDB"/>
    <w:rsid w:val="000D5EFB"/>
    <w:rsid w:val="000D5F3D"/>
    <w:rsid w:val="000D610E"/>
    <w:rsid w:val="000D614A"/>
    <w:rsid w:val="000D6401"/>
    <w:rsid w:val="000D64A2"/>
    <w:rsid w:val="000D64F0"/>
    <w:rsid w:val="000D6616"/>
    <w:rsid w:val="000D6639"/>
    <w:rsid w:val="000D673A"/>
    <w:rsid w:val="000D6836"/>
    <w:rsid w:val="000D6C21"/>
    <w:rsid w:val="000D6C5E"/>
    <w:rsid w:val="000D6CC5"/>
    <w:rsid w:val="000D6CCD"/>
    <w:rsid w:val="000D6D69"/>
    <w:rsid w:val="000D6F76"/>
    <w:rsid w:val="000D6FCB"/>
    <w:rsid w:val="000D7281"/>
    <w:rsid w:val="000D73B0"/>
    <w:rsid w:val="000D7494"/>
    <w:rsid w:val="000D74C2"/>
    <w:rsid w:val="000D74DF"/>
    <w:rsid w:val="000D7583"/>
    <w:rsid w:val="000D7783"/>
    <w:rsid w:val="000D7894"/>
    <w:rsid w:val="000D78FA"/>
    <w:rsid w:val="000D7AB2"/>
    <w:rsid w:val="000D7B8A"/>
    <w:rsid w:val="000D7C3D"/>
    <w:rsid w:val="000D7FA4"/>
    <w:rsid w:val="000E00C1"/>
    <w:rsid w:val="000E00E0"/>
    <w:rsid w:val="000E017F"/>
    <w:rsid w:val="000E02F5"/>
    <w:rsid w:val="000E04D0"/>
    <w:rsid w:val="000E06BF"/>
    <w:rsid w:val="000E0A29"/>
    <w:rsid w:val="000E0B20"/>
    <w:rsid w:val="000E0C1B"/>
    <w:rsid w:val="000E0C3A"/>
    <w:rsid w:val="000E0C7C"/>
    <w:rsid w:val="000E0C9C"/>
    <w:rsid w:val="000E0CC3"/>
    <w:rsid w:val="000E0EDE"/>
    <w:rsid w:val="000E0FF2"/>
    <w:rsid w:val="000E0FFF"/>
    <w:rsid w:val="000E104C"/>
    <w:rsid w:val="000E10CE"/>
    <w:rsid w:val="000E14AD"/>
    <w:rsid w:val="000E1510"/>
    <w:rsid w:val="000E170E"/>
    <w:rsid w:val="000E1865"/>
    <w:rsid w:val="000E1910"/>
    <w:rsid w:val="000E1917"/>
    <w:rsid w:val="000E1989"/>
    <w:rsid w:val="000E1A89"/>
    <w:rsid w:val="000E1BB7"/>
    <w:rsid w:val="000E1C42"/>
    <w:rsid w:val="000E1E69"/>
    <w:rsid w:val="000E1E9A"/>
    <w:rsid w:val="000E1EE0"/>
    <w:rsid w:val="000E1F69"/>
    <w:rsid w:val="000E20B0"/>
    <w:rsid w:val="000E217D"/>
    <w:rsid w:val="000E2183"/>
    <w:rsid w:val="000E2281"/>
    <w:rsid w:val="000E229A"/>
    <w:rsid w:val="000E232E"/>
    <w:rsid w:val="000E2354"/>
    <w:rsid w:val="000E2478"/>
    <w:rsid w:val="000E2496"/>
    <w:rsid w:val="000E25B0"/>
    <w:rsid w:val="000E25F4"/>
    <w:rsid w:val="000E27D9"/>
    <w:rsid w:val="000E29A6"/>
    <w:rsid w:val="000E2B08"/>
    <w:rsid w:val="000E2B10"/>
    <w:rsid w:val="000E2B5D"/>
    <w:rsid w:val="000E2B6E"/>
    <w:rsid w:val="000E2B93"/>
    <w:rsid w:val="000E2C41"/>
    <w:rsid w:val="000E2CDC"/>
    <w:rsid w:val="000E2D40"/>
    <w:rsid w:val="000E2D4F"/>
    <w:rsid w:val="000E2EEB"/>
    <w:rsid w:val="000E2F25"/>
    <w:rsid w:val="000E2FDF"/>
    <w:rsid w:val="000E3061"/>
    <w:rsid w:val="000E312A"/>
    <w:rsid w:val="000E3167"/>
    <w:rsid w:val="000E31AE"/>
    <w:rsid w:val="000E325A"/>
    <w:rsid w:val="000E332C"/>
    <w:rsid w:val="000E3467"/>
    <w:rsid w:val="000E351E"/>
    <w:rsid w:val="000E3559"/>
    <w:rsid w:val="000E3595"/>
    <w:rsid w:val="000E3743"/>
    <w:rsid w:val="000E37C9"/>
    <w:rsid w:val="000E389B"/>
    <w:rsid w:val="000E38B6"/>
    <w:rsid w:val="000E38D0"/>
    <w:rsid w:val="000E38EA"/>
    <w:rsid w:val="000E3B6D"/>
    <w:rsid w:val="000E3C25"/>
    <w:rsid w:val="000E3C60"/>
    <w:rsid w:val="000E3D4B"/>
    <w:rsid w:val="000E3E60"/>
    <w:rsid w:val="000E4037"/>
    <w:rsid w:val="000E4128"/>
    <w:rsid w:val="000E4239"/>
    <w:rsid w:val="000E426B"/>
    <w:rsid w:val="000E432F"/>
    <w:rsid w:val="000E4422"/>
    <w:rsid w:val="000E4487"/>
    <w:rsid w:val="000E44EC"/>
    <w:rsid w:val="000E45AD"/>
    <w:rsid w:val="000E485A"/>
    <w:rsid w:val="000E4867"/>
    <w:rsid w:val="000E486D"/>
    <w:rsid w:val="000E48B3"/>
    <w:rsid w:val="000E48FE"/>
    <w:rsid w:val="000E49C9"/>
    <w:rsid w:val="000E4A9B"/>
    <w:rsid w:val="000E4AF9"/>
    <w:rsid w:val="000E4B26"/>
    <w:rsid w:val="000E4B43"/>
    <w:rsid w:val="000E4C8C"/>
    <w:rsid w:val="000E4E47"/>
    <w:rsid w:val="000E4E86"/>
    <w:rsid w:val="000E4F72"/>
    <w:rsid w:val="000E501A"/>
    <w:rsid w:val="000E51D6"/>
    <w:rsid w:val="000E56F7"/>
    <w:rsid w:val="000E585F"/>
    <w:rsid w:val="000E5885"/>
    <w:rsid w:val="000E58AE"/>
    <w:rsid w:val="000E59CE"/>
    <w:rsid w:val="000E5B87"/>
    <w:rsid w:val="000E5C0E"/>
    <w:rsid w:val="000E5CB8"/>
    <w:rsid w:val="000E5DFA"/>
    <w:rsid w:val="000E606D"/>
    <w:rsid w:val="000E609E"/>
    <w:rsid w:val="000E6211"/>
    <w:rsid w:val="000E641B"/>
    <w:rsid w:val="000E653A"/>
    <w:rsid w:val="000E6558"/>
    <w:rsid w:val="000E6568"/>
    <w:rsid w:val="000E65D2"/>
    <w:rsid w:val="000E668A"/>
    <w:rsid w:val="000E6708"/>
    <w:rsid w:val="000E684C"/>
    <w:rsid w:val="000E69F6"/>
    <w:rsid w:val="000E6AC6"/>
    <w:rsid w:val="000E6B12"/>
    <w:rsid w:val="000E6C14"/>
    <w:rsid w:val="000E6CD3"/>
    <w:rsid w:val="000E703D"/>
    <w:rsid w:val="000E7060"/>
    <w:rsid w:val="000E710A"/>
    <w:rsid w:val="000E73D6"/>
    <w:rsid w:val="000E74AB"/>
    <w:rsid w:val="000E754D"/>
    <w:rsid w:val="000E7683"/>
    <w:rsid w:val="000E788D"/>
    <w:rsid w:val="000E78E1"/>
    <w:rsid w:val="000E7919"/>
    <w:rsid w:val="000E7A77"/>
    <w:rsid w:val="000E7AFC"/>
    <w:rsid w:val="000E7B6B"/>
    <w:rsid w:val="000E7E8D"/>
    <w:rsid w:val="000E7F50"/>
    <w:rsid w:val="000E7F57"/>
    <w:rsid w:val="000E7F7A"/>
    <w:rsid w:val="000E7F85"/>
    <w:rsid w:val="000E7FDD"/>
    <w:rsid w:val="000F0217"/>
    <w:rsid w:val="000F0308"/>
    <w:rsid w:val="000F0390"/>
    <w:rsid w:val="000F0478"/>
    <w:rsid w:val="000F06B8"/>
    <w:rsid w:val="000F0754"/>
    <w:rsid w:val="000F0876"/>
    <w:rsid w:val="000F088F"/>
    <w:rsid w:val="000F09B4"/>
    <w:rsid w:val="000F0A01"/>
    <w:rsid w:val="000F0A6F"/>
    <w:rsid w:val="000F0B72"/>
    <w:rsid w:val="000F0C58"/>
    <w:rsid w:val="000F0C89"/>
    <w:rsid w:val="000F0CA7"/>
    <w:rsid w:val="000F0D57"/>
    <w:rsid w:val="000F0E89"/>
    <w:rsid w:val="000F0FC2"/>
    <w:rsid w:val="000F10AC"/>
    <w:rsid w:val="000F11DC"/>
    <w:rsid w:val="000F12FA"/>
    <w:rsid w:val="000F139F"/>
    <w:rsid w:val="000F1469"/>
    <w:rsid w:val="000F14DE"/>
    <w:rsid w:val="000F1598"/>
    <w:rsid w:val="000F16D5"/>
    <w:rsid w:val="000F1902"/>
    <w:rsid w:val="000F1A67"/>
    <w:rsid w:val="000F1AA1"/>
    <w:rsid w:val="000F1C32"/>
    <w:rsid w:val="000F1CCE"/>
    <w:rsid w:val="000F1D2F"/>
    <w:rsid w:val="000F1DAB"/>
    <w:rsid w:val="000F1ED4"/>
    <w:rsid w:val="000F1F07"/>
    <w:rsid w:val="000F206F"/>
    <w:rsid w:val="000F2149"/>
    <w:rsid w:val="000F2153"/>
    <w:rsid w:val="000F2173"/>
    <w:rsid w:val="000F2188"/>
    <w:rsid w:val="000F22BB"/>
    <w:rsid w:val="000F260E"/>
    <w:rsid w:val="000F2754"/>
    <w:rsid w:val="000F280B"/>
    <w:rsid w:val="000F2A41"/>
    <w:rsid w:val="000F2AAD"/>
    <w:rsid w:val="000F2C18"/>
    <w:rsid w:val="000F2DB8"/>
    <w:rsid w:val="000F2DC4"/>
    <w:rsid w:val="000F2E9F"/>
    <w:rsid w:val="000F30A4"/>
    <w:rsid w:val="000F33AE"/>
    <w:rsid w:val="000F33BE"/>
    <w:rsid w:val="000F3438"/>
    <w:rsid w:val="000F35A5"/>
    <w:rsid w:val="000F3607"/>
    <w:rsid w:val="000F3642"/>
    <w:rsid w:val="000F3787"/>
    <w:rsid w:val="000F3886"/>
    <w:rsid w:val="000F397B"/>
    <w:rsid w:val="000F3A06"/>
    <w:rsid w:val="000F3BB6"/>
    <w:rsid w:val="000F3CDF"/>
    <w:rsid w:val="000F3D37"/>
    <w:rsid w:val="000F3F08"/>
    <w:rsid w:val="000F4018"/>
    <w:rsid w:val="000F4280"/>
    <w:rsid w:val="000F4798"/>
    <w:rsid w:val="000F49A8"/>
    <w:rsid w:val="000F4A48"/>
    <w:rsid w:val="000F4A61"/>
    <w:rsid w:val="000F4ABE"/>
    <w:rsid w:val="000F4AE8"/>
    <w:rsid w:val="000F4C08"/>
    <w:rsid w:val="000F4C9F"/>
    <w:rsid w:val="000F4DFF"/>
    <w:rsid w:val="000F4F94"/>
    <w:rsid w:val="000F4FB7"/>
    <w:rsid w:val="000F4FF8"/>
    <w:rsid w:val="000F50A2"/>
    <w:rsid w:val="000F50BF"/>
    <w:rsid w:val="000F535C"/>
    <w:rsid w:val="000F543F"/>
    <w:rsid w:val="000F54F7"/>
    <w:rsid w:val="000F55D0"/>
    <w:rsid w:val="000F573C"/>
    <w:rsid w:val="000F57AF"/>
    <w:rsid w:val="000F5814"/>
    <w:rsid w:val="000F584A"/>
    <w:rsid w:val="000F5860"/>
    <w:rsid w:val="000F58F7"/>
    <w:rsid w:val="000F5A1F"/>
    <w:rsid w:val="000F5A36"/>
    <w:rsid w:val="000F5B4D"/>
    <w:rsid w:val="000F5BFA"/>
    <w:rsid w:val="000F5C2F"/>
    <w:rsid w:val="000F5D45"/>
    <w:rsid w:val="000F5DA0"/>
    <w:rsid w:val="000F5DC4"/>
    <w:rsid w:val="000F5EA0"/>
    <w:rsid w:val="000F60AA"/>
    <w:rsid w:val="000F60D8"/>
    <w:rsid w:val="000F6359"/>
    <w:rsid w:val="000F6360"/>
    <w:rsid w:val="000F64E2"/>
    <w:rsid w:val="000F6644"/>
    <w:rsid w:val="000F6699"/>
    <w:rsid w:val="000F675D"/>
    <w:rsid w:val="000F683A"/>
    <w:rsid w:val="000F689C"/>
    <w:rsid w:val="000F68A5"/>
    <w:rsid w:val="000F69F8"/>
    <w:rsid w:val="000F6A7B"/>
    <w:rsid w:val="000F6A88"/>
    <w:rsid w:val="000F6AA8"/>
    <w:rsid w:val="000F6B43"/>
    <w:rsid w:val="000F6B5D"/>
    <w:rsid w:val="000F6C1E"/>
    <w:rsid w:val="000F6C32"/>
    <w:rsid w:val="000F6C50"/>
    <w:rsid w:val="000F6CF7"/>
    <w:rsid w:val="000F6DC0"/>
    <w:rsid w:val="000F6E37"/>
    <w:rsid w:val="000F6F27"/>
    <w:rsid w:val="000F6F7B"/>
    <w:rsid w:val="000F7015"/>
    <w:rsid w:val="000F7045"/>
    <w:rsid w:val="000F70D7"/>
    <w:rsid w:val="000F70E8"/>
    <w:rsid w:val="000F712B"/>
    <w:rsid w:val="000F7222"/>
    <w:rsid w:val="000F72C1"/>
    <w:rsid w:val="000F7406"/>
    <w:rsid w:val="000F7422"/>
    <w:rsid w:val="000F7466"/>
    <w:rsid w:val="000F74D8"/>
    <w:rsid w:val="000F753D"/>
    <w:rsid w:val="000F7889"/>
    <w:rsid w:val="000F78FC"/>
    <w:rsid w:val="000F7A06"/>
    <w:rsid w:val="000F7A49"/>
    <w:rsid w:val="000F7AFF"/>
    <w:rsid w:val="000F7B3D"/>
    <w:rsid w:val="000F7B74"/>
    <w:rsid w:val="000F7CEB"/>
    <w:rsid w:val="000F7D24"/>
    <w:rsid w:val="000F7D3F"/>
    <w:rsid w:val="001000CA"/>
    <w:rsid w:val="001002AD"/>
    <w:rsid w:val="00100369"/>
    <w:rsid w:val="00100388"/>
    <w:rsid w:val="001003AB"/>
    <w:rsid w:val="0010049F"/>
    <w:rsid w:val="001004A6"/>
    <w:rsid w:val="001004FB"/>
    <w:rsid w:val="0010052C"/>
    <w:rsid w:val="0010063E"/>
    <w:rsid w:val="001006AC"/>
    <w:rsid w:val="0010089E"/>
    <w:rsid w:val="001009CE"/>
    <w:rsid w:val="00100A93"/>
    <w:rsid w:val="00100BBE"/>
    <w:rsid w:val="00100CEF"/>
    <w:rsid w:val="00100D0F"/>
    <w:rsid w:val="00100D25"/>
    <w:rsid w:val="00100F0B"/>
    <w:rsid w:val="0010118E"/>
    <w:rsid w:val="00101224"/>
    <w:rsid w:val="0010128E"/>
    <w:rsid w:val="001015AA"/>
    <w:rsid w:val="00101797"/>
    <w:rsid w:val="001018D0"/>
    <w:rsid w:val="001018E7"/>
    <w:rsid w:val="00101A19"/>
    <w:rsid w:val="00101A9B"/>
    <w:rsid w:val="00101AA4"/>
    <w:rsid w:val="00101E61"/>
    <w:rsid w:val="00101F74"/>
    <w:rsid w:val="0010209D"/>
    <w:rsid w:val="001020D4"/>
    <w:rsid w:val="001020EC"/>
    <w:rsid w:val="001024D1"/>
    <w:rsid w:val="00102539"/>
    <w:rsid w:val="00102807"/>
    <w:rsid w:val="0010299C"/>
    <w:rsid w:val="001029A6"/>
    <w:rsid w:val="00102A62"/>
    <w:rsid w:val="00102B62"/>
    <w:rsid w:val="00102BEF"/>
    <w:rsid w:val="00102D0A"/>
    <w:rsid w:val="00102D84"/>
    <w:rsid w:val="00102DA5"/>
    <w:rsid w:val="00102ECF"/>
    <w:rsid w:val="0010300D"/>
    <w:rsid w:val="00103060"/>
    <w:rsid w:val="001030E1"/>
    <w:rsid w:val="001032C5"/>
    <w:rsid w:val="00103308"/>
    <w:rsid w:val="0010343D"/>
    <w:rsid w:val="00103447"/>
    <w:rsid w:val="001035FF"/>
    <w:rsid w:val="00103762"/>
    <w:rsid w:val="00103792"/>
    <w:rsid w:val="00103883"/>
    <w:rsid w:val="00103AC4"/>
    <w:rsid w:val="00103BE8"/>
    <w:rsid w:val="00103C32"/>
    <w:rsid w:val="00103D48"/>
    <w:rsid w:val="00103D60"/>
    <w:rsid w:val="00103ED0"/>
    <w:rsid w:val="00103F3B"/>
    <w:rsid w:val="00103F65"/>
    <w:rsid w:val="00103FEF"/>
    <w:rsid w:val="0010401F"/>
    <w:rsid w:val="00104327"/>
    <w:rsid w:val="00104415"/>
    <w:rsid w:val="00104455"/>
    <w:rsid w:val="001044C2"/>
    <w:rsid w:val="001044DB"/>
    <w:rsid w:val="0010472E"/>
    <w:rsid w:val="001047E0"/>
    <w:rsid w:val="00104873"/>
    <w:rsid w:val="001048D4"/>
    <w:rsid w:val="0010493F"/>
    <w:rsid w:val="0010499F"/>
    <w:rsid w:val="00104B08"/>
    <w:rsid w:val="00104B1B"/>
    <w:rsid w:val="00104B32"/>
    <w:rsid w:val="00104CC1"/>
    <w:rsid w:val="00104E7E"/>
    <w:rsid w:val="00104EA0"/>
    <w:rsid w:val="00104EBB"/>
    <w:rsid w:val="0010534C"/>
    <w:rsid w:val="0010542E"/>
    <w:rsid w:val="001054FF"/>
    <w:rsid w:val="00105717"/>
    <w:rsid w:val="001057D6"/>
    <w:rsid w:val="00105ADA"/>
    <w:rsid w:val="00105B09"/>
    <w:rsid w:val="00105E7D"/>
    <w:rsid w:val="00105F9A"/>
    <w:rsid w:val="001062C3"/>
    <w:rsid w:val="0010642C"/>
    <w:rsid w:val="00106539"/>
    <w:rsid w:val="0010656D"/>
    <w:rsid w:val="00106685"/>
    <w:rsid w:val="00106836"/>
    <w:rsid w:val="00106C02"/>
    <w:rsid w:val="00106CEF"/>
    <w:rsid w:val="00106DB9"/>
    <w:rsid w:val="00106E26"/>
    <w:rsid w:val="00106EF7"/>
    <w:rsid w:val="0010700B"/>
    <w:rsid w:val="00107087"/>
    <w:rsid w:val="0010711A"/>
    <w:rsid w:val="001072D2"/>
    <w:rsid w:val="001072D4"/>
    <w:rsid w:val="001073B7"/>
    <w:rsid w:val="00107427"/>
    <w:rsid w:val="00107532"/>
    <w:rsid w:val="00107583"/>
    <w:rsid w:val="0010767E"/>
    <w:rsid w:val="001077B8"/>
    <w:rsid w:val="0010781D"/>
    <w:rsid w:val="00107866"/>
    <w:rsid w:val="00107897"/>
    <w:rsid w:val="00107968"/>
    <w:rsid w:val="001079D9"/>
    <w:rsid w:val="00107AA6"/>
    <w:rsid w:val="00107B14"/>
    <w:rsid w:val="00107BC5"/>
    <w:rsid w:val="00107C0E"/>
    <w:rsid w:val="00107CD5"/>
    <w:rsid w:val="00107D1D"/>
    <w:rsid w:val="00107DB7"/>
    <w:rsid w:val="00107E89"/>
    <w:rsid w:val="00107EC0"/>
    <w:rsid w:val="00107F7D"/>
    <w:rsid w:val="00107F99"/>
    <w:rsid w:val="00107FA9"/>
    <w:rsid w:val="00107FED"/>
    <w:rsid w:val="001100B5"/>
    <w:rsid w:val="001102A6"/>
    <w:rsid w:val="001102B4"/>
    <w:rsid w:val="001103B5"/>
    <w:rsid w:val="001104AC"/>
    <w:rsid w:val="001105CE"/>
    <w:rsid w:val="00110694"/>
    <w:rsid w:val="001106D2"/>
    <w:rsid w:val="001107E6"/>
    <w:rsid w:val="0011081E"/>
    <w:rsid w:val="00110A62"/>
    <w:rsid w:val="00110AF8"/>
    <w:rsid w:val="00110B05"/>
    <w:rsid w:val="00110B70"/>
    <w:rsid w:val="00110C4C"/>
    <w:rsid w:val="00110CB0"/>
    <w:rsid w:val="00110EB2"/>
    <w:rsid w:val="00110FA3"/>
    <w:rsid w:val="001110A1"/>
    <w:rsid w:val="0011116A"/>
    <w:rsid w:val="001111D7"/>
    <w:rsid w:val="001111FC"/>
    <w:rsid w:val="00111218"/>
    <w:rsid w:val="0011136B"/>
    <w:rsid w:val="0011155D"/>
    <w:rsid w:val="0011178A"/>
    <w:rsid w:val="001117D9"/>
    <w:rsid w:val="0011186D"/>
    <w:rsid w:val="00111A18"/>
    <w:rsid w:val="00111BA2"/>
    <w:rsid w:val="00111CB5"/>
    <w:rsid w:val="00111E22"/>
    <w:rsid w:val="00111E50"/>
    <w:rsid w:val="00111EA5"/>
    <w:rsid w:val="00111F5B"/>
    <w:rsid w:val="00112073"/>
    <w:rsid w:val="001120A8"/>
    <w:rsid w:val="0011212F"/>
    <w:rsid w:val="00112131"/>
    <w:rsid w:val="001121AE"/>
    <w:rsid w:val="0011223B"/>
    <w:rsid w:val="001125ED"/>
    <w:rsid w:val="00112625"/>
    <w:rsid w:val="0011278E"/>
    <w:rsid w:val="00112854"/>
    <w:rsid w:val="0011292D"/>
    <w:rsid w:val="00112947"/>
    <w:rsid w:val="0011295D"/>
    <w:rsid w:val="001129EC"/>
    <w:rsid w:val="00112AE4"/>
    <w:rsid w:val="00112B2B"/>
    <w:rsid w:val="00112CFD"/>
    <w:rsid w:val="00112D24"/>
    <w:rsid w:val="00112E0D"/>
    <w:rsid w:val="00112EE0"/>
    <w:rsid w:val="00113004"/>
    <w:rsid w:val="001131DF"/>
    <w:rsid w:val="0011325E"/>
    <w:rsid w:val="00113318"/>
    <w:rsid w:val="00113371"/>
    <w:rsid w:val="001133B9"/>
    <w:rsid w:val="0011346B"/>
    <w:rsid w:val="001134E7"/>
    <w:rsid w:val="001135AF"/>
    <w:rsid w:val="0011378D"/>
    <w:rsid w:val="001137D6"/>
    <w:rsid w:val="00113BE8"/>
    <w:rsid w:val="00113BFF"/>
    <w:rsid w:val="00113CF6"/>
    <w:rsid w:val="00113ECA"/>
    <w:rsid w:val="00113FBA"/>
    <w:rsid w:val="00113FDC"/>
    <w:rsid w:val="00114254"/>
    <w:rsid w:val="001143C6"/>
    <w:rsid w:val="0011462B"/>
    <w:rsid w:val="00114670"/>
    <w:rsid w:val="00114782"/>
    <w:rsid w:val="001148B2"/>
    <w:rsid w:val="001148DA"/>
    <w:rsid w:val="0011498B"/>
    <w:rsid w:val="00114B15"/>
    <w:rsid w:val="00114B91"/>
    <w:rsid w:val="00114BA6"/>
    <w:rsid w:val="00114C22"/>
    <w:rsid w:val="00114D74"/>
    <w:rsid w:val="00114DB7"/>
    <w:rsid w:val="00114DFF"/>
    <w:rsid w:val="00115108"/>
    <w:rsid w:val="00115143"/>
    <w:rsid w:val="001152FF"/>
    <w:rsid w:val="00115313"/>
    <w:rsid w:val="001153F3"/>
    <w:rsid w:val="00115410"/>
    <w:rsid w:val="0011551C"/>
    <w:rsid w:val="00115585"/>
    <w:rsid w:val="00115594"/>
    <w:rsid w:val="001155B1"/>
    <w:rsid w:val="00115616"/>
    <w:rsid w:val="00115641"/>
    <w:rsid w:val="001158FE"/>
    <w:rsid w:val="00115960"/>
    <w:rsid w:val="00115AA9"/>
    <w:rsid w:val="00115B02"/>
    <w:rsid w:val="00115CB5"/>
    <w:rsid w:val="00115E73"/>
    <w:rsid w:val="00115EBB"/>
    <w:rsid w:val="00116042"/>
    <w:rsid w:val="00116080"/>
    <w:rsid w:val="00116171"/>
    <w:rsid w:val="00116245"/>
    <w:rsid w:val="001162B5"/>
    <w:rsid w:val="00116308"/>
    <w:rsid w:val="001164B0"/>
    <w:rsid w:val="00116559"/>
    <w:rsid w:val="00116861"/>
    <w:rsid w:val="0011687F"/>
    <w:rsid w:val="00116910"/>
    <w:rsid w:val="00116930"/>
    <w:rsid w:val="00116A04"/>
    <w:rsid w:val="00116A36"/>
    <w:rsid w:val="00116AB0"/>
    <w:rsid w:val="00116BE6"/>
    <w:rsid w:val="00116EC3"/>
    <w:rsid w:val="00116FB1"/>
    <w:rsid w:val="00117005"/>
    <w:rsid w:val="0011705C"/>
    <w:rsid w:val="00117405"/>
    <w:rsid w:val="001174A4"/>
    <w:rsid w:val="001175B2"/>
    <w:rsid w:val="0011762D"/>
    <w:rsid w:val="0011778B"/>
    <w:rsid w:val="001177C9"/>
    <w:rsid w:val="0011784F"/>
    <w:rsid w:val="0011786E"/>
    <w:rsid w:val="00117895"/>
    <w:rsid w:val="001178B2"/>
    <w:rsid w:val="001178DE"/>
    <w:rsid w:val="00117977"/>
    <w:rsid w:val="001179D5"/>
    <w:rsid w:val="00117ADB"/>
    <w:rsid w:val="00117B70"/>
    <w:rsid w:val="00117B94"/>
    <w:rsid w:val="00117CD0"/>
    <w:rsid w:val="00117D41"/>
    <w:rsid w:val="00120082"/>
    <w:rsid w:val="001200A9"/>
    <w:rsid w:val="00120106"/>
    <w:rsid w:val="00120148"/>
    <w:rsid w:val="001201B2"/>
    <w:rsid w:val="00120266"/>
    <w:rsid w:val="00120441"/>
    <w:rsid w:val="00120592"/>
    <w:rsid w:val="001205A5"/>
    <w:rsid w:val="001205A8"/>
    <w:rsid w:val="0012068D"/>
    <w:rsid w:val="00120690"/>
    <w:rsid w:val="00120705"/>
    <w:rsid w:val="0012080F"/>
    <w:rsid w:val="0012083F"/>
    <w:rsid w:val="001208B6"/>
    <w:rsid w:val="00120922"/>
    <w:rsid w:val="0012093F"/>
    <w:rsid w:val="001209C2"/>
    <w:rsid w:val="00120A9A"/>
    <w:rsid w:val="00120AD3"/>
    <w:rsid w:val="00120CA1"/>
    <w:rsid w:val="00120D89"/>
    <w:rsid w:val="00120E74"/>
    <w:rsid w:val="00121011"/>
    <w:rsid w:val="0012105F"/>
    <w:rsid w:val="001212AF"/>
    <w:rsid w:val="001212FA"/>
    <w:rsid w:val="001213A7"/>
    <w:rsid w:val="00121425"/>
    <w:rsid w:val="00121A5D"/>
    <w:rsid w:val="00121AD5"/>
    <w:rsid w:val="00121BC7"/>
    <w:rsid w:val="00121C5E"/>
    <w:rsid w:val="00121CA1"/>
    <w:rsid w:val="00121D0D"/>
    <w:rsid w:val="00121DE9"/>
    <w:rsid w:val="00121E3E"/>
    <w:rsid w:val="00121FB9"/>
    <w:rsid w:val="00121FBB"/>
    <w:rsid w:val="0012201F"/>
    <w:rsid w:val="0012203C"/>
    <w:rsid w:val="001220CE"/>
    <w:rsid w:val="001220EC"/>
    <w:rsid w:val="0012222C"/>
    <w:rsid w:val="00122334"/>
    <w:rsid w:val="001223A8"/>
    <w:rsid w:val="001223B1"/>
    <w:rsid w:val="001224D1"/>
    <w:rsid w:val="001227CD"/>
    <w:rsid w:val="001227F0"/>
    <w:rsid w:val="00122815"/>
    <w:rsid w:val="00122956"/>
    <w:rsid w:val="00122A23"/>
    <w:rsid w:val="00122A6F"/>
    <w:rsid w:val="00122AF0"/>
    <w:rsid w:val="00122BB3"/>
    <w:rsid w:val="00122C9F"/>
    <w:rsid w:val="00122E5B"/>
    <w:rsid w:val="00122F1E"/>
    <w:rsid w:val="00123027"/>
    <w:rsid w:val="00123087"/>
    <w:rsid w:val="001230AD"/>
    <w:rsid w:val="00123230"/>
    <w:rsid w:val="001234AF"/>
    <w:rsid w:val="001236C9"/>
    <w:rsid w:val="0012370B"/>
    <w:rsid w:val="00123727"/>
    <w:rsid w:val="0012382E"/>
    <w:rsid w:val="00123928"/>
    <w:rsid w:val="00123999"/>
    <w:rsid w:val="00123CBE"/>
    <w:rsid w:val="00123F5C"/>
    <w:rsid w:val="00123F7C"/>
    <w:rsid w:val="00123F81"/>
    <w:rsid w:val="00123FCA"/>
    <w:rsid w:val="00123FE4"/>
    <w:rsid w:val="00124149"/>
    <w:rsid w:val="00124258"/>
    <w:rsid w:val="00124300"/>
    <w:rsid w:val="00124400"/>
    <w:rsid w:val="0012458D"/>
    <w:rsid w:val="00124637"/>
    <w:rsid w:val="00124641"/>
    <w:rsid w:val="00124692"/>
    <w:rsid w:val="001246D8"/>
    <w:rsid w:val="00124786"/>
    <w:rsid w:val="001247A7"/>
    <w:rsid w:val="001248B0"/>
    <w:rsid w:val="001249D6"/>
    <w:rsid w:val="00124A67"/>
    <w:rsid w:val="00124CB2"/>
    <w:rsid w:val="00124CE0"/>
    <w:rsid w:val="00124E34"/>
    <w:rsid w:val="00124EFE"/>
    <w:rsid w:val="00124F68"/>
    <w:rsid w:val="00124FFD"/>
    <w:rsid w:val="001250E2"/>
    <w:rsid w:val="001251B2"/>
    <w:rsid w:val="0012548C"/>
    <w:rsid w:val="001254EA"/>
    <w:rsid w:val="0012556D"/>
    <w:rsid w:val="00125723"/>
    <w:rsid w:val="001257B9"/>
    <w:rsid w:val="00125A1E"/>
    <w:rsid w:val="00125A8D"/>
    <w:rsid w:val="001261A3"/>
    <w:rsid w:val="00126389"/>
    <w:rsid w:val="001263B2"/>
    <w:rsid w:val="00126449"/>
    <w:rsid w:val="00126455"/>
    <w:rsid w:val="001264A5"/>
    <w:rsid w:val="001264F9"/>
    <w:rsid w:val="00126558"/>
    <w:rsid w:val="001265C5"/>
    <w:rsid w:val="001266C6"/>
    <w:rsid w:val="0012673C"/>
    <w:rsid w:val="001267AA"/>
    <w:rsid w:val="0012694B"/>
    <w:rsid w:val="001269B6"/>
    <w:rsid w:val="001269BB"/>
    <w:rsid w:val="00126A68"/>
    <w:rsid w:val="00126BB9"/>
    <w:rsid w:val="00126CCD"/>
    <w:rsid w:val="00126DAC"/>
    <w:rsid w:val="00126E1D"/>
    <w:rsid w:val="00126E59"/>
    <w:rsid w:val="00127086"/>
    <w:rsid w:val="00127096"/>
    <w:rsid w:val="0012711D"/>
    <w:rsid w:val="00127427"/>
    <w:rsid w:val="001275AA"/>
    <w:rsid w:val="00127657"/>
    <w:rsid w:val="001276D4"/>
    <w:rsid w:val="00127746"/>
    <w:rsid w:val="00127759"/>
    <w:rsid w:val="00127828"/>
    <w:rsid w:val="00127851"/>
    <w:rsid w:val="0012785F"/>
    <w:rsid w:val="001278FE"/>
    <w:rsid w:val="00127955"/>
    <w:rsid w:val="00127C8F"/>
    <w:rsid w:val="00127E16"/>
    <w:rsid w:val="00127F8F"/>
    <w:rsid w:val="00127FE7"/>
    <w:rsid w:val="0013014B"/>
    <w:rsid w:val="0013017C"/>
    <w:rsid w:val="0013033C"/>
    <w:rsid w:val="00130361"/>
    <w:rsid w:val="001306B1"/>
    <w:rsid w:val="001306CC"/>
    <w:rsid w:val="00130778"/>
    <w:rsid w:val="001309AB"/>
    <w:rsid w:val="00130B3D"/>
    <w:rsid w:val="00130B4F"/>
    <w:rsid w:val="00130B94"/>
    <w:rsid w:val="00130E74"/>
    <w:rsid w:val="00130F0F"/>
    <w:rsid w:val="00130FC5"/>
    <w:rsid w:val="00131107"/>
    <w:rsid w:val="00131114"/>
    <w:rsid w:val="00131148"/>
    <w:rsid w:val="00131393"/>
    <w:rsid w:val="0013142C"/>
    <w:rsid w:val="001314D9"/>
    <w:rsid w:val="00131543"/>
    <w:rsid w:val="001316CE"/>
    <w:rsid w:val="0013190D"/>
    <w:rsid w:val="00131973"/>
    <w:rsid w:val="00131A5B"/>
    <w:rsid w:val="00131A62"/>
    <w:rsid w:val="00131A86"/>
    <w:rsid w:val="00131A9C"/>
    <w:rsid w:val="00131B4E"/>
    <w:rsid w:val="00131B90"/>
    <w:rsid w:val="00131BAA"/>
    <w:rsid w:val="00131BBF"/>
    <w:rsid w:val="00131C03"/>
    <w:rsid w:val="00131D0B"/>
    <w:rsid w:val="00131D99"/>
    <w:rsid w:val="00131E4C"/>
    <w:rsid w:val="00131E59"/>
    <w:rsid w:val="00131F48"/>
    <w:rsid w:val="00131FB3"/>
    <w:rsid w:val="00132066"/>
    <w:rsid w:val="00132126"/>
    <w:rsid w:val="0013212F"/>
    <w:rsid w:val="001321D6"/>
    <w:rsid w:val="001322DB"/>
    <w:rsid w:val="0013233A"/>
    <w:rsid w:val="0013244A"/>
    <w:rsid w:val="0013249B"/>
    <w:rsid w:val="0013259B"/>
    <w:rsid w:val="00132634"/>
    <w:rsid w:val="0013271A"/>
    <w:rsid w:val="001327C2"/>
    <w:rsid w:val="001328A8"/>
    <w:rsid w:val="00132938"/>
    <w:rsid w:val="001329EC"/>
    <w:rsid w:val="00132A4C"/>
    <w:rsid w:val="00132C85"/>
    <w:rsid w:val="00132D49"/>
    <w:rsid w:val="00132F12"/>
    <w:rsid w:val="001330C5"/>
    <w:rsid w:val="00133181"/>
    <w:rsid w:val="00133217"/>
    <w:rsid w:val="001332A2"/>
    <w:rsid w:val="001332CD"/>
    <w:rsid w:val="001332CF"/>
    <w:rsid w:val="0013343B"/>
    <w:rsid w:val="0013346E"/>
    <w:rsid w:val="001335BD"/>
    <w:rsid w:val="0013376C"/>
    <w:rsid w:val="00133827"/>
    <w:rsid w:val="001338DC"/>
    <w:rsid w:val="001339BD"/>
    <w:rsid w:val="001339CE"/>
    <w:rsid w:val="001339F6"/>
    <w:rsid w:val="00133A09"/>
    <w:rsid w:val="00133AC2"/>
    <w:rsid w:val="00133C6C"/>
    <w:rsid w:val="00133E51"/>
    <w:rsid w:val="00133FB8"/>
    <w:rsid w:val="0013406B"/>
    <w:rsid w:val="00134091"/>
    <w:rsid w:val="00134176"/>
    <w:rsid w:val="00134192"/>
    <w:rsid w:val="001341B4"/>
    <w:rsid w:val="001341DD"/>
    <w:rsid w:val="0013423E"/>
    <w:rsid w:val="00134289"/>
    <w:rsid w:val="001342D6"/>
    <w:rsid w:val="0013434B"/>
    <w:rsid w:val="0013434F"/>
    <w:rsid w:val="001343CF"/>
    <w:rsid w:val="001344E7"/>
    <w:rsid w:val="0013461E"/>
    <w:rsid w:val="001346B0"/>
    <w:rsid w:val="00134797"/>
    <w:rsid w:val="001347C5"/>
    <w:rsid w:val="00134913"/>
    <w:rsid w:val="00134939"/>
    <w:rsid w:val="00134B04"/>
    <w:rsid w:val="00134C19"/>
    <w:rsid w:val="00134D58"/>
    <w:rsid w:val="00134DBA"/>
    <w:rsid w:val="00134E8E"/>
    <w:rsid w:val="00134EBE"/>
    <w:rsid w:val="00135000"/>
    <w:rsid w:val="00135062"/>
    <w:rsid w:val="001350B1"/>
    <w:rsid w:val="00135287"/>
    <w:rsid w:val="001352B2"/>
    <w:rsid w:val="00135403"/>
    <w:rsid w:val="0013542C"/>
    <w:rsid w:val="0013554B"/>
    <w:rsid w:val="00135555"/>
    <w:rsid w:val="00135558"/>
    <w:rsid w:val="00135598"/>
    <w:rsid w:val="00135679"/>
    <w:rsid w:val="001356A7"/>
    <w:rsid w:val="00135711"/>
    <w:rsid w:val="0013574C"/>
    <w:rsid w:val="001357E3"/>
    <w:rsid w:val="00135A3B"/>
    <w:rsid w:val="00136064"/>
    <w:rsid w:val="00136077"/>
    <w:rsid w:val="0013611B"/>
    <w:rsid w:val="0013611C"/>
    <w:rsid w:val="001361DD"/>
    <w:rsid w:val="001361F9"/>
    <w:rsid w:val="001361FB"/>
    <w:rsid w:val="0013637C"/>
    <w:rsid w:val="0013639A"/>
    <w:rsid w:val="001364CC"/>
    <w:rsid w:val="001366A8"/>
    <w:rsid w:val="001366B0"/>
    <w:rsid w:val="001367E6"/>
    <w:rsid w:val="001368A0"/>
    <w:rsid w:val="00136930"/>
    <w:rsid w:val="00136A77"/>
    <w:rsid w:val="00136B43"/>
    <w:rsid w:val="00136C67"/>
    <w:rsid w:val="00136CF0"/>
    <w:rsid w:val="00136D25"/>
    <w:rsid w:val="00136E11"/>
    <w:rsid w:val="00136FE9"/>
    <w:rsid w:val="0013706E"/>
    <w:rsid w:val="001370C3"/>
    <w:rsid w:val="00137153"/>
    <w:rsid w:val="001371B3"/>
    <w:rsid w:val="0013723F"/>
    <w:rsid w:val="0013734A"/>
    <w:rsid w:val="001373D7"/>
    <w:rsid w:val="001376E4"/>
    <w:rsid w:val="001376F0"/>
    <w:rsid w:val="00137809"/>
    <w:rsid w:val="0013785F"/>
    <w:rsid w:val="00137C85"/>
    <w:rsid w:val="00137DBF"/>
    <w:rsid w:val="00137DCA"/>
    <w:rsid w:val="00140022"/>
    <w:rsid w:val="00140084"/>
    <w:rsid w:val="001402C3"/>
    <w:rsid w:val="00140489"/>
    <w:rsid w:val="00140514"/>
    <w:rsid w:val="001406B9"/>
    <w:rsid w:val="0014077D"/>
    <w:rsid w:val="0014092F"/>
    <w:rsid w:val="00140949"/>
    <w:rsid w:val="00140AC2"/>
    <w:rsid w:val="00140C19"/>
    <w:rsid w:val="00140C3A"/>
    <w:rsid w:val="00140CC5"/>
    <w:rsid w:val="00140D6E"/>
    <w:rsid w:val="00140DDF"/>
    <w:rsid w:val="00140E23"/>
    <w:rsid w:val="00140E87"/>
    <w:rsid w:val="00140EFD"/>
    <w:rsid w:val="00140F40"/>
    <w:rsid w:val="0014102E"/>
    <w:rsid w:val="00141299"/>
    <w:rsid w:val="001412AE"/>
    <w:rsid w:val="001413BC"/>
    <w:rsid w:val="00141892"/>
    <w:rsid w:val="001419BC"/>
    <w:rsid w:val="001419C9"/>
    <w:rsid w:val="00141A10"/>
    <w:rsid w:val="00141A19"/>
    <w:rsid w:val="00141A50"/>
    <w:rsid w:val="00141B10"/>
    <w:rsid w:val="00141B17"/>
    <w:rsid w:val="00141E19"/>
    <w:rsid w:val="00141EB8"/>
    <w:rsid w:val="00141F20"/>
    <w:rsid w:val="00141FF9"/>
    <w:rsid w:val="0014201C"/>
    <w:rsid w:val="00142034"/>
    <w:rsid w:val="001420F2"/>
    <w:rsid w:val="00142105"/>
    <w:rsid w:val="001421DA"/>
    <w:rsid w:val="0014225D"/>
    <w:rsid w:val="001422EE"/>
    <w:rsid w:val="00142317"/>
    <w:rsid w:val="001423F5"/>
    <w:rsid w:val="001425B6"/>
    <w:rsid w:val="001425F7"/>
    <w:rsid w:val="00142689"/>
    <w:rsid w:val="001427CD"/>
    <w:rsid w:val="00142810"/>
    <w:rsid w:val="00142924"/>
    <w:rsid w:val="00142A18"/>
    <w:rsid w:val="00142B0C"/>
    <w:rsid w:val="00142CB7"/>
    <w:rsid w:val="00142E11"/>
    <w:rsid w:val="00142E30"/>
    <w:rsid w:val="001431FA"/>
    <w:rsid w:val="0014320B"/>
    <w:rsid w:val="001432FF"/>
    <w:rsid w:val="001433A6"/>
    <w:rsid w:val="001434CD"/>
    <w:rsid w:val="00143567"/>
    <w:rsid w:val="00143571"/>
    <w:rsid w:val="0014357D"/>
    <w:rsid w:val="00143734"/>
    <w:rsid w:val="0014396D"/>
    <w:rsid w:val="00143980"/>
    <w:rsid w:val="00143A98"/>
    <w:rsid w:val="00143AF7"/>
    <w:rsid w:val="00143B22"/>
    <w:rsid w:val="00143BD4"/>
    <w:rsid w:val="00143CDA"/>
    <w:rsid w:val="00143D48"/>
    <w:rsid w:val="00143D86"/>
    <w:rsid w:val="00143F6A"/>
    <w:rsid w:val="00144177"/>
    <w:rsid w:val="001441AB"/>
    <w:rsid w:val="00144319"/>
    <w:rsid w:val="00144408"/>
    <w:rsid w:val="0014448F"/>
    <w:rsid w:val="001444C6"/>
    <w:rsid w:val="00144588"/>
    <w:rsid w:val="00144591"/>
    <w:rsid w:val="001445A3"/>
    <w:rsid w:val="0014468E"/>
    <w:rsid w:val="001446C2"/>
    <w:rsid w:val="00144773"/>
    <w:rsid w:val="00144892"/>
    <w:rsid w:val="0014497A"/>
    <w:rsid w:val="001449B1"/>
    <w:rsid w:val="00144A0F"/>
    <w:rsid w:val="00144CD1"/>
    <w:rsid w:val="00144D0B"/>
    <w:rsid w:val="00144D2D"/>
    <w:rsid w:val="00144EA0"/>
    <w:rsid w:val="00144F13"/>
    <w:rsid w:val="00144F6E"/>
    <w:rsid w:val="0014506C"/>
    <w:rsid w:val="00145078"/>
    <w:rsid w:val="00145403"/>
    <w:rsid w:val="001454D0"/>
    <w:rsid w:val="00145586"/>
    <w:rsid w:val="00145604"/>
    <w:rsid w:val="0014567B"/>
    <w:rsid w:val="00145727"/>
    <w:rsid w:val="00145771"/>
    <w:rsid w:val="001457CC"/>
    <w:rsid w:val="001458BC"/>
    <w:rsid w:val="00145A13"/>
    <w:rsid w:val="00145A48"/>
    <w:rsid w:val="00145B3C"/>
    <w:rsid w:val="00145BD2"/>
    <w:rsid w:val="00145D63"/>
    <w:rsid w:val="00145DBA"/>
    <w:rsid w:val="00145FCD"/>
    <w:rsid w:val="00145FD2"/>
    <w:rsid w:val="00146081"/>
    <w:rsid w:val="001460D2"/>
    <w:rsid w:val="0014610A"/>
    <w:rsid w:val="00146193"/>
    <w:rsid w:val="001461A1"/>
    <w:rsid w:val="001463BE"/>
    <w:rsid w:val="001463C9"/>
    <w:rsid w:val="001463F8"/>
    <w:rsid w:val="00146497"/>
    <w:rsid w:val="001464FF"/>
    <w:rsid w:val="001465DD"/>
    <w:rsid w:val="0014666B"/>
    <w:rsid w:val="001467AA"/>
    <w:rsid w:val="00146810"/>
    <w:rsid w:val="001469E5"/>
    <w:rsid w:val="00146A80"/>
    <w:rsid w:val="00146A86"/>
    <w:rsid w:val="00146ACE"/>
    <w:rsid w:val="00146DA5"/>
    <w:rsid w:val="00146DED"/>
    <w:rsid w:val="00146E0E"/>
    <w:rsid w:val="00146E68"/>
    <w:rsid w:val="00146EAE"/>
    <w:rsid w:val="00146F29"/>
    <w:rsid w:val="00146F96"/>
    <w:rsid w:val="00146FD9"/>
    <w:rsid w:val="00147003"/>
    <w:rsid w:val="00147225"/>
    <w:rsid w:val="001472D7"/>
    <w:rsid w:val="0014731A"/>
    <w:rsid w:val="00147344"/>
    <w:rsid w:val="001473F9"/>
    <w:rsid w:val="0014746A"/>
    <w:rsid w:val="00147643"/>
    <w:rsid w:val="001478A4"/>
    <w:rsid w:val="001478FA"/>
    <w:rsid w:val="0014793A"/>
    <w:rsid w:val="00147BE2"/>
    <w:rsid w:val="00147E4F"/>
    <w:rsid w:val="00147ED9"/>
    <w:rsid w:val="0015000B"/>
    <w:rsid w:val="00150072"/>
    <w:rsid w:val="001500CF"/>
    <w:rsid w:val="0015010E"/>
    <w:rsid w:val="001501BD"/>
    <w:rsid w:val="001502B6"/>
    <w:rsid w:val="00150354"/>
    <w:rsid w:val="00150362"/>
    <w:rsid w:val="001503E6"/>
    <w:rsid w:val="00150548"/>
    <w:rsid w:val="00150559"/>
    <w:rsid w:val="001505E0"/>
    <w:rsid w:val="0015068C"/>
    <w:rsid w:val="001506DA"/>
    <w:rsid w:val="00150897"/>
    <w:rsid w:val="001508E4"/>
    <w:rsid w:val="001508EE"/>
    <w:rsid w:val="00150A56"/>
    <w:rsid w:val="00150B06"/>
    <w:rsid w:val="00150BC1"/>
    <w:rsid w:val="00150C02"/>
    <w:rsid w:val="00150C94"/>
    <w:rsid w:val="00150CCA"/>
    <w:rsid w:val="00150CD0"/>
    <w:rsid w:val="00150CE6"/>
    <w:rsid w:val="00150D1D"/>
    <w:rsid w:val="00150E11"/>
    <w:rsid w:val="00150E38"/>
    <w:rsid w:val="00150E62"/>
    <w:rsid w:val="00150ED4"/>
    <w:rsid w:val="00150FFF"/>
    <w:rsid w:val="00151087"/>
    <w:rsid w:val="001510B3"/>
    <w:rsid w:val="00151121"/>
    <w:rsid w:val="001512ED"/>
    <w:rsid w:val="00151369"/>
    <w:rsid w:val="001513B8"/>
    <w:rsid w:val="0015140B"/>
    <w:rsid w:val="00151618"/>
    <w:rsid w:val="00151772"/>
    <w:rsid w:val="001517BB"/>
    <w:rsid w:val="001517DE"/>
    <w:rsid w:val="00151925"/>
    <w:rsid w:val="00151986"/>
    <w:rsid w:val="001519B4"/>
    <w:rsid w:val="00151B1F"/>
    <w:rsid w:val="00151B46"/>
    <w:rsid w:val="00151BE1"/>
    <w:rsid w:val="00151D5F"/>
    <w:rsid w:val="00151E26"/>
    <w:rsid w:val="00151EC4"/>
    <w:rsid w:val="00151F14"/>
    <w:rsid w:val="001521CA"/>
    <w:rsid w:val="001521DC"/>
    <w:rsid w:val="00152286"/>
    <w:rsid w:val="0015233C"/>
    <w:rsid w:val="00152354"/>
    <w:rsid w:val="001523D3"/>
    <w:rsid w:val="001525FC"/>
    <w:rsid w:val="0015260A"/>
    <w:rsid w:val="0015264C"/>
    <w:rsid w:val="00152652"/>
    <w:rsid w:val="00152737"/>
    <w:rsid w:val="00152794"/>
    <w:rsid w:val="0015284E"/>
    <w:rsid w:val="00152A1B"/>
    <w:rsid w:val="00152BCC"/>
    <w:rsid w:val="00152C19"/>
    <w:rsid w:val="00152C51"/>
    <w:rsid w:val="00152C57"/>
    <w:rsid w:val="00152C84"/>
    <w:rsid w:val="00152F8F"/>
    <w:rsid w:val="001531B6"/>
    <w:rsid w:val="001532B5"/>
    <w:rsid w:val="0015331B"/>
    <w:rsid w:val="0015341D"/>
    <w:rsid w:val="00153581"/>
    <w:rsid w:val="00153619"/>
    <w:rsid w:val="001536ED"/>
    <w:rsid w:val="001536F0"/>
    <w:rsid w:val="00153802"/>
    <w:rsid w:val="00153A87"/>
    <w:rsid w:val="00153B21"/>
    <w:rsid w:val="00153C7C"/>
    <w:rsid w:val="00153DC7"/>
    <w:rsid w:val="00153E5B"/>
    <w:rsid w:val="00153E95"/>
    <w:rsid w:val="00153F4A"/>
    <w:rsid w:val="00153FE3"/>
    <w:rsid w:val="00154097"/>
    <w:rsid w:val="001540A4"/>
    <w:rsid w:val="001540D1"/>
    <w:rsid w:val="00154246"/>
    <w:rsid w:val="001542A5"/>
    <w:rsid w:val="001542D9"/>
    <w:rsid w:val="001542FC"/>
    <w:rsid w:val="0015448E"/>
    <w:rsid w:val="0015454C"/>
    <w:rsid w:val="00154554"/>
    <w:rsid w:val="001545A1"/>
    <w:rsid w:val="00154606"/>
    <w:rsid w:val="001547BC"/>
    <w:rsid w:val="001547C7"/>
    <w:rsid w:val="001547F1"/>
    <w:rsid w:val="00154876"/>
    <w:rsid w:val="00154A25"/>
    <w:rsid w:val="00154A47"/>
    <w:rsid w:val="00154BD1"/>
    <w:rsid w:val="00154BEC"/>
    <w:rsid w:val="00154F0F"/>
    <w:rsid w:val="00154F2E"/>
    <w:rsid w:val="00155105"/>
    <w:rsid w:val="00155186"/>
    <w:rsid w:val="00155245"/>
    <w:rsid w:val="001552D9"/>
    <w:rsid w:val="001553FB"/>
    <w:rsid w:val="00155418"/>
    <w:rsid w:val="001554D1"/>
    <w:rsid w:val="001554D2"/>
    <w:rsid w:val="0015582B"/>
    <w:rsid w:val="00155919"/>
    <w:rsid w:val="001559A0"/>
    <w:rsid w:val="00155A6D"/>
    <w:rsid w:val="00155AEB"/>
    <w:rsid w:val="00155B17"/>
    <w:rsid w:val="00155B31"/>
    <w:rsid w:val="00155CA1"/>
    <w:rsid w:val="00155D3D"/>
    <w:rsid w:val="00155DA7"/>
    <w:rsid w:val="00155DBE"/>
    <w:rsid w:val="00155F8B"/>
    <w:rsid w:val="001560FD"/>
    <w:rsid w:val="00156156"/>
    <w:rsid w:val="001561B3"/>
    <w:rsid w:val="00156208"/>
    <w:rsid w:val="00156264"/>
    <w:rsid w:val="0015646A"/>
    <w:rsid w:val="001564DE"/>
    <w:rsid w:val="001565A0"/>
    <w:rsid w:val="001567C3"/>
    <w:rsid w:val="0015680D"/>
    <w:rsid w:val="00156837"/>
    <w:rsid w:val="00156962"/>
    <w:rsid w:val="00156A86"/>
    <w:rsid w:val="00156CE7"/>
    <w:rsid w:val="00156DEB"/>
    <w:rsid w:val="00156DF2"/>
    <w:rsid w:val="00156E81"/>
    <w:rsid w:val="00156E9C"/>
    <w:rsid w:val="00156EAB"/>
    <w:rsid w:val="00156F2E"/>
    <w:rsid w:val="0015700E"/>
    <w:rsid w:val="0015708C"/>
    <w:rsid w:val="00157270"/>
    <w:rsid w:val="00157396"/>
    <w:rsid w:val="00157575"/>
    <w:rsid w:val="00157635"/>
    <w:rsid w:val="001576C7"/>
    <w:rsid w:val="00157779"/>
    <w:rsid w:val="0015792F"/>
    <w:rsid w:val="00157A10"/>
    <w:rsid w:val="00157B2C"/>
    <w:rsid w:val="00157C2E"/>
    <w:rsid w:val="00157D8E"/>
    <w:rsid w:val="00157DB1"/>
    <w:rsid w:val="00157DD8"/>
    <w:rsid w:val="00160079"/>
    <w:rsid w:val="001603D5"/>
    <w:rsid w:val="00160400"/>
    <w:rsid w:val="001604F3"/>
    <w:rsid w:val="001605ED"/>
    <w:rsid w:val="00160671"/>
    <w:rsid w:val="00160841"/>
    <w:rsid w:val="00160912"/>
    <w:rsid w:val="00160BCE"/>
    <w:rsid w:val="00160C60"/>
    <w:rsid w:val="00160C6F"/>
    <w:rsid w:val="00160D43"/>
    <w:rsid w:val="00160EE2"/>
    <w:rsid w:val="00161068"/>
    <w:rsid w:val="001610A9"/>
    <w:rsid w:val="001610E2"/>
    <w:rsid w:val="00161189"/>
    <w:rsid w:val="0016118A"/>
    <w:rsid w:val="001612BA"/>
    <w:rsid w:val="00161499"/>
    <w:rsid w:val="00161513"/>
    <w:rsid w:val="001617BF"/>
    <w:rsid w:val="001617F8"/>
    <w:rsid w:val="00161830"/>
    <w:rsid w:val="0016186B"/>
    <w:rsid w:val="0016187E"/>
    <w:rsid w:val="0016188B"/>
    <w:rsid w:val="00161A63"/>
    <w:rsid w:val="00161C67"/>
    <w:rsid w:val="00161E91"/>
    <w:rsid w:val="00162078"/>
    <w:rsid w:val="001620A2"/>
    <w:rsid w:val="00162148"/>
    <w:rsid w:val="001622B1"/>
    <w:rsid w:val="00162336"/>
    <w:rsid w:val="00162437"/>
    <w:rsid w:val="0016243D"/>
    <w:rsid w:val="00162479"/>
    <w:rsid w:val="001624A8"/>
    <w:rsid w:val="001624FF"/>
    <w:rsid w:val="00162589"/>
    <w:rsid w:val="0016261B"/>
    <w:rsid w:val="00162656"/>
    <w:rsid w:val="001626C8"/>
    <w:rsid w:val="001626F9"/>
    <w:rsid w:val="0016289B"/>
    <w:rsid w:val="00162B37"/>
    <w:rsid w:val="00162B4B"/>
    <w:rsid w:val="00162B67"/>
    <w:rsid w:val="00162E0D"/>
    <w:rsid w:val="00162E2E"/>
    <w:rsid w:val="00162EC4"/>
    <w:rsid w:val="00163093"/>
    <w:rsid w:val="001630BF"/>
    <w:rsid w:val="001631EF"/>
    <w:rsid w:val="001632B2"/>
    <w:rsid w:val="0016330C"/>
    <w:rsid w:val="0016340D"/>
    <w:rsid w:val="001636C9"/>
    <w:rsid w:val="00163857"/>
    <w:rsid w:val="00163988"/>
    <w:rsid w:val="001639D1"/>
    <w:rsid w:val="001639E8"/>
    <w:rsid w:val="00163B71"/>
    <w:rsid w:val="00163C69"/>
    <w:rsid w:val="00163E08"/>
    <w:rsid w:val="00163E2C"/>
    <w:rsid w:val="00163FC0"/>
    <w:rsid w:val="00163FEC"/>
    <w:rsid w:val="00163FF2"/>
    <w:rsid w:val="00164086"/>
    <w:rsid w:val="001642A0"/>
    <w:rsid w:val="0016457E"/>
    <w:rsid w:val="001646EA"/>
    <w:rsid w:val="001648A0"/>
    <w:rsid w:val="001649B7"/>
    <w:rsid w:val="00164A86"/>
    <w:rsid w:val="00164B73"/>
    <w:rsid w:val="00164C21"/>
    <w:rsid w:val="00164C58"/>
    <w:rsid w:val="00164E56"/>
    <w:rsid w:val="00164F73"/>
    <w:rsid w:val="00164FF8"/>
    <w:rsid w:val="0016500C"/>
    <w:rsid w:val="001650DC"/>
    <w:rsid w:val="00165109"/>
    <w:rsid w:val="00165311"/>
    <w:rsid w:val="0016534B"/>
    <w:rsid w:val="00165371"/>
    <w:rsid w:val="0016548C"/>
    <w:rsid w:val="00165594"/>
    <w:rsid w:val="001655AD"/>
    <w:rsid w:val="001655C6"/>
    <w:rsid w:val="00165611"/>
    <w:rsid w:val="001658DD"/>
    <w:rsid w:val="00165975"/>
    <w:rsid w:val="001659EA"/>
    <w:rsid w:val="00165A2E"/>
    <w:rsid w:val="00165B4D"/>
    <w:rsid w:val="00165BBA"/>
    <w:rsid w:val="00165C3C"/>
    <w:rsid w:val="00165D9F"/>
    <w:rsid w:val="00165DCD"/>
    <w:rsid w:val="00165DEE"/>
    <w:rsid w:val="00165E01"/>
    <w:rsid w:val="00165E02"/>
    <w:rsid w:val="00165EE8"/>
    <w:rsid w:val="001661F4"/>
    <w:rsid w:val="001662B0"/>
    <w:rsid w:val="001662C3"/>
    <w:rsid w:val="0016634C"/>
    <w:rsid w:val="001664F3"/>
    <w:rsid w:val="001665BB"/>
    <w:rsid w:val="001665F8"/>
    <w:rsid w:val="00166639"/>
    <w:rsid w:val="00166742"/>
    <w:rsid w:val="001667AD"/>
    <w:rsid w:val="001668D2"/>
    <w:rsid w:val="001668DA"/>
    <w:rsid w:val="00166922"/>
    <w:rsid w:val="00166A82"/>
    <w:rsid w:val="00166ADB"/>
    <w:rsid w:val="00166AE7"/>
    <w:rsid w:val="00166B07"/>
    <w:rsid w:val="00166B54"/>
    <w:rsid w:val="00166C35"/>
    <w:rsid w:val="00166C71"/>
    <w:rsid w:val="00166CFB"/>
    <w:rsid w:val="00166CFF"/>
    <w:rsid w:val="00166DA3"/>
    <w:rsid w:val="00166F66"/>
    <w:rsid w:val="0016710E"/>
    <w:rsid w:val="00167118"/>
    <w:rsid w:val="001671F6"/>
    <w:rsid w:val="001672E8"/>
    <w:rsid w:val="00167423"/>
    <w:rsid w:val="001675BC"/>
    <w:rsid w:val="00167648"/>
    <w:rsid w:val="0016767B"/>
    <w:rsid w:val="001676AF"/>
    <w:rsid w:val="001676C5"/>
    <w:rsid w:val="00167708"/>
    <w:rsid w:val="00167797"/>
    <w:rsid w:val="0016780A"/>
    <w:rsid w:val="00167870"/>
    <w:rsid w:val="00167A62"/>
    <w:rsid w:val="00167B1A"/>
    <w:rsid w:val="00167BD5"/>
    <w:rsid w:val="00167C16"/>
    <w:rsid w:val="00167DBC"/>
    <w:rsid w:val="00167DD5"/>
    <w:rsid w:val="00167F5F"/>
    <w:rsid w:val="00167F6C"/>
    <w:rsid w:val="00167FB1"/>
    <w:rsid w:val="00167FEB"/>
    <w:rsid w:val="001701A9"/>
    <w:rsid w:val="0017034F"/>
    <w:rsid w:val="00170386"/>
    <w:rsid w:val="00170489"/>
    <w:rsid w:val="001705E9"/>
    <w:rsid w:val="00170636"/>
    <w:rsid w:val="00170699"/>
    <w:rsid w:val="001706BE"/>
    <w:rsid w:val="001708BC"/>
    <w:rsid w:val="0017096E"/>
    <w:rsid w:val="00170979"/>
    <w:rsid w:val="001709B8"/>
    <w:rsid w:val="00170C6D"/>
    <w:rsid w:val="00170D9C"/>
    <w:rsid w:val="00170E06"/>
    <w:rsid w:val="00170E55"/>
    <w:rsid w:val="00170E7D"/>
    <w:rsid w:val="00170EB0"/>
    <w:rsid w:val="00170F27"/>
    <w:rsid w:val="00170F3D"/>
    <w:rsid w:val="00170FE1"/>
    <w:rsid w:val="00171049"/>
    <w:rsid w:val="00171248"/>
    <w:rsid w:val="0017125C"/>
    <w:rsid w:val="00171282"/>
    <w:rsid w:val="0017128C"/>
    <w:rsid w:val="0017145C"/>
    <w:rsid w:val="00171636"/>
    <w:rsid w:val="00171759"/>
    <w:rsid w:val="00171906"/>
    <w:rsid w:val="00171B8D"/>
    <w:rsid w:val="00171BA1"/>
    <w:rsid w:val="00171BF6"/>
    <w:rsid w:val="00171BFD"/>
    <w:rsid w:val="00171D40"/>
    <w:rsid w:val="00172080"/>
    <w:rsid w:val="001723DA"/>
    <w:rsid w:val="00172525"/>
    <w:rsid w:val="00172657"/>
    <w:rsid w:val="0017286E"/>
    <w:rsid w:val="001728B8"/>
    <w:rsid w:val="00172946"/>
    <w:rsid w:val="00172950"/>
    <w:rsid w:val="001729E6"/>
    <w:rsid w:val="00172C2B"/>
    <w:rsid w:val="00172CE6"/>
    <w:rsid w:val="00172D08"/>
    <w:rsid w:val="00172D23"/>
    <w:rsid w:val="00172EB9"/>
    <w:rsid w:val="0017300A"/>
    <w:rsid w:val="00173050"/>
    <w:rsid w:val="0017308A"/>
    <w:rsid w:val="00173150"/>
    <w:rsid w:val="001732DF"/>
    <w:rsid w:val="001733C7"/>
    <w:rsid w:val="00173529"/>
    <w:rsid w:val="0017352A"/>
    <w:rsid w:val="001735B4"/>
    <w:rsid w:val="0017375E"/>
    <w:rsid w:val="0017377E"/>
    <w:rsid w:val="00173809"/>
    <w:rsid w:val="001738C6"/>
    <w:rsid w:val="001738FA"/>
    <w:rsid w:val="00173976"/>
    <w:rsid w:val="00173A3A"/>
    <w:rsid w:val="00173AE2"/>
    <w:rsid w:val="00173AEC"/>
    <w:rsid w:val="00173BD9"/>
    <w:rsid w:val="00173CF9"/>
    <w:rsid w:val="00173D16"/>
    <w:rsid w:val="00173E2B"/>
    <w:rsid w:val="00173E33"/>
    <w:rsid w:val="00174013"/>
    <w:rsid w:val="00174097"/>
    <w:rsid w:val="0017414F"/>
    <w:rsid w:val="0017423D"/>
    <w:rsid w:val="00174298"/>
    <w:rsid w:val="00174353"/>
    <w:rsid w:val="0017453E"/>
    <w:rsid w:val="00174567"/>
    <w:rsid w:val="00174ACE"/>
    <w:rsid w:val="00174B61"/>
    <w:rsid w:val="00174C37"/>
    <w:rsid w:val="00174D1A"/>
    <w:rsid w:val="00174E4E"/>
    <w:rsid w:val="00174F81"/>
    <w:rsid w:val="00174F94"/>
    <w:rsid w:val="0017519D"/>
    <w:rsid w:val="001753E2"/>
    <w:rsid w:val="001754DA"/>
    <w:rsid w:val="00175559"/>
    <w:rsid w:val="00175622"/>
    <w:rsid w:val="0017562D"/>
    <w:rsid w:val="001756C7"/>
    <w:rsid w:val="00175822"/>
    <w:rsid w:val="00175823"/>
    <w:rsid w:val="0017585F"/>
    <w:rsid w:val="0017586D"/>
    <w:rsid w:val="00175A01"/>
    <w:rsid w:val="00175A03"/>
    <w:rsid w:val="00175A42"/>
    <w:rsid w:val="00175ABB"/>
    <w:rsid w:val="00175B26"/>
    <w:rsid w:val="00175D50"/>
    <w:rsid w:val="00175FD8"/>
    <w:rsid w:val="001760F1"/>
    <w:rsid w:val="00176101"/>
    <w:rsid w:val="00176152"/>
    <w:rsid w:val="00176180"/>
    <w:rsid w:val="001761F8"/>
    <w:rsid w:val="00176448"/>
    <w:rsid w:val="001764C0"/>
    <w:rsid w:val="00176590"/>
    <w:rsid w:val="001765F6"/>
    <w:rsid w:val="0017672A"/>
    <w:rsid w:val="001767CE"/>
    <w:rsid w:val="00176810"/>
    <w:rsid w:val="00176890"/>
    <w:rsid w:val="00176A34"/>
    <w:rsid w:val="00176ABA"/>
    <w:rsid w:val="00176AC9"/>
    <w:rsid w:val="00176C97"/>
    <w:rsid w:val="00176DCF"/>
    <w:rsid w:val="00176E76"/>
    <w:rsid w:val="00176F2E"/>
    <w:rsid w:val="0017707F"/>
    <w:rsid w:val="0017708B"/>
    <w:rsid w:val="00177216"/>
    <w:rsid w:val="001772E6"/>
    <w:rsid w:val="001773A0"/>
    <w:rsid w:val="001773A4"/>
    <w:rsid w:val="00177617"/>
    <w:rsid w:val="0017762A"/>
    <w:rsid w:val="001776CA"/>
    <w:rsid w:val="001777D2"/>
    <w:rsid w:val="00177882"/>
    <w:rsid w:val="001778C4"/>
    <w:rsid w:val="00177917"/>
    <w:rsid w:val="00177988"/>
    <w:rsid w:val="00177A2C"/>
    <w:rsid w:val="00177A3C"/>
    <w:rsid w:val="00177AAD"/>
    <w:rsid w:val="00177B3F"/>
    <w:rsid w:val="00177C73"/>
    <w:rsid w:val="00177D40"/>
    <w:rsid w:val="00177DAA"/>
    <w:rsid w:val="00177DC8"/>
    <w:rsid w:val="00177F0D"/>
    <w:rsid w:val="00177F4E"/>
    <w:rsid w:val="00177F84"/>
    <w:rsid w:val="00180091"/>
    <w:rsid w:val="001800A9"/>
    <w:rsid w:val="001801E3"/>
    <w:rsid w:val="001802AA"/>
    <w:rsid w:val="001803B1"/>
    <w:rsid w:val="00180752"/>
    <w:rsid w:val="00180765"/>
    <w:rsid w:val="0018099E"/>
    <w:rsid w:val="00180EA4"/>
    <w:rsid w:val="00180F6C"/>
    <w:rsid w:val="00181088"/>
    <w:rsid w:val="001810BA"/>
    <w:rsid w:val="00181148"/>
    <w:rsid w:val="0018155C"/>
    <w:rsid w:val="0018157D"/>
    <w:rsid w:val="001815A9"/>
    <w:rsid w:val="00181754"/>
    <w:rsid w:val="00181763"/>
    <w:rsid w:val="0018184C"/>
    <w:rsid w:val="0018190A"/>
    <w:rsid w:val="001819FF"/>
    <w:rsid w:val="00181A0A"/>
    <w:rsid w:val="00181AF9"/>
    <w:rsid w:val="00181BED"/>
    <w:rsid w:val="00181CE4"/>
    <w:rsid w:val="00181D03"/>
    <w:rsid w:val="00181E2E"/>
    <w:rsid w:val="00181EF8"/>
    <w:rsid w:val="00181F0D"/>
    <w:rsid w:val="00181F87"/>
    <w:rsid w:val="00182040"/>
    <w:rsid w:val="0018208D"/>
    <w:rsid w:val="0018209A"/>
    <w:rsid w:val="00182228"/>
    <w:rsid w:val="001823E9"/>
    <w:rsid w:val="001824C5"/>
    <w:rsid w:val="0018258F"/>
    <w:rsid w:val="001825FB"/>
    <w:rsid w:val="001826C8"/>
    <w:rsid w:val="0018282D"/>
    <w:rsid w:val="00182852"/>
    <w:rsid w:val="001829F4"/>
    <w:rsid w:val="00182A4C"/>
    <w:rsid w:val="00182A99"/>
    <w:rsid w:val="00182AED"/>
    <w:rsid w:val="00182B25"/>
    <w:rsid w:val="00182D32"/>
    <w:rsid w:val="00182E9A"/>
    <w:rsid w:val="00182EA9"/>
    <w:rsid w:val="00182ECF"/>
    <w:rsid w:val="00182EEA"/>
    <w:rsid w:val="00182F2A"/>
    <w:rsid w:val="00182F4C"/>
    <w:rsid w:val="00182F85"/>
    <w:rsid w:val="001831AC"/>
    <w:rsid w:val="00183301"/>
    <w:rsid w:val="001834F3"/>
    <w:rsid w:val="00183537"/>
    <w:rsid w:val="0018372C"/>
    <w:rsid w:val="00183767"/>
    <w:rsid w:val="00183A52"/>
    <w:rsid w:val="00183ADC"/>
    <w:rsid w:val="00183BA4"/>
    <w:rsid w:val="00183BAB"/>
    <w:rsid w:val="00183DA4"/>
    <w:rsid w:val="00183E05"/>
    <w:rsid w:val="00183F33"/>
    <w:rsid w:val="00183F60"/>
    <w:rsid w:val="00183F61"/>
    <w:rsid w:val="0018424C"/>
    <w:rsid w:val="001842C1"/>
    <w:rsid w:val="0018432F"/>
    <w:rsid w:val="00184368"/>
    <w:rsid w:val="001843FD"/>
    <w:rsid w:val="001846DD"/>
    <w:rsid w:val="00184713"/>
    <w:rsid w:val="0018480E"/>
    <w:rsid w:val="00184816"/>
    <w:rsid w:val="00184888"/>
    <w:rsid w:val="001848A8"/>
    <w:rsid w:val="001848ED"/>
    <w:rsid w:val="001848F0"/>
    <w:rsid w:val="00184A33"/>
    <w:rsid w:val="00184A81"/>
    <w:rsid w:val="00184B10"/>
    <w:rsid w:val="00184B32"/>
    <w:rsid w:val="00184C9C"/>
    <w:rsid w:val="00184D03"/>
    <w:rsid w:val="00184D78"/>
    <w:rsid w:val="00184D7A"/>
    <w:rsid w:val="00184DBB"/>
    <w:rsid w:val="00184DC9"/>
    <w:rsid w:val="00184E25"/>
    <w:rsid w:val="00184EB2"/>
    <w:rsid w:val="00184EE4"/>
    <w:rsid w:val="00184F02"/>
    <w:rsid w:val="00184F42"/>
    <w:rsid w:val="00184F7D"/>
    <w:rsid w:val="00185033"/>
    <w:rsid w:val="00185071"/>
    <w:rsid w:val="0018509D"/>
    <w:rsid w:val="0018512B"/>
    <w:rsid w:val="0018514D"/>
    <w:rsid w:val="001853B3"/>
    <w:rsid w:val="001855C3"/>
    <w:rsid w:val="00185655"/>
    <w:rsid w:val="00185691"/>
    <w:rsid w:val="001856C7"/>
    <w:rsid w:val="001856F5"/>
    <w:rsid w:val="001856F7"/>
    <w:rsid w:val="00185770"/>
    <w:rsid w:val="00185887"/>
    <w:rsid w:val="00185C03"/>
    <w:rsid w:val="00185CC6"/>
    <w:rsid w:val="00185F32"/>
    <w:rsid w:val="00185F89"/>
    <w:rsid w:val="00185FD8"/>
    <w:rsid w:val="00186316"/>
    <w:rsid w:val="001863AD"/>
    <w:rsid w:val="00186430"/>
    <w:rsid w:val="001864CB"/>
    <w:rsid w:val="0018651B"/>
    <w:rsid w:val="0018663C"/>
    <w:rsid w:val="00186728"/>
    <w:rsid w:val="00186781"/>
    <w:rsid w:val="00186793"/>
    <w:rsid w:val="00186877"/>
    <w:rsid w:val="00186B71"/>
    <w:rsid w:val="00186D50"/>
    <w:rsid w:val="00186E1C"/>
    <w:rsid w:val="00186E51"/>
    <w:rsid w:val="00186E7A"/>
    <w:rsid w:val="00187018"/>
    <w:rsid w:val="00187100"/>
    <w:rsid w:val="001871BB"/>
    <w:rsid w:val="0018723E"/>
    <w:rsid w:val="001872B8"/>
    <w:rsid w:val="001872CD"/>
    <w:rsid w:val="001872ED"/>
    <w:rsid w:val="001873C6"/>
    <w:rsid w:val="001873FC"/>
    <w:rsid w:val="001877E9"/>
    <w:rsid w:val="00187878"/>
    <w:rsid w:val="00187932"/>
    <w:rsid w:val="00187B60"/>
    <w:rsid w:val="00187C05"/>
    <w:rsid w:val="00187D98"/>
    <w:rsid w:val="00187DA8"/>
    <w:rsid w:val="00187F20"/>
    <w:rsid w:val="001900D1"/>
    <w:rsid w:val="0019014E"/>
    <w:rsid w:val="00190197"/>
    <w:rsid w:val="001901E1"/>
    <w:rsid w:val="001901EB"/>
    <w:rsid w:val="001903DE"/>
    <w:rsid w:val="00190467"/>
    <w:rsid w:val="001904C5"/>
    <w:rsid w:val="001904DB"/>
    <w:rsid w:val="0019050F"/>
    <w:rsid w:val="001905AF"/>
    <w:rsid w:val="00190615"/>
    <w:rsid w:val="001906FA"/>
    <w:rsid w:val="00190788"/>
    <w:rsid w:val="0019093B"/>
    <w:rsid w:val="00190A82"/>
    <w:rsid w:val="00190B56"/>
    <w:rsid w:val="00190D6C"/>
    <w:rsid w:val="00190DE1"/>
    <w:rsid w:val="001910C7"/>
    <w:rsid w:val="0019125A"/>
    <w:rsid w:val="001912E4"/>
    <w:rsid w:val="0019137C"/>
    <w:rsid w:val="00191386"/>
    <w:rsid w:val="0019157E"/>
    <w:rsid w:val="001917B8"/>
    <w:rsid w:val="001917FF"/>
    <w:rsid w:val="0019181F"/>
    <w:rsid w:val="00191940"/>
    <w:rsid w:val="00191995"/>
    <w:rsid w:val="001919B6"/>
    <w:rsid w:val="00191A0D"/>
    <w:rsid w:val="00191AA6"/>
    <w:rsid w:val="00191B88"/>
    <w:rsid w:val="00191CAC"/>
    <w:rsid w:val="00191DC1"/>
    <w:rsid w:val="00191DE1"/>
    <w:rsid w:val="00191E46"/>
    <w:rsid w:val="00191EAF"/>
    <w:rsid w:val="00191EEC"/>
    <w:rsid w:val="00191EF6"/>
    <w:rsid w:val="00191F84"/>
    <w:rsid w:val="00192045"/>
    <w:rsid w:val="00192117"/>
    <w:rsid w:val="0019216E"/>
    <w:rsid w:val="00192256"/>
    <w:rsid w:val="0019243E"/>
    <w:rsid w:val="0019256F"/>
    <w:rsid w:val="0019269B"/>
    <w:rsid w:val="001928E7"/>
    <w:rsid w:val="00192971"/>
    <w:rsid w:val="00192A00"/>
    <w:rsid w:val="00192A58"/>
    <w:rsid w:val="00192A8B"/>
    <w:rsid w:val="00192ABA"/>
    <w:rsid w:val="00192B09"/>
    <w:rsid w:val="00192B8D"/>
    <w:rsid w:val="00192D83"/>
    <w:rsid w:val="00192DCA"/>
    <w:rsid w:val="00192F6D"/>
    <w:rsid w:val="0019317F"/>
    <w:rsid w:val="001931C0"/>
    <w:rsid w:val="001931C3"/>
    <w:rsid w:val="001931DD"/>
    <w:rsid w:val="0019329F"/>
    <w:rsid w:val="001932EA"/>
    <w:rsid w:val="00193367"/>
    <w:rsid w:val="0019336C"/>
    <w:rsid w:val="0019350F"/>
    <w:rsid w:val="0019383B"/>
    <w:rsid w:val="00193A65"/>
    <w:rsid w:val="00193C64"/>
    <w:rsid w:val="00193CF0"/>
    <w:rsid w:val="00193D0A"/>
    <w:rsid w:val="00193E14"/>
    <w:rsid w:val="00193E94"/>
    <w:rsid w:val="00193EC7"/>
    <w:rsid w:val="00193EF4"/>
    <w:rsid w:val="00193F02"/>
    <w:rsid w:val="00193F35"/>
    <w:rsid w:val="00193FAA"/>
    <w:rsid w:val="0019419C"/>
    <w:rsid w:val="00194255"/>
    <w:rsid w:val="00194429"/>
    <w:rsid w:val="00194481"/>
    <w:rsid w:val="001944A4"/>
    <w:rsid w:val="001944E4"/>
    <w:rsid w:val="001944F3"/>
    <w:rsid w:val="001945A5"/>
    <w:rsid w:val="001946CA"/>
    <w:rsid w:val="001947D7"/>
    <w:rsid w:val="00194994"/>
    <w:rsid w:val="00194B21"/>
    <w:rsid w:val="00194BE6"/>
    <w:rsid w:val="00194D38"/>
    <w:rsid w:val="00194D94"/>
    <w:rsid w:val="00194E8A"/>
    <w:rsid w:val="00194EE5"/>
    <w:rsid w:val="00194F11"/>
    <w:rsid w:val="00194FBF"/>
    <w:rsid w:val="0019505F"/>
    <w:rsid w:val="00195113"/>
    <w:rsid w:val="001951D4"/>
    <w:rsid w:val="001951FD"/>
    <w:rsid w:val="0019527C"/>
    <w:rsid w:val="00195413"/>
    <w:rsid w:val="0019542B"/>
    <w:rsid w:val="0019556A"/>
    <w:rsid w:val="00195610"/>
    <w:rsid w:val="00195662"/>
    <w:rsid w:val="0019581B"/>
    <w:rsid w:val="001958E0"/>
    <w:rsid w:val="00195967"/>
    <w:rsid w:val="001959A5"/>
    <w:rsid w:val="001959C8"/>
    <w:rsid w:val="00195A32"/>
    <w:rsid w:val="00195AA2"/>
    <w:rsid w:val="00195CAD"/>
    <w:rsid w:val="00195CF8"/>
    <w:rsid w:val="00195D37"/>
    <w:rsid w:val="00195DB9"/>
    <w:rsid w:val="00195DCD"/>
    <w:rsid w:val="00195E4A"/>
    <w:rsid w:val="00195EF9"/>
    <w:rsid w:val="00196070"/>
    <w:rsid w:val="00196102"/>
    <w:rsid w:val="00196153"/>
    <w:rsid w:val="00196222"/>
    <w:rsid w:val="001963D4"/>
    <w:rsid w:val="0019648A"/>
    <w:rsid w:val="00196497"/>
    <w:rsid w:val="0019668C"/>
    <w:rsid w:val="001966F6"/>
    <w:rsid w:val="0019675C"/>
    <w:rsid w:val="0019688E"/>
    <w:rsid w:val="00196958"/>
    <w:rsid w:val="00196B9B"/>
    <w:rsid w:val="00196BA0"/>
    <w:rsid w:val="00196C21"/>
    <w:rsid w:val="00196C70"/>
    <w:rsid w:val="00196CCE"/>
    <w:rsid w:val="00196CFE"/>
    <w:rsid w:val="00196E65"/>
    <w:rsid w:val="00196EE0"/>
    <w:rsid w:val="00197067"/>
    <w:rsid w:val="001970DC"/>
    <w:rsid w:val="00197123"/>
    <w:rsid w:val="0019713F"/>
    <w:rsid w:val="0019718E"/>
    <w:rsid w:val="001971A4"/>
    <w:rsid w:val="001971AA"/>
    <w:rsid w:val="001972AE"/>
    <w:rsid w:val="001973E3"/>
    <w:rsid w:val="001974AE"/>
    <w:rsid w:val="001975CB"/>
    <w:rsid w:val="001976A6"/>
    <w:rsid w:val="001976C6"/>
    <w:rsid w:val="001976E7"/>
    <w:rsid w:val="0019778A"/>
    <w:rsid w:val="0019778C"/>
    <w:rsid w:val="0019792A"/>
    <w:rsid w:val="00197985"/>
    <w:rsid w:val="001979BB"/>
    <w:rsid w:val="00197B16"/>
    <w:rsid w:val="00197BA1"/>
    <w:rsid w:val="00197BF4"/>
    <w:rsid w:val="00197C55"/>
    <w:rsid w:val="00197CD5"/>
    <w:rsid w:val="00197D01"/>
    <w:rsid w:val="00197DD9"/>
    <w:rsid w:val="00197EA4"/>
    <w:rsid w:val="001A012B"/>
    <w:rsid w:val="001A0162"/>
    <w:rsid w:val="001A02BB"/>
    <w:rsid w:val="001A0385"/>
    <w:rsid w:val="001A0470"/>
    <w:rsid w:val="001A04F0"/>
    <w:rsid w:val="001A052D"/>
    <w:rsid w:val="001A06B8"/>
    <w:rsid w:val="001A0859"/>
    <w:rsid w:val="001A0867"/>
    <w:rsid w:val="001A08B8"/>
    <w:rsid w:val="001A08DA"/>
    <w:rsid w:val="001A0B7E"/>
    <w:rsid w:val="001A0C0D"/>
    <w:rsid w:val="001A0D5E"/>
    <w:rsid w:val="001A0DE7"/>
    <w:rsid w:val="001A0EA2"/>
    <w:rsid w:val="001A0EDF"/>
    <w:rsid w:val="001A10ED"/>
    <w:rsid w:val="001A1160"/>
    <w:rsid w:val="001A1263"/>
    <w:rsid w:val="001A14BE"/>
    <w:rsid w:val="001A150E"/>
    <w:rsid w:val="001A1593"/>
    <w:rsid w:val="001A1597"/>
    <w:rsid w:val="001A15BC"/>
    <w:rsid w:val="001A15CE"/>
    <w:rsid w:val="001A1798"/>
    <w:rsid w:val="001A180D"/>
    <w:rsid w:val="001A1819"/>
    <w:rsid w:val="001A190F"/>
    <w:rsid w:val="001A19D1"/>
    <w:rsid w:val="001A1BF1"/>
    <w:rsid w:val="001A1C06"/>
    <w:rsid w:val="001A209E"/>
    <w:rsid w:val="001A219C"/>
    <w:rsid w:val="001A22E9"/>
    <w:rsid w:val="001A23DA"/>
    <w:rsid w:val="001A244B"/>
    <w:rsid w:val="001A2509"/>
    <w:rsid w:val="001A2661"/>
    <w:rsid w:val="001A2669"/>
    <w:rsid w:val="001A286B"/>
    <w:rsid w:val="001A289C"/>
    <w:rsid w:val="001A289D"/>
    <w:rsid w:val="001A28A0"/>
    <w:rsid w:val="001A293C"/>
    <w:rsid w:val="001A29FB"/>
    <w:rsid w:val="001A2AA5"/>
    <w:rsid w:val="001A2B58"/>
    <w:rsid w:val="001A2BA1"/>
    <w:rsid w:val="001A2BEE"/>
    <w:rsid w:val="001A2C6A"/>
    <w:rsid w:val="001A2E33"/>
    <w:rsid w:val="001A2EA8"/>
    <w:rsid w:val="001A30B2"/>
    <w:rsid w:val="001A319F"/>
    <w:rsid w:val="001A31D8"/>
    <w:rsid w:val="001A331B"/>
    <w:rsid w:val="001A3433"/>
    <w:rsid w:val="001A3451"/>
    <w:rsid w:val="001A354A"/>
    <w:rsid w:val="001A3610"/>
    <w:rsid w:val="001A3C4F"/>
    <w:rsid w:val="001A3C7F"/>
    <w:rsid w:val="001A3E89"/>
    <w:rsid w:val="001A3EB6"/>
    <w:rsid w:val="001A3F2D"/>
    <w:rsid w:val="001A3F41"/>
    <w:rsid w:val="001A4077"/>
    <w:rsid w:val="001A4124"/>
    <w:rsid w:val="001A4178"/>
    <w:rsid w:val="001A4214"/>
    <w:rsid w:val="001A42FA"/>
    <w:rsid w:val="001A432A"/>
    <w:rsid w:val="001A43A8"/>
    <w:rsid w:val="001A4426"/>
    <w:rsid w:val="001A468C"/>
    <w:rsid w:val="001A46E4"/>
    <w:rsid w:val="001A481C"/>
    <w:rsid w:val="001A4926"/>
    <w:rsid w:val="001A49B9"/>
    <w:rsid w:val="001A4AA5"/>
    <w:rsid w:val="001A4ADF"/>
    <w:rsid w:val="001A4B20"/>
    <w:rsid w:val="001A4D58"/>
    <w:rsid w:val="001A4EA4"/>
    <w:rsid w:val="001A5028"/>
    <w:rsid w:val="001A5511"/>
    <w:rsid w:val="001A563D"/>
    <w:rsid w:val="001A565B"/>
    <w:rsid w:val="001A5778"/>
    <w:rsid w:val="001A59A1"/>
    <w:rsid w:val="001A5BAB"/>
    <w:rsid w:val="001A5BCA"/>
    <w:rsid w:val="001A5BF0"/>
    <w:rsid w:val="001A5C99"/>
    <w:rsid w:val="001A5D5A"/>
    <w:rsid w:val="001A5D6F"/>
    <w:rsid w:val="001A5D77"/>
    <w:rsid w:val="001A5D7E"/>
    <w:rsid w:val="001A5D8C"/>
    <w:rsid w:val="001A5FF5"/>
    <w:rsid w:val="001A6003"/>
    <w:rsid w:val="001A6049"/>
    <w:rsid w:val="001A6058"/>
    <w:rsid w:val="001A60B3"/>
    <w:rsid w:val="001A6152"/>
    <w:rsid w:val="001A61BC"/>
    <w:rsid w:val="001A6326"/>
    <w:rsid w:val="001A6451"/>
    <w:rsid w:val="001A6459"/>
    <w:rsid w:val="001A65DF"/>
    <w:rsid w:val="001A6625"/>
    <w:rsid w:val="001A6648"/>
    <w:rsid w:val="001A670B"/>
    <w:rsid w:val="001A6808"/>
    <w:rsid w:val="001A686C"/>
    <w:rsid w:val="001A688C"/>
    <w:rsid w:val="001A68C7"/>
    <w:rsid w:val="001A6A62"/>
    <w:rsid w:val="001A6AB0"/>
    <w:rsid w:val="001A6BAF"/>
    <w:rsid w:val="001A6CC8"/>
    <w:rsid w:val="001A6D59"/>
    <w:rsid w:val="001A6DBB"/>
    <w:rsid w:val="001A6DBD"/>
    <w:rsid w:val="001A6E81"/>
    <w:rsid w:val="001A6EFA"/>
    <w:rsid w:val="001A6F11"/>
    <w:rsid w:val="001A6FC2"/>
    <w:rsid w:val="001A70CA"/>
    <w:rsid w:val="001A73E3"/>
    <w:rsid w:val="001A7445"/>
    <w:rsid w:val="001A74CD"/>
    <w:rsid w:val="001A74EE"/>
    <w:rsid w:val="001A7527"/>
    <w:rsid w:val="001A75E4"/>
    <w:rsid w:val="001A769B"/>
    <w:rsid w:val="001A76BD"/>
    <w:rsid w:val="001A76E9"/>
    <w:rsid w:val="001A779E"/>
    <w:rsid w:val="001A77A4"/>
    <w:rsid w:val="001A78AD"/>
    <w:rsid w:val="001A7A19"/>
    <w:rsid w:val="001A7A83"/>
    <w:rsid w:val="001A7ABF"/>
    <w:rsid w:val="001A7B83"/>
    <w:rsid w:val="001A7BAF"/>
    <w:rsid w:val="001A7C6E"/>
    <w:rsid w:val="001A7CA7"/>
    <w:rsid w:val="001A7D0E"/>
    <w:rsid w:val="001A7D77"/>
    <w:rsid w:val="001A7DCA"/>
    <w:rsid w:val="001A7E82"/>
    <w:rsid w:val="001A7F1A"/>
    <w:rsid w:val="001A7FEA"/>
    <w:rsid w:val="001B0109"/>
    <w:rsid w:val="001B02B0"/>
    <w:rsid w:val="001B02CF"/>
    <w:rsid w:val="001B04EF"/>
    <w:rsid w:val="001B058C"/>
    <w:rsid w:val="001B0737"/>
    <w:rsid w:val="001B0931"/>
    <w:rsid w:val="001B0BC8"/>
    <w:rsid w:val="001B0E79"/>
    <w:rsid w:val="001B0F7F"/>
    <w:rsid w:val="001B0F9A"/>
    <w:rsid w:val="001B11C3"/>
    <w:rsid w:val="001B12E8"/>
    <w:rsid w:val="001B1523"/>
    <w:rsid w:val="001B1600"/>
    <w:rsid w:val="001B169C"/>
    <w:rsid w:val="001B16B4"/>
    <w:rsid w:val="001B16CF"/>
    <w:rsid w:val="001B18CF"/>
    <w:rsid w:val="001B1A90"/>
    <w:rsid w:val="001B1B09"/>
    <w:rsid w:val="001B1CB3"/>
    <w:rsid w:val="001B1D28"/>
    <w:rsid w:val="001B1D91"/>
    <w:rsid w:val="001B1E32"/>
    <w:rsid w:val="001B1F74"/>
    <w:rsid w:val="001B2180"/>
    <w:rsid w:val="001B2363"/>
    <w:rsid w:val="001B2373"/>
    <w:rsid w:val="001B2400"/>
    <w:rsid w:val="001B243C"/>
    <w:rsid w:val="001B2470"/>
    <w:rsid w:val="001B24A4"/>
    <w:rsid w:val="001B256D"/>
    <w:rsid w:val="001B2591"/>
    <w:rsid w:val="001B259F"/>
    <w:rsid w:val="001B271F"/>
    <w:rsid w:val="001B2736"/>
    <w:rsid w:val="001B27CE"/>
    <w:rsid w:val="001B2AB1"/>
    <w:rsid w:val="001B2B00"/>
    <w:rsid w:val="001B2B1E"/>
    <w:rsid w:val="001B2BD6"/>
    <w:rsid w:val="001B2C9D"/>
    <w:rsid w:val="001B2DB2"/>
    <w:rsid w:val="001B2E76"/>
    <w:rsid w:val="001B300B"/>
    <w:rsid w:val="001B3083"/>
    <w:rsid w:val="001B30C2"/>
    <w:rsid w:val="001B323E"/>
    <w:rsid w:val="001B3254"/>
    <w:rsid w:val="001B3354"/>
    <w:rsid w:val="001B34FE"/>
    <w:rsid w:val="001B3523"/>
    <w:rsid w:val="001B376F"/>
    <w:rsid w:val="001B390F"/>
    <w:rsid w:val="001B3A2B"/>
    <w:rsid w:val="001B3CAB"/>
    <w:rsid w:val="001B3CE6"/>
    <w:rsid w:val="001B3D50"/>
    <w:rsid w:val="001B3D5C"/>
    <w:rsid w:val="001B3DE3"/>
    <w:rsid w:val="001B3E35"/>
    <w:rsid w:val="001B3EE4"/>
    <w:rsid w:val="001B4017"/>
    <w:rsid w:val="001B408F"/>
    <w:rsid w:val="001B40FB"/>
    <w:rsid w:val="001B412E"/>
    <w:rsid w:val="001B4198"/>
    <w:rsid w:val="001B449E"/>
    <w:rsid w:val="001B44E0"/>
    <w:rsid w:val="001B4509"/>
    <w:rsid w:val="001B4777"/>
    <w:rsid w:val="001B4905"/>
    <w:rsid w:val="001B4950"/>
    <w:rsid w:val="001B498B"/>
    <w:rsid w:val="001B49F1"/>
    <w:rsid w:val="001B4B90"/>
    <w:rsid w:val="001B4C81"/>
    <w:rsid w:val="001B4CB7"/>
    <w:rsid w:val="001B4DC7"/>
    <w:rsid w:val="001B4DCD"/>
    <w:rsid w:val="001B4F56"/>
    <w:rsid w:val="001B4FE8"/>
    <w:rsid w:val="001B4FFC"/>
    <w:rsid w:val="001B5101"/>
    <w:rsid w:val="001B5197"/>
    <w:rsid w:val="001B5266"/>
    <w:rsid w:val="001B52A6"/>
    <w:rsid w:val="001B544C"/>
    <w:rsid w:val="001B5602"/>
    <w:rsid w:val="001B5665"/>
    <w:rsid w:val="001B57F9"/>
    <w:rsid w:val="001B580E"/>
    <w:rsid w:val="001B59F7"/>
    <w:rsid w:val="001B5A25"/>
    <w:rsid w:val="001B5B49"/>
    <w:rsid w:val="001B5BD3"/>
    <w:rsid w:val="001B5C86"/>
    <w:rsid w:val="001B5D0C"/>
    <w:rsid w:val="001B5F40"/>
    <w:rsid w:val="001B5FAD"/>
    <w:rsid w:val="001B5FAE"/>
    <w:rsid w:val="001B60D8"/>
    <w:rsid w:val="001B6279"/>
    <w:rsid w:val="001B6283"/>
    <w:rsid w:val="001B64A5"/>
    <w:rsid w:val="001B6519"/>
    <w:rsid w:val="001B655A"/>
    <w:rsid w:val="001B6588"/>
    <w:rsid w:val="001B663E"/>
    <w:rsid w:val="001B6744"/>
    <w:rsid w:val="001B6776"/>
    <w:rsid w:val="001B6823"/>
    <w:rsid w:val="001B6999"/>
    <w:rsid w:val="001B6AEC"/>
    <w:rsid w:val="001B6B82"/>
    <w:rsid w:val="001B6BF9"/>
    <w:rsid w:val="001B6CB8"/>
    <w:rsid w:val="001B6D4C"/>
    <w:rsid w:val="001B70B5"/>
    <w:rsid w:val="001B71D0"/>
    <w:rsid w:val="001B71DE"/>
    <w:rsid w:val="001B7389"/>
    <w:rsid w:val="001B73B8"/>
    <w:rsid w:val="001B73B9"/>
    <w:rsid w:val="001B742C"/>
    <w:rsid w:val="001B7478"/>
    <w:rsid w:val="001B779F"/>
    <w:rsid w:val="001B784D"/>
    <w:rsid w:val="001B79D7"/>
    <w:rsid w:val="001B7ACA"/>
    <w:rsid w:val="001B7B31"/>
    <w:rsid w:val="001B7C09"/>
    <w:rsid w:val="001B7D02"/>
    <w:rsid w:val="001B7D08"/>
    <w:rsid w:val="001B7D4A"/>
    <w:rsid w:val="001B7D6D"/>
    <w:rsid w:val="001B7E23"/>
    <w:rsid w:val="001B7EF0"/>
    <w:rsid w:val="001B7F1A"/>
    <w:rsid w:val="001B7FCE"/>
    <w:rsid w:val="001B7FD7"/>
    <w:rsid w:val="001C0069"/>
    <w:rsid w:val="001C00B2"/>
    <w:rsid w:val="001C0239"/>
    <w:rsid w:val="001C0338"/>
    <w:rsid w:val="001C0357"/>
    <w:rsid w:val="001C03F0"/>
    <w:rsid w:val="001C0400"/>
    <w:rsid w:val="001C0539"/>
    <w:rsid w:val="001C0655"/>
    <w:rsid w:val="001C06F4"/>
    <w:rsid w:val="001C07D1"/>
    <w:rsid w:val="001C0A05"/>
    <w:rsid w:val="001C0A92"/>
    <w:rsid w:val="001C0B5B"/>
    <w:rsid w:val="001C0BE0"/>
    <w:rsid w:val="001C0CBD"/>
    <w:rsid w:val="001C0D7A"/>
    <w:rsid w:val="001C0DDD"/>
    <w:rsid w:val="001C0F20"/>
    <w:rsid w:val="001C0FBC"/>
    <w:rsid w:val="001C105A"/>
    <w:rsid w:val="001C119B"/>
    <w:rsid w:val="001C11D6"/>
    <w:rsid w:val="001C11F2"/>
    <w:rsid w:val="001C11F4"/>
    <w:rsid w:val="001C125C"/>
    <w:rsid w:val="001C14E2"/>
    <w:rsid w:val="001C14EB"/>
    <w:rsid w:val="001C1588"/>
    <w:rsid w:val="001C1749"/>
    <w:rsid w:val="001C17E2"/>
    <w:rsid w:val="001C17EC"/>
    <w:rsid w:val="001C18A7"/>
    <w:rsid w:val="001C1A4B"/>
    <w:rsid w:val="001C1B27"/>
    <w:rsid w:val="001C1C52"/>
    <w:rsid w:val="001C1CC5"/>
    <w:rsid w:val="001C1D08"/>
    <w:rsid w:val="001C212F"/>
    <w:rsid w:val="001C213E"/>
    <w:rsid w:val="001C21AE"/>
    <w:rsid w:val="001C2386"/>
    <w:rsid w:val="001C2634"/>
    <w:rsid w:val="001C2859"/>
    <w:rsid w:val="001C2AE6"/>
    <w:rsid w:val="001C2B68"/>
    <w:rsid w:val="001C2B82"/>
    <w:rsid w:val="001C2C08"/>
    <w:rsid w:val="001C2CA6"/>
    <w:rsid w:val="001C2D42"/>
    <w:rsid w:val="001C2F71"/>
    <w:rsid w:val="001C3075"/>
    <w:rsid w:val="001C30A4"/>
    <w:rsid w:val="001C30AA"/>
    <w:rsid w:val="001C31F2"/>
    <w:rsid w:val="001C339A"/>
    <w:rsid w:val="001C3496"/>
    <w:rsid w:val="001C3497"/>
    <w:rsid w:val="001C34B4"/>
    <w:rsid w:val="001C3789"/>
    <w:rsid w:val="001C384E"/>
    <w:rsid w:val="001C38B3"/>
    <w:rsid w:val="001C3949"/>
    <w:rsid w:val="001C39AB"/>
    <w:rsid w:val="001C39F0"/>
    <w:rsid w:val="001C3A33"/>
    <w:rsid w:val="001C3AEB"/>
    <w:rsid w:val="001C3B51"/>
    <w:rsid w:val="001C3D63"/>
    <w:rsid w:val="001C3D95"/>
    <w:rsid w:val="001C3E39"/>
    <w:rsid w:val="001C3EAA"/>
    <w:rsid w:val="001C4366"/>
    <w:rsid w:val="001C43D1"/>
    <w:rsid w:val="001C4408"/>
    <w:rsid w:val="001C44FE"/>
    <w:rsid w:val="001C4606"/>
    <w:rsid w:val="001C4618"/>
    <w:rsid w:val="001C46BD"/>
    <w:rsid w:val="001C488F"/>
    <w:rsid w:val="001C48BD"/>
    <w:rsid w:val="001C496F"/>
    <w:rsid w:val="001C4999"/>
    <w:rsid w:val="001C499A"/>
    <w:rsid w:val="001C49CB"/>
    <w:rsid w:val="001C49EC"/>
    <w:rsid w:val="001C4BDB"/>
    <w:rsid w:val="001C4D1C"/>
    <w:rsid w:val="001C4D6F"/>
    <w:rsid w:val="001C4E96"/>
    <w:rsid w:val="001C4F32"/>
    <w:rsid w:val="001C4FEE"/>
    <w:rsid w:val="001C5144"/>
    <w:rsid w:val="001C534A"/>
    <w:rsid w:val="001C5402"/>
    <w:rsid w:val="001C541F"/>
    <w:rsid w:val="001C5460"/>
    <w:rsid w:val="001C5702"/>
    <w:rsid w:val="001C577A"/>
    <w:rsid w:val="001C58A6"/>
    <w:rsid w:val="001C58AD"/>
    <w:rsid w:val="001C58BA"/>
    <w:rsid w:val="001C58CC"/>
    <w:rsid w:val="001C58D6"/>
    <w:rsid w:val="001C5952"/>
    <w:rsid w:val="001C5975"/>
    <w:rsid w:val="001C5A71"/>
    <w:rsid w:val="001C5B8A"/>
    <w:rsid w:val="001C5D8A"/>
    <w:rsid w:val="001C5F76"/>
    <w:rsid w:val="001C610E"/>
    <w:rsid w:val="001C6341"/>
    <w:rsid w:val="001C6471"/>
    <w:rsid w:val="001C660D"/>
    <w:rsid w:val="001C663A"/>
    <w:rsid w:val="001C6744"/>
    <w:rsid w:val="001C6B72"/>
    <w:rsid w:val="001C6B87"/>
    <w:rsid w:val="001C6F57"/>
    <w:rsid w:val="001C7013"/>
    <w:rsid w:val="001C70C8"/>
    <w:rsid w:val="001C7166"/>
    <w:rsid w:val="001C71F2"/>
    <w:rsid w:val="001C747A"/>
    <w:rsid w:val="001C7500"/>
    <w:rsid w:val="001C797F"/>
    <w:rsid w:val="001C79A6"/>
    <w:rsid w:val="001C7A4D"/>
    <w:rsid w:val="001C7C33"/>
    <w:rsid w:val="001C7D01"/>
    <w:rsid w:val="001C7D42"/>
    <w:rsid w:val="001C7E25"/>
    <w:rsid w:val="001C7E73"/>
    <w:rsid w:val="001C7ECB"/>
    <w:rsid w:val="001C7F26"/>
    <w:rsid w:val="001C7F55"/>
    <w:rsid w:val="001D00B0"/>
    <w:rsid w:val="001D0299"/>
    <w:rsid w:val="001D048A"/>
    <w:rsid w:val="001D0660"/>
    <w:rsid w:val="001D0774"/>
    <w:rsid w:val="001D0803"/>
    <w:rsid w:val="001D087B"/>
    <w:rsid w:val="001D0A3B"/>
    <w:rsid w:val="001D0D9D"/>
    <w:rsid w:val="001D0DB6"/>
    <w:rsid w:val="001D0DDA"/>
    <w:rsid w:val="001D0F02"/>
    <w:rsid w:val="001D0F16"/>
    <w:rsid w:val="001D0F4F"/>
    <w:rsid w:val="001D106A"/>
    <w:rsid w:val="001D10C9"/>
    <w:rsid w:val="001D116A"/>
    <w:rsid w:val="001D11D2"/>
    <w:rsid w:val="001D12A3"/>
    <w:rsid w:val="001D12C7"/>
    <w:rsid w:val="001D13C1"/>
    <w:rsid w:val="001D1724"/>
    <w:rsid w:val="001D1738"/>
    <w:rsid w:val="001D1799"/>
    <w:rsid w:val="001D1853"/>
    <w:rsid w:val="001D1882"/>
    <w:rsid w:val="001D190A"/>
    <w:rsid w:val="001D1B6B"/>
    <w:rsid w:val="001D1B84"/>
    <w:rsid w:val="001D1C2F"/>
    <w:rsid w:val="001D1D89"/>
    <w:rsid w:val="001D1F3D"/>
    <w:rsid w:val="001D1FEF"/>
    <w:rsid w:val="001D2035"/>
    <w:rsid w:val="001D218B"/>
    <w:rsid w:val="001D225D"/>
    <w:rsid w:val="001D2319"/>
    <w:rsid w:val="001D231E"/>
    <w:rsid w:val="001D2345"/>
    <w:rsid w:val="001D2392"/>
    <w:rsid w:val="001D244F"/>
    <w:rsid w:val="001D2497"/>
    <w:rsid w:val="001D25FF"/>
    <w:rsid w:val="001D2675"/>
    <w:rsid w:val="001D2737"/>
    <w:rsid w:val="001D2872"/>
    <w:rsid w:val="001D2916"/>
    <w:rsid w:val="001D293E"/>
    <w:rsid w:val="001D2A2B"/>
    <w:rsid w:val="001D2A61"/>
    <w:rsid w:val="001D2B3C"/>
    <w:rsid w:val="001D2CE7"/>
    <w:rsid w:val="001D2D40"/>
    <w:rsid w:val="001D2E0C"/>
    <w:rsid w:val="001D2E68"/>
    <w:rsid w:val="001D2FB7"/>
    <w:rsid w:val="001D3001"/>
    <w:rsid w:val="001D305F"/>
    <w:rsid w:val="001D3188"/>
    <w:rsid w:val="001D31CA"/>
    <w:rsid w:val="001D31EE"/>
    <w:rsid w:val="001D325B"/>
    <w:rsid w:val="001D3277"/>
    <w:rsid w:val="001D32F6"/>
    <w:rsid w:val="001D3308"/>
    <w:rsid w:val="001D35F4"/>
    <w:rsid w:val="001D36AE"/>
    <w:rsid w:val="001D3735"/>
    <w:rsid w:val="001D3915"/>
    <w:rsid w:val="001D3A6B"/>
    <w:rsid w:val="001D3B47"/>
    <w:rsid w:val="001D3BE0"/>
    <w:rsid w:val="001D3D06"/>
    <w:rsid w:val="001D3F7B"/>
    <w:rsid w:val="001D3F90"/>
    <w:rsid w:val="001D3FB9"/>
    <w:rsid w:val="001D42CB"/>
    <w:rsid w:val="001D43FE"/>
    <w:rsid w:val="001D458D"/>
    <w:rsid w:val="001D461E"/>
    <w:rsid w:val="001D4664"/>
    <w:rsid w:val="001D46D9"/>
    <w:rsid w:val="001D4919"/>
    <w:rsid w:val="001D493C"/>
    <w:rsid w:val="001D4991"/>
    <w:rsid w:val="001D4A9D"/>
    <w:rsid w:val="001D4C59"/>
    <w:rsid w:val="001D4CEA"/>
    <w:rsid w:val="001D4E72"/>
    <w:rsid w:val="001D4ED6"/>
    <w:rsid w:val="001D4EF6"/>
    <w:rsid w:val="001D503B"/>
    <w:rsid w:val="001D5189"/>
    <w:rsid w:val="001D5318"/>
    <w:rsid w:val="001D5349"/>
    <w:rsid w:val="001D537C"/>
    <w:rsid w:val="001D53EE"/>
    <w:rsid w:val="001D54AF"/>
    <w:rsid w:val="001D5540"/>
    <w:rsid w:val="001D5619"/>
    <w:rsid w:val="001D575B"/>
    <w:rsid w:val="001D57AE"/>
    <w:rsid w:val="001D596A"/>
    <w:rsid w:val="001D5A43"/>
    <w:rsid w:val="001D5AF1"/>
    <w:rsid w:val="001D5D8F"/>
    <w:rsid w:val="001D5EF7"/>
    <w:rsid w:val="001D5F86"/>
    <w:rsid w:val="001D604A"/>
    <w:rsid w:val="001D6081"/>
    <w:rsid w:val="001D6195"/>
    <w:rsid w:val="001D6490"/>
    <w:rsid w:val="001D64B1"/>
    <w:rsid w:val="001D64EF"/>
    <w:rsid w:val="001D658C"/>
    <w:rsid w:val="001D66B3"/>
    <w:rsid w:val="001D6849"/>
    <w:rsid w:val="001D68AA"/>
    <w:rsid w:val="001D692D"/>
    <w:rsid w:val="001D6B30"/>
    <w:rsid w:val="001D6B4A"/>
    <w:rsid w:val="001D6D08"/>
    <w:rsid w:val="001D6D82"/>
    <w:rsid w:val="001D6DA4"/>
    <w:rsid w:val="001D6F07"/>
    <w:rsid w:val="001D6F17"/>
    <w:rsid w:val="001D7174"/>
    <w:rsid w:val="001D71BE"/>
    <w:rsid w:val="001D7291"/>
    <w:rsid w:val="001D73FA"/>
    <w:rsid w:val="001D7439"/>
    <w:rsid w:val="001D7596"/>
    <w:rsid w:val="001D764F"/>
    <w:rsid w:val="001D76E6"/>
    <w:rsid w:val="001D7974"/>
    <w:rsid w:val="001D7AE8"/>
    <w:rsid w:val="001D7B5F"/>
    <w:rsid w:val="001D7C3E"/>
    <w:rsid w:val="001D7DE4"/>
    <w:rsid w:val="001D7E10"/>
    <w:rsid w:val="001D7E4D"/>
    <w:rsid w:val="001D7ED5"/>
    <w:rsid w:val="001D7EEB"/>
    <w:rsid w:val="001D7FBF"/>
    <w:rsid w:val="001D7FD2"/>
    <w:rsid w:val="001E004A"/>
    <w:rsid w:val="001E009D"/>
    <w:rsid w:val="001E00FC"/>
    <w:rsid w:val="001E0109"/>
    <w:rsid w:val="001E011B"/>
    <w:rsid w:val="001E02EC"/>
    <w:rsid w:val="001E0469"/>
    <w:rsid w:val="001E046D"/>
    <w:rsid w:val="001E0497"/>
    <w:rsid w:val="001E0638"/>
    <w:rsid w:val="001E080A"/>
    <w:rsid w:val="001E083E"/>
    <w:rsid w:val="001E08D5"/>
    <w:rsid w:val="001E0BCA"/>
    <w:rsid w:val="001E0DA4"/>
    <w:rsid w:val="001E0E77"/>
    <w:rsid w:val="001E0EC5"/>
    <w:rsid w:val="001E0FA9"/>
    <w:rsid w:val="001E109C"/>
    <w:rsid w:val="001E1139"/>
    <w:rsid w:val="001E11CF"/>
    <w:rsid w:val="001E135E"/>
    <w:rsid w:val="001E16EA"/>
    <w:rsid w:val="001E17C0"/>
    <w:rsid w:val="001E181E"/>
    <w:rsid w:val="001E1823"/>
    <w:rsid w:val="001E1955"/>
    <w:rsid w:val="001E19F7"/>
    <w:rsid w:val="001E1B43"/>
    <w:rsid w:val="001E1C71"/>
    <w:rsid w:val="001E1E25"/>
    <w:rsid w:val="001E1E62"/>
    <w:rsid w:val="001E1ED3"/>
    <w:rsid w:val="001E2083"/>
    <w:rsid w:val="001E21CB"/>
    <w:rsid w:val="001E2208"/>
    <w:rsid w:val="001E223B"/>
    <w:rsid w:val="001E22F3"/>
    <w:rsid w:val="001E2315"/>
    <w:rsid w:val="001E237C"/>
    <w:rsid w:val="001E23AA"/>
    <w:rsid w:val="001E254E"/>
    <w:rsid w:val="001E258F"/>
    <w:rsid w:val="001E26B4"/>
    <w:rsid w:val="001E275E"/>
    <w:rsid w:val="001E2776"/>
    <w:rsid w:val="001E281B"/>
    <w:rsid w:val="001E2952"/>
    <w:rsid w:val="001E295F"/>
    <w:rsid w:val="001E297B"/>
    <w:rsid w:val="001E2D86"/>
    <w:rsid w:val="001E2D94"/>
    <w:rsid w:val="001E2E08"/>
    <w:rsid w:val="001E2F90"/>
    <w:rsid w:val="001E2FC5"/>
    <w:rsid w:val="001E2FD6"/>
    <w:rsid w:val="001E32B3"/>
    <w:rsid w:val="001E330C"/>
    <w:rsid w:val="001E332C"/>
    <w:rsid w:val="001E346B"/>
    <w:rsid w:val="001E3484"/>
    <w:rsid w:val="001E34DA"/>
    <w:rsid w:val="001E3571"/>
    <w:rsid w:val="001E3717"/>
    <w:rsid w:val="001E375F"/>
    <w:rsid w:val="001E3808"/>
    <w:rsid w:val="001E38BD"/>
    <w:rsid w:val="001E3A06"/>
    <w:rsid w:val="001E3A3D"/>
    <w:rsid w:val="001E3AAC"/>
    <w:rsid w:val="001E3BFD"/>
    <w:rsid w:val="001E3D7F"/>
    <w:rsid w:val="001E40EA"/>
    <w:rsid w:val="001E4253"/>
    <w:rsid w:val="001E4269"/>
    <w:rsid w:val="001E42C5"/>
    <w:rsid w:val="001E4497"/>
    <w:rsid w:val="001E466C"/>
    <w:rsid w:val="001E46F3"/>
    <w:rsid w:val="001E4758"/>
    <w:rsid w:val="001E4956"/>
    <w:rsid w:val="001E49DE"/>
    <w:rsid w:val="001E4A2E"/>
    <w:rsid w:val="001E4D11"/>
    <w:rsid w:val="001E4D1F"/>
    <w:rsid w:val="001E4DF2"/>
    <w:rsid w:val="001E4EBF"/>
    <w:rsid w:val="001E4F06"/>
    <w:rsid w:val="001E4FD1"/>
    <w:rsid w:val="001E5030"/>
    <w:rsid w:val="001E50A4"/>
    <w:rsid w:val="001E518F"/>
    <w:rsid w:val="001E5318"/>
    <w:rsid w:val="001E53B8"/>
    <w:rsid w:val="001E55E7"/>
    <w:rsid w:val="001E55E8"/>
    <w:rsid w:val="001E56B3"/>
    <w:rsid w:val="001E57B6"/>
    <w:rsid w:val="001E5874"/>
    <w:rsid w:val="001E598B"/>
    <w:rsid w:val="001E5997"/>
    <w:rsid w:val="001E59E4"/>
    <w:rsid w:val="001E5AAA"/>
    <w:rsid w:val="001E5B6B"/>
    <w:rsid w:val="001E5B8E"/>
    <w:rsid w:val="001E5BAA"/>
    <w:rsid w:val="001E5C5F"/>
    <w:rsid w:val="001E5C80"/>
    <w:rsid w:val="001E5CCC"/>
    <w:rsid w:val="001E5E7E"/>
    <w:rsid w:val="001E5F0F"/>
    <w:rsid w:val="001E5F1A"/>
    <w:rsid w:val="001E5F32"/>
    <w:rsid w:val="001E5F50"/>
    <w:rsid w:val="001E5FD3"/>
    <w:rsid w:val="001E60DD"/>
    <w:rsid w:val="001E6127"/>
    <w:rsid w:val="001E6210"/>
    <w:rsid w:val="001E63F1"/>
    <w:rsid w:val="001E6440"/>
    <w:rsid w:val="001E6463"/>
    <w:rsid w:val="001E659C"/>
    <w:rsid w:val="001E65D4"/>
    <w:rsid w:val="001E66A7"/>
    <w:rsid w:val="001E670E"/>
    <w:rsid w:val="001E673C"/>
    <w:rsid w:val="001E6889"/>
    <w:rsid w:val="001E6964"/>
    <w:rsid w:val="001E6C53"/>
    <w:rsid w:val="001E6CE0"/>
    <w:rsid w:val="001E6CE8"/>
    <w:rsid w:val="001E6D83"/>
    <w:rsid w:val="001E6DA8"/>
    <w:rsid w:val="001E6E07"/>
    <w:rsid w:val="001E6E78"/>
    <w:rsid w:val="001E6FD8"/>
    <w:rsid w:val="001E70D6"/>
    <w:rsid w:val="001E7130"/>
    <w:rsid w:val="001E72D8"/>
    <w:rsid w:val="001E737F"/>
    <w:rsid w:val="001E73B8"/>
    <w:rsid w:val="001E7439"/>
    <w:rsid w:val="001E7562"/>
    <w:rsid w:val="001E7621"/>
    <w:rsid w:val="001E7724"/>
    <w:rsid w:val="001E79B7"/>
    <w:rsid w:val="001E7B69"/>
    <w:rsid w:val="001E7BB7"/>
    <w:rsid w:val="001E7BC9"/>
    <w:rsid w:val="001E7CC9"/>
    <w:rsid w:val="001E7D40"/>
    <w:rsid w:val="001E7FA3"/>
    <w:rsid w:val="001E7FEE"/>
    <w:rsid w:val="001F010C"/>
    <w:rsid w:val="001F015F"/>
    <w:rsid w:val="001F0233"/>
    <w:rsid w:val="001F044D"/>
    <w:rsid w:val="001F0451"/>
    <w:rsid w:val="001F046B"/>
    <w:rsid w:val="001F04EC"/>
    <w:rsid w:val="001F0511"/>
    <w:rsid w:val="001F0569"/>
    <w:rsid w:val="001F0746"/>
    <w:rsid w:val="001F0829"/>
    <w:rsid w:val="001F0941"/>
    <w:rsid w:val="001F0971"/>
    <w:rsid w:val="001F09D7"/>
    <w:rsid w:val="001F09F5"/>
    <w:rsid w:val="001F0A1C"/>
    <w:rsid w:val="001F0B04"/>
    <w:rsid w:val="001F0B33"/>
    <w:rsid w:val="001F0BB4"/>
    <w:rsid w:val="001F0D7C"/>
    <w:rsid w:val="001F0E29"/>
    <w:rsid w:val="001F0E52"/>
    <w:rsid w:val="001F0ECD"/>
    <w:rsid w:val="001F0F53"/>
    <w:rsid w:val="001F1041"/>
    <w:rsid w:val="001F10CB"/>
    <w:rsid w:val="001F10F3"/>
    <w:rsid w:val="001F11EF"/>
    <w:rsid w:val="001F1251"/>
    <w:rsid w:val="001F12A0"/>
    <w:rsid w:val="001F12DC"/>
    <w:rsid w:val="001F130D"/>
    <w:rsid w:val="001F1479"/>
    <w:rsid w:val="001F1583"/>
    <w:rsid w:val="001F159A"/>
    <w:rsid w:val="001F15B4"/>
    <w:rsid w:val="001F15B8"/>
    <w:rsid w:val="001F15F7"/>
    <w:rsid w:val="001F16DE"/>
    <w:rsid w:val="001F16FB"/>
    <w:rsid w:val="001F178B"/>
    <w:rsid w:val="001F18D5"/>
    <w:rsid w:val="001F1927"/>
    <w:rsid w:val="001F1CAD"/>
    <w:rsid w:val="001F1D5B"/>
    <w:rsid w:val="001F20CB"/>
    <w:rsid w:val="001F217C"/>
    <w:rsid w:val="001F219D"/>
    <w:rsid w:val="001F2311"/>
    <w:rsid w:val="001F2321"/>
    <w:rsid w:val="001F2373"/>
    <w:rsid w:val="001F23BC"/>
    <w:rsid w:val="001F23C1"/>
    <w:rsid w:val="001F2613"/>
    <w:rsid w:val="001F267D"/>
    <w:rsid w:val="001F26C3"/>
    <w:rsid w:val="001F26CD"/>
    <w:rsid w:val="001F2AE8"/>
    <w:rsid w:val="001F2BF0"/>
    <w:rsid w:val="001F2DB4"/>
    <w:rsid w:val="001F2DCE"/>
    <w:rsid w:val="001F2E39"/>
    <w:rsid w:val="001F2E89"/>
    <w:rsid w:val="001F2FD7"/>
    <w:rsid w:val="001F31B9"/>
    <w:rsid w:val="001F3234"/>
    <w:rsid w:val="001F329E"/>
    <w:rsid w:val="001F32B1"/>
    <w:rsid w:val="001F33D5"/>
    <w:rsid w:val="001F33F1"/>
    <w:rsid w:val="001F343A"/>
    <w:rsid w:val="001F351D"/>
    <w:rsid w:val="001F3572"/>
    <w:rsid w:val="001F3617"/>
    <w:rsid w:val="001F395A"/>
    <w:rsid w:val="001F3A3F"/>
    <w:rsid w:val="001F3AC4"/>
    <w:rsid w:val="001F3BCE"/>
    <w:rsid w:val="001F3E41"/>
    <w:rsid w:val="001F3F44"/>
    <w:rsid w:val="001F40C2"/>
    <w:rsid w:val="001F40E2"/>
    <w:rsid w:val="001F41A0"/>
    <w:rsid w:val="001F41D9"/>
    <w:rsid w:val="001F4230"/>
    <w:rsid w:val="001F441F"/>
    <w:rsid w:val="001F445F"/>
    <w:rsid w:val="001F45DF"/>
    <w:rsid w:val="001F4655"/>
    <w:rsid w:val="001F4796"/>
    <w:rsid w:val="001F49F1"/>
    <w:rsid w:val="001F4A47"/>
    <w:rsid w:val="001F4B4E"/>
    <w:rsid w:val="001F4B6B"/>
    <w:rsid w:val="001F4BB7"/>
    <w:rsid w:val="001F4C08"/>
    <w:rsid w:val="001F4CD2"/>
    <w:rsid w:val="001F4DCD"/>
    <w:rsid w:val="001F4F5C"/>
    <w:rsid w:val="001F4F94"/>
    <w:rsid w:val="001F5043"/>
    <w:rsid w:val="001F50A3"/>
    <w:rsid w:val="001F5244"/>
    <w:rsid w:val="001F526E"/>
    <w:rsid w:val="001F536E"/>
    <w:rsid w:val="001F5448"/>
    <w:rsid w:val="001F5454"/>
    <w:rsid w:val="001F557A"/>
    <w:rsid w:val="001F55AE"/>
    <w:rsid w:val="001F56A7"/>
    <w:rsid w:val="001F56DE"/>
    <w:rsid w:val="001F56FA"/>
    <w:rsid w:val="001F5847"/>
    <w:rsid w:val="001F5BBD"/>
    <w:rsid w:val="001F5CB8"/>
    <w:rsid w:val="001F5DCA"/>
    <w:rsid w:val="001F5ECA"/>
    <w:rsid w:val="001F6101"/>
    <w:rsid w:val="001F6117"/>
    <w:rsid w:val="001F6263"/>
    <w:rsid w:val="001F62BF"/>
    <w:rsid w:val="001F63AB"/>
    <w:rsid w:val="001F63B9"/>
    <w:rsid w:val="001F63D3"/>
    <w:rsid w:val="001F63E9"/>
    <w:rsid w:val="001F642B"/>
    <w:rsid w:val="001F6492"/>
    <w:rsid w:val="001F6939"/>
    <w:rsid w:val="001F69B7"/>
    <w:rsid w:val="001F69EA"/>
    <w:rsid w:val="001F6B2B"/>
    <w:rsid w:val="001F6C11"/>
    <w:rsid w:val="001F6D01"/>
    <w:rsid w:val="001F6E4B"/>
    <w:rsid w:val="001F6EDF"/>
    <w:rsid w:val="001F6F23"/>
    <w:rsid w:val="001F701F"/>
    <w:rsid w:val="001F703E"/>
    <w:rsid w:val="001F70AC"/>
    <w:rsid w:val="001F7123"/>
    <w:rsid w:val="001F7127"/>
    <w:rsid w:val="001F7350"/>
    <w:rsid w:val="001F7355"/>
    <w:rsid w:val="001F7368"/>
    <w:rsid w:val="001F75B3"/>
    <w:rsid w:val="001F7724"/>
    <w:rsid w:val="001F77C4"/>
    <w:rsid w:val="001F7865"/>
    <w:rsid w:val="001F7903"/>
    <w:rsid w:val="001F7AF2"/>
    <w:rsid w:val="001F7BE8"/>
    <w:rsid w:val="001F7C10"/>
    <w:rsid w:val="001F7C12"/>
    <w:rsid w:val="001F7DE0"/>
    <w:rsid w:val="001F7E2B"/>
    <w:rsid w:val="001F7F75"/>
    <w:rsid w:val="00200121"/>
    <w:rsid w:val="002001FD"/>
    <w:rsid w:val="0020042A"/>
    <w:rsid w:val="00200580"/>
    <w:rsid w:val="00200776"/>
    <w:rsid w:val="0020077D"/>
    <w:rsid w:val="00200800"/>
    <w:rsid w:val="002008FF"/>
    <w:rsid w:val="00200924"/>
    <w:rsid w:val="002009AE"/>
    <w:rsid w:val="00200A45"/>
    <w:rsid w:val="00200A6F"/>
    <w:rsid w:val="00200AB3"/>
    <w:rsid w:val="00200BA9"/>
    <w:rsid w:val="00200D07"/>
    <w:rsid w:val="00200DD0"/>
    <w:rsid w:val="00200E6D"/>
    <w:rsid w:val="00200E7A"/>
    <w:rsid w:val="00200EC3"/>
    <w:rsid w:val="00200F66"/>
    <w:rsid w:val="00200FF6"/>
    <w:rsid w:val="0020107D"/>
    <w:rsid w:val="002013A3"/>
    <w:rsid w:val="0020154D"/>
    <w:rsid w:val="00201604"/>
    <w:rsid w:val="0020162A"/>
    <w:rsid w:val="0020185A"/>
    <w:rsid w:val="00201908"/>
    <w:rsid w:val="002019F7"/>
    <w:rsid w:val="00201A5A"/>
    <w:rsid w:val="00201B0C"/>
    <w:rsid w:val="00201B25"/>
    <w:rsid w:val="00201B39"/>
    <w:rsid w:val="00201B91"/>
    <w:rsid w:val="00201BFF"/>
    <w:rsid w:val="00201C4D"/>
    <w:rsid w:val="00201C72"/>
    <w:rsid w:val="00201C94"/>
    <w:rsid w:val="00201D83"/>
    <w:rsid w:val="00201DEA"/>
    <w:rsid w:val="00201E63"/>
    <w:rsid w:val="00201F00"/>
    <w:rsid w:val="00201F18"/>
    <w:rsid w:val="002021ED"/>
    <w:rsid w:val="00202321"/>
    <w:rsid w:val="002026AF"/>
    <w:rsid w:val="002026BD"/>
    <w:rsid w:val="002027B4"/>
    <w:rsid w:val="002027C9"/>
    <w:rsid w:val="00202935"/>
    <w:rsid w:val="00202A2D"/>
    <w:rsid w:val="00202C26"/>
    <w:rsid w:val="00202D34"/>
    <w:rsid w:val="00202D79"/>
    <w:rsid w:val="00202EB0"/>
    <w:rsid w:val="00202F6C"/>
    <w:rsid w:val="00202FBC"/>
    <w:rsid w:val="00202FC5"/>
    <w:rsid w:val="002032AE"/>
    <w:rsid w:val="0020333D"/>
    <w:rsid w:val="002033D8"/>
    <w:rsid w:val="00203428"/>
    <w:rsid w:val="002034F5"/>
    <w:rsid w:val="002034F9"/>
    <w:rsid w:val="0020352A"/>
    <w:rsid w:val="0020361F"/>
    <w:rsid w:val="00203706"/>
    <w:rsid w:val="0020397D"/>
    <w:rsid w:val="00203A45"/>
    <w:rsid w:val="00203B30"/>
    <w:rsid w:val="00203C08"/>
    <w:rsid w:val="00203C36"/>
    <w:rsid w:val="00203C57"/>
    <w:rsid w:val="00203C67"/>
    <w:rsid w:val="00204201"/>
    <w:rsid w:val="002044E9"/>
    <w:rsid w:val="002044EF"/>
    <w:rsid w:val="00204699"/>
    <w:rsid w:val="0020478A"/>
    <w:rsid w:val="00204B01"/>
    <w:rsid w:val="00204BD4"/>
    <w:rsid w:val="00204BFD"/>
    <w:rsid w:val="00204CFC"/>
    <w:rsid w:val="00204DA3"/>
    <w:rsid w:val="00204F0E"/>
    <w:rsid w:val="00204F2C"/>
    <w:rsid w:val="00204FEA"/>
    <w:rsid w:val="00205045"/>
    <w:rsid w:val="0020506E"/>
    <w:rsid w:val="002050A0"/>
    <w:rsid w:val="002051C4"/>
    <w:rsid w:val="00205216"/>
    <w:rsid w:val="0020525C"/>
    <w:rsid w:val="002052DE"/>
    <w:rsid w:val="002053E2"/>
    <w:rsid w:val="0020546C"/>
    <w:rsid w:val="002055FC"/>
    <w:rsid w:val="0020560D"/>
    <w:rsid w:val="00205641"/>
    <w:rsid w:val="00205753"/>
    <w:rsid w:val="00205771"/>
    <w:rsid w:val="002058B1"/>
    <w:rsid w:val="002058C8"/>
    <w:rsid w:val="00205921"/>
    <w:rsid w:val="00205989"/>
    <w:rsid w:val="00205B4C"/>
    <w:rsid w:val="00205C1D"/>
    <w:rsid w:val="00205C36"/>
    <w:rsid w:val="00205D1C"/>
    <w:rsid w:val="00205DE8"/>
    <w:rsid w:val="00205E2A"/>
    <w:rsid w:val="00205EFA"/>
    <w:rsid w:val="00205F15"/>
    <w:rsid w:val="0020607B"/>
    <w:rsid w:val="002060CC"/>
    <w:rsid w:val="0020616D"/>
    <w:rsid w:val="002061D6"/>
    <w:rsid w:val="0020620E"/>
    <w:rsid w:val="002063D9"/>
    <w:rsid w:val="0020640F"/>
    <w:rsid w:val="00206552"/>
    <w:rsid w:val="002067D9"/>
    <w:rsid w:val="002068A3"/>
    <w:rsid w:val="00206916"/>
    <w:rsid w:val="0020697C"/>
    <w:rsid w:val="00206A15"/>
    <w:rsid w:val="00206A54"/>
    <w:rsid w:val="00206B0A"/>
    <w:rsid w:val="00206B35"/>
    <w:rsid w:val="00206BA1"/>
    <w:rsid w:val="00206CB1"/>
    <w:rsid w:val="00206EAB"/>
    <w:rsid w:val="00206EF8"/>
    <w:rsid w:val="00206F2B"/>
    <w:rsid w:val="00207040"/>
    <w:rsid w:val="0020709F"/>
    <w:rsid w:val="002070AB"/>
    <w:rsid w:val="00207106"/>
    <w:rsid w:val="00207143"/>
    <w:rsid w:val="00207156"/>
    <w:rsid w:val="0020718E"/>
    <w:rsid w:val="0020735D"/>
    <w:rsid w:val="002073E0"/>
    <w:rsid w:val="002074E3"/>
    <w:rsid w:val="002074EA"/>
    <w:rsid w:val="00207559"/>
    <w:rsid w:val="00207650"/>
    <w:rsid w:val="002076FE"/>
    <w:rsid w:val="00207871"/>
    <w:rsid w:val="00207984"/>
    <w:rsid w:val="002079DE"/>
    <w:rsid w:val="00207A7B"/>
    <w:rsid w:val="00207AB4"/>
    <w:rsid w:val="00207C73"/>
    <w:rsid w:val="00207CE7"/>
    <w:rsid w:val="00207F4A"/>
    <w:rsid w:val="00207F4C"/>
    <w:rsid w:val="00207FA6"/>
    <w:rsid w:val="0021009B"/>
    <w:rsid w:val="002101E6"/>
    <w:rsid w:val="00210214"/>
    <w:rsid w:val="0021027B"/>
    <w:rsid w:val="00210334"/>
    <w:rsid w:val="0021033A"/>
    <w:rsid w:val="00210400"/>
    <w:rsid w:val="002104F3"/>
    <w:rsid w:val="00210517"/>
    <w:rsid w:val="0021063E"/>
    <w:rsid w:val="00210779"/>
    <w:rsid w:val="00210809"/>
    <w:rsid w:val="00210AE3"/>
    <w:rsid w:val="00210AF2"/>
    <w:rsid w:val="00210B3B"/>
    <w:rsid w:val="00210B78"/>
    <w:rsid w:val="00210B80"/>
    <w:rsid w:val="00210BB1"/>
    <w:rsid w:val="00210D84"/>
    <w:rsid w:val="00210DAC"/>
    <w:rsid w:val="00210DE4"/>
    <w:rsid w:val="00210E95"/>
    <w:rsid w:val="00210ECC"/>
    <w:rsid w:val="00210EF0"/>
    <w:rsid w:val="002110AA"/>
    <w:rsid w:val="002110CD"/>
    <w:rsid w:val="00211257"/>
    <w:rsid w:val="002112AE"/>
    <w:rsid w:val="002112B3"/>
    <w:rsid w:val="00211485"/>
    <w:rsid w:val="002114FA"/>
    <w:rsid w:val="00211527"/>
    <w:rsid w:val="002117D2"/>
    <w:rsid w:val="00211800"/>
    <w:rsid w:val="0021191A"/>
    <w:rsid w:val="002119C5"/>
    <w:rsid w:val="002119FF"/>
    <w:rsid w:val="00211A90"/>
    <w:rsid w:val="00211ACA"/>
    <w:rsid w:val="00211C6A"/>
    <w:rsid w:val="00211D27"/>
    <w:rsid w:val="00211D50"/>
    <w:rsid w:val="00211D85"/>
    <w:rsid w:val="00211E0F"/>
    <w:rsid w:val="002122AA"/>
    <w:rsid w:val="00212496"/>
    <w:rsid w:val="00212533"/>
    <w:rsid w:val="002125A1"/>
    <w:rsid w:val="002125AF"/>
    <w:rsid w:val="002126E1"/>
    <w:rsid w:val="0021270A"/>
    <w:rsid w:val="0021285C"/>
    <w:rsid w:val="0021296A"/>
    <w:rsid w:val="002129DD"/>
    <w:rsid w:val="00212A95"/>
    <w:rsid w:val="00212BCD"/>
    <w:rsid w:val="00212DBA"/>
    <w:rsid w:val="00212DDC"/>
    <w:rsid w:val="00212EEB"/>
    <w:rsid w:val="0021301C"/>
    <w:rsid w:val="00213145"/>
    <w:rsid w:val="002131D3"/>
    <w:rsid w:val="002131D4"/>
    <w:rsid w:val="002131F0"/>
    <w:rsid w:val="0021333A"/>
    <w:rsid w:val="00213421"/>
    <w:rsid w:val="0021346A"/>
    <w:rsid w:val="00213549"/>
    <w:rsid w:val="002135E0"/>
    <w:rsid w:val="0021361B"/>
    <w:rsid w:val="002136D6"/>
    <w:rsid w:val="00213701"/>
    <w:rsid w:val="002137C5"/>
    <w:rsid w:val="00213942"/>
    <w:rsid w:val="00213963"/>
    <w:rsid w:val="0021396A"/>
    <w:rsid w:val="00213A36"/>
    <w:rsid w:val="00213A83"/>
    <w:rsid w:val="00213ADE"/>
    <w:rsid w:val="00213BC1"/>
    <w:rsid w:val="00213CF9"/>
    <w:rsid w:val="00213D32"/>
    <w:rsid w:val="00213FAC"/>
    <w:rsid w:val="00214074"/>
    <w:rsid w:val="00214099"/>
    <w:rsid w:val="002140BF"/>
    <w:rsid w:val="00214140"/>
    <w:rsid w:val="0021418D"/>
    <w:rsid w:val="00214323"/>
    <w:rsid w:val="0021452E"/>
    <w:rsid w:val="002145BD"/>
    <w:rsid w:val="002147C3"/>
    <w:rsid w:val="00214CA5"/>
    <w:rsid w:val="00214CE8"/>
    <w:rsid w:val="00214D56"/>
    <w:rsid w:val="00214E80"/>
    <w:rsid w:val="00215163"/>
    <w:rsid w:val="002151D3"/>
    <w:rsid w:val="0021549C"/>
    <w:rsid w:val="00215591"/>
    <w:rsid w:val="00215605"/>
    <w:rsid w:val="00215753"/>
    <w:rsid w:val="00215782"/>
    <w:rsid w:val="002157BC"/>
    <w:rsid w:val="00215A3B"/>
    <w:rsid w:val="00215A63"/>
    <w:rsid w:val="00215B76"/>
    <w:rsid w:val="00215B90"/>
    <w:rsid w:val="00215C94"/>
    <w:rsid w:val="00215D3F"/>
    <w:rsid w:val="00215F54"/>
    <w:rsid w:val="00215F65"/>
    <w:rsid w:val="0021612C"/>
    <w:rsid w:val="00216142"/>
    <w:rsid w:val="0021628E"/>
    <w:rsid w:val="002163A1"/>
    <w:rsid w:val="002165C0"/>
    <w:rsid w:val="002165F0"/>
    <w:rsid w:val="0021668E"/>
    <w:rsid w:val="002166B7"/>
    <w:rsid w:val="00216721"/>
    <w:rsid w:val="0021686E"/>
    <w:rsid w:val="0021688B"/>
    <w:rsid w:val="002168D8"/>
    <w:rsid w:val="002168FD"/>
    <w:rsid w:val="002169FD"/>
    <w:rsid w:val="00216A9A"/>
    <w:rsid w:val="00216ACE"/>
    <w:rsid w:val="00216AFA"/>
    <w:rsid w:val="00216C9E"/>
    <w:rsid w:val="00216D59"/>
    <w:rsid w:val="00216D85"/>
    <w:rsid w:val="00216FCD"/>
    <w:rsid w:val="00217170"/>
    <w:rsid w:val="002171E1"/>
    <w:rsid w:val="00217207"/>
    <w:rsid w:val="00217271"/>
    <w:rsid w:val="00217327"/>
    <w:rsid w:val="0021733C"/>
    <w:rsid w:val="00217401"/>
    <w:rsid w:val="00217529"/>
    <w:rsid w:val="002175DB"/>
    <w:rsid w:val="00217669"/>
    <w:rsid w:val="00217728"/>
    <w:rsid w:val="0021774E"/>
    <w:rsid w:val="00217826"/>
    <w:rsid w:val="00217872"/>
    <w:rsid w:val="00217905"/>
    <w:rsid w:val="00217ADE"/>
    <w:rsid w:val="00217C8C"/>
    <w:rsid w:val="00217C9B"/>
    <w:rsid w:val="00217D4B"/>
    <w:rsid w:val="00220044"/>
    <w:rsid w:val="002200B4"/>
    <w:rsid w:val="00220160"/>
    <w:rsid w:val="002201D0"/>
    <w:rsid w:val="00220226"/>
    <w:rsid w:val="00220320"/>
    <w:rsid w:val="00220460"/>
    <w:rsid w:val="002204DC"/>
    <w:rsid w:val="00220659"/>
    <w:rsid w:val="00220673"/>
    <w:rsid w:val="002207D5"/>
    <w:rsid w:val="00220936"/>
    <w:rsid w:val="00220AE3"/>
    <w:rsid w:val="00220B94"/>
    <w:rsid w:val="00220BE6"/>
    <w:rsid w:val="00220C22"/>
    <w:rsid w:val="00220D68"/>
    <w:rsid w:val="00220DDF"/>
    <w:rsid w:val="00220FCF"/>
    <w:rsid w:val="00221031"/>
    <w:rsid w:val="00221102"/>
    <w:rsid w:val="00221167"/>
    <w:rsid w:val="00221276"/>
    <w:rsid w:val="002212BA"/>
    <w:rsid w:val="00221443"/>
    <w:rsid w:val="00221447"/>
    <w:rsid w:val="002214EC"/>
    <w:rsid w:val="0022155F"/>
    <w:rsid w:val="002217A2"/>
    <w:rsid w:val="002217CA"/>
    <w:rsid w:val="00221928"/>
    <w:rsid w:val="00221AE6"/>
    <w:rsid w:val="00221B8B"/>
    <w:rsid w:val="00221D29"/>
    <w:rsid w:val="00221DF1"/>
    <w:rsid w:val="00221EAE"/>
    <w:rsid w:val="00221EED"/>
    <w:rsid w:val="00221F48"/>
    <w:rsid w:val="00222034"/>
    <w:rsid w:val="002220D1"/>
    <w:rsid w:val="002220D5"/>
    <w:rsid w:val="002222DC"/>
    <w:rsid w:val="00222344"/>
    <w:rsid w:val="00222356"/>
    <w:rsid w:val="0022244B"/>
    <w:rsid w:val="002224B4"/>
    <w:rsid w:val="002224BD"/>
    <w:rsid w:val="002224C3"/>
    <w:rsid w:val="00222655"/>
    <w:rsid w:val="00222660"/>
    <w:rsid w:val="0022282C"/>
    <w:rsid w:val="00222830"/>
    <w:rsid w:val="00222843"/>
    <w:rsid w:val="002228E5"/>
    <w:rsid w:val="0022297B"/>
    <w:rsid w:val="00222B46"/>
    <w:rsid w:val="00222D3A"/>
    <w:rsid w:val="00222DEE"/>
    <w:rsid w:val="00222DF7"/>
    <w:rsid w:val="00222EC5"/>
    <w:rsid w:val="002232A1"/>
    <w:rsid w:val="00223354"/>
    <w:rsid w:val="0022336E"/>
    <w:rsid w:val="00223389"/>
    <w:rsid w:val="0022340D"/>
    <w:rsid w:val="00223482"/>
    <w:rsid w:val="002234BE"/>
    <w:rsid w:val="00223561"/>
    <w:rsid w:val="0022358C"/>
    <w:rsid w:val="002236C6"/>
    <w:rsid w:val="00223726"/>
    <w:rsid w:val="002238D1"/>
    <w:rsid w:val="00223961"/>
    <w:rsid w:val="00223B67"/>
    <w:rsid w:val="00223CE7"/>
    <w:rsid w:val="00223DFB"/>
    <w:rsid w:val="00223E54"/>
    <w:rsid w:val="00223EA3"/>
    <w:rsid w:val="00223EBB"/>
    <w:rsid w:val="00223ED6"/>
    <w:rsid w:val="00224049"/>
    <w:rsid w:val="0022405F"/>
    <w:rsid w:val="0022427C"/>
    <w:rsid w:val="00224296"/>
    <w:rsid w:val="002243C2"/>
    <w:rsid w:val="0022447D"/>
    <w:rsid w:val="0022455D"/>
    <w:rsid w:val="0022466A"/>
    <w:rsid w:val="00224891"/>
    <w:rsid w:val="0022489B"/>
    <w:rsid w:val="002248B4"/>
    <w:rsid w:val="0022494C"/>
    <w:rsid w:val="00224A5A"/>
    <w:rsid w:val="00224B6D"/>
    <w:rsid w:val="00224B8E"/>
    <w:rsid w:val="00224C55"/>
    <w:rsid w:val="00224C74"/>
    <w:rsid w:val="00224CBC"/>
    <w:rsid w:val="00224CF7"/>
    <w:rsid w:val="00224D53"/>
    <w:rsid w:val="00224DB4"/>
    <w:rsid w:val="00224FB4"/>
    <w:rsid w:val="0022507B"/>
    <w:rsid w:val="00225089"/>
    <w:rsid w:val="0022523E"/>
    <w:rsid w:val="0022537A"/>
    <w:rsid w:val="00225382"/>
    <w:rsid w:val="002253F2"/>
    <w:rsid w:val="0022563D"/>
    <w:rsid w:val="00225663"/>
    <w:rsid w:val="002256C1"/>
    <w:rsid w:val="002256CF"/>
    <w:rsid w:val="002257EF"/>
    <w:rsid w:val="0022583A"/>
    <w:rsid w:val="00225940"/>
    <w:rsid w:val="00225964"/>
    <w:rsid w:val="002259F3"/>
    <w:rsid w:val="00225B5E"/>
    <w:rsid w:val="00225C52"/>
    <w:rsid w:val="00225D8F"/>
    <w:rsid w:val="00225ED0"/>
    <w:rsid w:val="00226047"/>
    <w:rsid w:val="00226127"/>
    <w:rsid w:val="00226160"/>
    <w:rsid w:val="002261E3"/>
    <w:rsid w:val="002262EB"/>
    <w:rsid w:val="0022638F"/>
    <w:rsid w:val="0022656C"/>
    <w:rsid w:val="0022674A"/>
    <w:rsid w:val="0022682C"/>
    <w:rsid w:val="00226960"/>
    <w:rsid w:val="002269CE"/>
    <w:rsid w:val="00226AA0"/>
    <w:rsid w:val="00226AA3"/>
    <w:rsid w:val="00226B7E"/>
    <w:rsid w:val="00226BA6"/>
    <w:rsid w:val="00226C93"/>
    <w:rsid w:val="00226CCA"/>
    <w:rsid w:val="00226CDA"/>
    <w:rsid w:val="00226DA4"/>
    <w:rsid w:val="00226E11"/>
    <w:rsid w:val="00226EC0"/>
    <w:rsid w:val="00226F05"/>
    <w:rsid w:val="00226FD9"/>
    <w:rsid w:val="0022717C"/>
    <w:rsid w:val="00227321"/>
    <w:rsid w:val="00227336"/>
    <w:rsid w:val="0022752E"/>
    <w:rsid w:val="002275C8"/>
    <w:rsid w:val="00227613"/>
    <w:rsid w:val="0022770A"/>
    <w:rsid w:val="00227790"/>
    <w:rsid w:val="00227AFA"/>
    <w:rsid w:val="00227AFD"/>
    <w:rsid w:val="00227D6B"/>
    <w:rsid w:val="00227E55"/>
    <w:rsid w:val="00227EE9"/>
    <w:rsid w:val="00230023"/>
    <w:rsid w:val="0023017B"/>
    <w:rsid w:val="002302FF"/>
    <w:rsid w:val="0023045E"/>
    <w:rsid w:val="002304F5"/>
    <w:rsid w:val="002305B8"/>
    <w:rsid w:val="002307D4"/>
    <w:rsid w:val="00230900"/>
    <w:rsid w:val="0023090C"/>
    <w:rsid w:val="00230969"/>
    <w:rsid w:val="0023099A"/>
    <w:rsid w:val="00230BA2"/>
    <w:rsid w:val="00230BCE"/>
    <w:rsid w:val="00230CCE"/>
    <w:rsid w:val="00230D24"/>
    <w:rsid w:val="00230FDE"/>
    <w:rsid w:val="0023114E"/>
    <w:rsid w:val="002312A6"/>
    <w:rsid w:val="002313C8"/>
    <w:rsid w:val="00231499"/>
    <w:rsid w:val="0023152E"/>
    <w:rsid w:val="002315B1"/>
    <w:rsid w:val="002316ED"/>
    <w:rsid w:val="0023173A"/>
    <w:rsid w:val="0023177E"/>
    <w:rsid w:val="002317CE"/>
    <w:rsid w:val="00231978"/>
    <w:rsid w:val="002319D2"/>
    <w:rsid w:val="002319E1"/>
    <w:rsid w:val="00231AAA"/>
    <w:rsid w:val="00231BA3"/>
    <w:rsid w:val="00231E6E"/>
    <w:rsid w:val="00231F13"/>
    <w:rsid w:val="00231F9A"/>
    <w:rsid w:val="00231FEF"/>
    <w:rsid w:val="00232625"/>
    <w:rsid w:val="0023262F"/>
    <w:rsid w:val="00232708"/>
    <w:rsid w:val="002328C2"/>
    <w:rsid w:val="00232AD5"/>
    <w:rsid w:val="00232AD6"/>
    <w:rsid w:val="00232AE0"/>
    <w:rsid w:val="00232B8A"/>
    <w:rsid w:val="00232BC6"/>
    <w:rsid w:val="00232DD3"/>
    <w:rsid w:val="00232DFD"/>
    <w:rsid w:val="00232EDF"/>
    <w:rsid w:val="002330DC"/>
    <w:rsid w:val="00233169"/>
    <w:rsid w:val="00233224"/>
    <w:rsid w:val="002332A3"/>
    <w:rsid w:val="002333F4"/>
    <w:rsid w:val="00233427"/>
    <w:rsid w:val="0023345E"/>
    <w:rsid w:val="002334B5"/>
    <w:rsid w:val="002334FB"/>
    <w:rsid w:val="0023372A"/>
    <w:rsid w:val="0023374B"/>
    <w:rsid w:val="002338AD"/>
    <w:rsid w:val="00233A49"/>
    <w:rsid w:val="00233AB6"/>
    <w:rsid w:val="00233C3F"/>
    <w:rsid w:val="00233C46"/>
    <w:rsid w:val="00233D7B"/>
    <w:rsid w:val="00233F6B"/>
    <w:rsid w:val="0023410F"/>
    <w:rsid w:val="002341DA"/>
    <w:rsid w:val="002341E4"/>
    <w:rsid w:val="002342AC"/>
    <w:rsid w:val="002344F2"/>
    <w:rsid w:val="002345F4"/>
    <w:rsid w:val="002346A0"/>
    <w:rsid w:val="002346ED"/>
    <w:rsid w:val="00234754"/>
    <w:rsid w:val="00234780"/>
    <w:rsid w:val="0023479A"/>
    <w:rsid w:val="002347FB"/>
    <w:rsid w:val="00234846"/>
    <w:rsid w:val="00234894"/>
    <w:rsid w:val="00234925"/>
    <w:rsid w:val="00234A62"/>
    <w:rsid w:val="00234A80"/>
    <w:rsid w:val="00234B09"/>
    <w:rsid w:val="00234CAF"/>
    <w:rsid w:val="00234D8D"/>
    <w:rsid w:val="00234DEC"/>
    <w:rsid w:val="00234F07"/>
    <w:rsid w:val="00234FC8"/>
    <w:rsid w:val="00235011"/>
    <w:rsid w:val="0023521E"/>
    <w:rsid w:val="002352BF"/>
    <w:rsid w:val="00235308"/>
    <w:rsid w:val="0023532E"/>
    <w:rsid w:val="00235356"/>
    <w:rsid w:val="0023541D"/>
    <w:rsid w:val="002354A6"/>
    <w:rsid w:val="00235577"/>
    <w:rsid w:val="002355D2"/>
    <w:rsid w:val="002356C2"/>
    <w:rsid w:val="00235726"/>
    <w:rsid w:val="00235748"/>
    <w:rsid w:val="002357E3"/>
    <w:rsid w:val="00235814"/>
    <w:rsid w:val="0023584D"/>
    <w:rsid w:val="00235892"/>
    <w:rsid w:val="0023589C"/>
    <w:rsid w:val="00235948"/>
    <w:rsid w:val="00235978"/>
    <w:rsid w:val="00235997"/>
    <w:rsid w:val="002359AE"/>
    <w:rsid w:val="00235A1A"/>
    <w:rsid w:val="00235ACE"/>
    <w:rsid w:val="00235C29"/>
    <w:rsid w:val="00235CA0"/>
    <w:rsid w:val="00235CFB"/>
    <w:rsid w:val="00235D59"/>
    <w:rsid w:val="00235EC3"/>
    <w:rsid w:val="00235EC9"/>
    <w:rsid w:val="00235F32"/>
    <w:rsid w:val="00235FB2"/>
    <w:rsid w:val="00236057"/>
    <w:rsid w:val="0023636D"/>
    <w:rsid w:val="0023637C"/>
    <w:rsid w:val="0023644E"/>
    <w:rsid w:val="002367F0"/>
    <w:rsid w:val="00236BF3"/>
    <w:rsid w:val="00236C63"/>
    <w:rsid w:val="00236D89"/>
    <w:rsid w:val="00236EC7"/>
    <w:rsid w:val="00236FA0"/>
    <w:rsid w:val="0023700E"/>
    <w:rsid w:val="002371CA"/>
    <w:rsid w:val="0023720E"/>
    <w:rsid w:val="0023743E"/>
    <w:rsid w:val="002375FE"/>
    <w:rsid w:val="002376F9"/>
    <w:rsid w:val="00237717"/>
    <w:rsid w:val="002377CB"/>
    <w:rsid w:val="002378EB"/>
    <w:rsid w:val="0023790D"/>
    <w:rsid w:val="00237A22"/>
    <w:rsid w:val="00237A24"/>
    <w:rsid w:val="00237A71"/>
    <w:rsid w:val="00237BD2"/>
    <w:rsid w:val="00237CCA"/>
    <w:rsid w:val="00237CD6"/>
    <w:rsid w:val="00237D27"/>
    <w:rsid w:val="00237DF9"/>
    <w:rsid w:val="00237E39"/>
    <w:rsid w:val="00237EA7"/>
    <w:rsid w:val="00240050"/>
    <w:rsid w:val="002400F3"/>
    <w:rsid w:val="002400FE"/>
    <w:rsid w:val="002401A7"/>
    <w:rsid w:val="00240368"/>
    <w:rsid w:val="0024037D"/>
    <w:rsid w:val="00240471"/>
    <w:rsid w:val="002404FF"/>
    <w:rsid w:val="00240505"/>
    <w:rsid w:val="002407D0"/>
    <w:rsid w:val="002407FA"/>
    <w:rsid w:val="0024082F"/>
    <w:rsid w:val="0024095F"/>
    <w:rsid w:val="002409BC"/>
    <w:rsid w:val="00240ACC"/>
    <w:rsid w:val="00240B49"/>
    <w:rsid w:val="00240BB5"/>
    <w:rsid w:val="00240C60"/>
    <w:rsid w:val="00240C68"/>
    <w:rsid w:val="00240D31"/>
    <w:rsid w:val="00240E8E"/>
    <w:rsid w:val="00240EDD"/>
    <w:rsid w:val="00241064"/>
    <w:rsid w:val="0024108B"/>
    <w:rsid w:val="002411BE"/>
    <w:rsid w:val="00241244"/>
    <w:rsid w:val="0024126B"/>
    <w:rsid w:val="002412AD"/>
    <w:rsid w:val="002413D5"/>
    <w:rsid w:val="002413F8"/>
    <w:rsid w:val="00241540"/>
    <w:rsid w:val="0024166A"/>
    <w:rsid w:val="0024187E"/>
    <w:rsid w:val="002418D4"/>
    <w:rsid w:val="00241A92"/>
    <w:rsid w:val="00241B23"/>
    <w:rsid w:val="00241D27"/>
    <w:rsid w:val="00241E23"/>
    <w:rsid w:val="00241F94"/>
    <w:rsid w:val="002420A6"/>
    <w:rsid w:val="002422B4"/>
    <w:rsid w:val="002422CE"/>
    <w:rsid w:val="002422ED"/>
    <w:rsid w:val="0024237D"/>
    <w:rsid w:val="00242452"/>
    <w:rsid w:val="0024256A"/>
    <w:rsid w:val="002428F7"/>
    <w:rsid w:val="002429AD"/>
    <w:rsid w:val="00242A65"/>
    <w:rsid w:val="00242C60"/>
    <w:rsid w:val="00242C63"/>
    <w:rsid w:val="00242CB1"/>
    <w:rsid w:val="00242CF9"/>
    <w:rsid w:val="00242D36"/>
    <w:rsid w:val="00242D4C"/>
    <w:rsid w:val="00242F9E"/>
    <w:rsid w:val="00243077"/>
    <w:rsid w:val="00243591"/>
    <w:rsid w:val="002435A4"/>
    <w:rsid w:val="00243743"/>
    <w:rsid w:val="00243827"/>
    <w:rsid w:val="002438C0"/>
    <w:rsid w:val="00243919"/>
    <w:rsid w:val="00243C86"/>
    <w:rsid w:val="00243F40"/>
    <w:rsid w:val="00243F57"/>
    <w:rsid w:val="00244164"/>
    <w:rsid w:val="00244223"/>
    <w:rsid w:val="00244278"/>
    <w:rsid w:val="002442A9"/>
    <w:rsid w:val="002442E8"/>
    <w:rsid w:val="0024433A"/>
    <w:rsid w:val="002443DA"/>
    <w:rsid w:val="002443E9"/>
    <w:rsid w:val="00244465"/>
    <w:rsid w:val="00244481"/>
    <w:rsid w:val="002444AB"/>
    <w:rsid w:val="00244503"/>
    <w:rsid w:val="00244541"/>
    <w:rsid w:val="00244B3F"/>
    <w:rsid w:val="00244B5B"/>
    <w:rsid w:val="00244BBA"/>
    <w:rsid w:val="00244BF3"/>
    <w:rsid w:val="00244CEB"/>
    <w:rsid w:val="00244D54"/>
    <w:rsid w:val="00244DDE"/>
    <w:rsid w:val="00244E0A"/>
    <w:rsid w:val="00244EF7"/>
    <w:rsid w:val="00244F42"/>
    <w:rsid w:val="00244F50"/>
    <w:rsid w:val="002450FD"/>
    <w:rsid w:val="00245171"/>
    <w:rsid w:val="002451F0"/>
    <w:rsid w:val="00245213"/>
    <w:rsid w:val="00245377"/>
    <w:rsid w:val="002453F5"/>
    <w:rsid w:val="00245529"/>
    <w:rsid w:val="00245693"/>
    <w:rsid w:val="0024581A"/>
    <w:rsid w:val="00245C99"/>
    <w:rsid w:val="00245CB5"/>
    <w:rsid w:val="00245CD8"/>
    <w:rsid w:val="00246080"/>
    <w:rsid w:val="002460D2"/>
    <w:rsid w:val="0024614B"/>
    <w:rsid w:val="002464A4"/>
    <w:rsid w:val="002464E3"/>
    <w:rsid w:val="0024658A"/>
    <w:rsid w:val="00246614"/>
    <w:rsid w:val="00246778"/>
    <w:rsid w:val="00246889"/>
    <w:rsid w:val="002469CC"/>
    <w:rsid w:val="00246A39"/>
    <w:rsid w:val="00246ABA"/>
    <w:rsid w:val="00246AD3"/>
    <w:rsid w:val="00246CB6"/>
    <w:rsid w:val="00246D85"/>
    <w:rsid w:val="00246DA9"/>
    <w:rsid w:val="00246E72"/>
    <w:rsid w:val="00247027"/>
    <w:rsid w:val="0024716B"/>
    <w:rsid w:val="00247540"/>
    <w:rsid w:val="00247543"/>
    <w:rsid w:val="00247579"/>
    <w:rsid w:val="002475F9"/>
    <w:rsid w:val="0024766A"/>
    <w:rsid w:val="002478A3"/>
    <w:rsid w:val="0024796A"/>
    <w:rsid w:val="002479CD"/>
    <w:rsid w:val="00247AC5"/>
    <w:rsid w:val="00247CAF"/>
    <w:rsid w:val="00247E0D"/>
    <w:rsid w:val="00247EDD"/>
    <w:rsid w:val="00247F3C"/>
    <w:rsid w:val="00247F67"/>
    <w:rsid w:val="00247F8B"/>
    <w:rsid w:val="0025004E"/>
    <w:rsid w:val="00250065"/>
    <w:rsid w:val="00250512"/>
    <w:rsid w:val="00250514"/>
    <w:rsid w:val="00250527"/>
    <w:rsid w:val="002505BF"/>
    <w:rsid w:val="002505EE"/>
    <w:rsid w:val="00250798"/>
    <w:rsid w:val="0025082F"/>
    <w:rsid w:val="00250943"/>
    <w:rsid w:val="00250947"/>
    <w:rsid w:val="00250C43"/>
    <w:rsid w:val="00250D69"/>
    <w:rsid w:val="00250D9D"/>
    <w:rsid w:val="00250FA4"/>
    <w:rsid w:val="00250FEB"/>
    <w:rsid w:val="0025122E"/>
    <w:rsid w:val="002512A1"/>
    <w:rsid w:val="002513A5"/>
    <w:rsid w:val="002515D6"/>
    <w:rsid w:val="002515E1"/>
    <w:rsid w:val="00251694"/>
    <w:rsid w:val="002516EC"/>
    <w:rsid w:val="00251705"/>
    <w:rsid w:val="002518F7"/>
    <w:rsid w:val="00251961"/>
    <w:rsid w:val="00251A02"/>
    <w:rsid w:val="00251B2D"/>
    <w:rsid w:val="00251B47"/>
    <w:rsid w:val="00251B8C"/>
    <w:rsid w:val="00251D1F"/>
    <w:rsid w:val="00251DA7"/>
    <w:rsid w:val="00252158"/>
    <w:rsid w:val="0025231B"/>
    <w:rsid w:val="002523E9"/>
    <w:rsid w:val="00252466"/>
    <w:rsid w:val="002524BA"/>
    <w:rsid w:val="00252592"/>
    <w:rsid w:val="002525E4"/>
    <w:rsid w:val="00252627"/>
    <w:rsid w:val="002526AE"/>
    <w:rsid w:val="00252793"/>
    <w:rsid w:val="002527A8"/>
    <w:rsid w:val="002527D4"/>
    <w:rsid w:val="00252893"/>
    <w:rsid w:val="002529B4"/>
    <w:rsid w:val="00252A7E"/>
    <w:rsid w:val="00252ABD"/>
    <w:rsid w:val="00252C20"/>
    <w:rsid w:val="00252D42"/>
    <w:rsid w:val="00252E1F"/>
    <w:rsid w:val="00252E34"/>
    <w:rsid w:val="00252E8B"/>
    <w:rsid w:val="00252F55"/>
    <w:rsid w:val="00252FF0"/>
    <w:rsid w:val="00253280"/>
    <w:rsid w:val="00253288"/>
    <w:rsid w:val="00253311"/>
    <w:rsid w:val="0025338B"/>
    <w:rsid w:val="0025342F"/>
    <w:rsid w:val="002535C4"/>
    <w:rsid w:val="00253823"/>
    <w:rsid w:val="00253916"/>
    <w:rsid w:val="00253938"/>
    <w:rsid w:val="0025395A"/>
    <w:rsid w:val="00253A0E"/>
    <w:rsid w:val="00253A94"/>
    <w:rsid w:val="00253B27"/>
    <w:rsid w:val="00253B3A"/>
    <w:rsid w:val="00253B4C"/>
    <w:rsid w:val="00253B63"/>
    <w:rsid w:val="00253BB2"/>
    <w:rsid w:val="00253D63"/>
    <w:rsid w:val="00253DE1"/>
    <w:rsid w:val="00253F7A"/>
    <w:rsid w:val="00254063"/>
    <w:rsid w:val="002540D7"/>
    <w:rsid w:val="00254145"/>
    <w:rsid w:val="0025419A"/>
    <w:rsid w:val="002541B5"/>
    <w:rsid w:val="002542BB"/>
    <w:rsid w:val="00254394"/>
    <w:rsid w:val="002543AE"/>
    <w:rsid w:val="002543D0"/>
    <w:rsid w:val="0025455D"/>
    <w:rsid w:val="002545C4"/>
    <w:rsid w:val="00254616"/>
    <w:rsid w:val="00254A73"/>
    <w:rsid w:val="00254AA9"/>
    <w:rsid w:val="00254AEE"/>
    <w:rsid w:val="00254CCE"/>
    <w:rsid w:val="00254EA7"/>
    <w:rsid w:val="00254ED1"/>
    <w:rsid w:val="00254F1A"/>
    <w:rsid w:val="00254F6E"/>
    <w:rsid w:val="0025501A"/>
    <w:rsid w:val="002551B9"/>
    <w:rsid w:val="0025527B"/>
    <w:rsid w:val="002552D7"/>
    <w:rsid w:val="00255341"/>
    <w:rsid w:val="00255369"/>
    <w:rsid w:val="002553F2"/>
    <w:rsid w:val="00255434"/>
    <w:rsid w:val="00255448"/>
    <w:rsid w:val="00255525"/>
    <w:rsid w:val="002555E0"/>
    <w:rsid w:val="00255632"/>
    <w:rsid w:val="00255834"/>
    <w:rsid w:val="002558C8"/>
    <w:rsid w:val="002559C6"/>
    <w:rsid w:val="00255A7A"/>
    <w:rsid w:val="00255B48"/>
    <w:rsid w:val="00255B5C"/>
    <w:rsid w:val="00255B70"/>
    <w:rsid w:val="00255B72"/>
    <w:rsid w:val="00255B85"/>
    <w:rsid w:val="00255BF8"/>
    <w:rsid w:val="00255C07"/>
    <w:rsid w:val="00255C9C"/>
    <w:rsid w:val="00255D7F"/>
    <w:rsid w:val="00255E13"/>
    <w:rsid w:val="00255E97"/>
    <w:rsid w:val="00255F6C"/>
    <w:rsid w:val="002560EB"/>
    <w:rsid w:val="00256146"/>
    <w:rsid w:val="00256221"/>
    <w:rsid w:val="0025631F"/>
    <w:rsid w:val="00256359"/>
    <w:rsid w:val="00256621"/>
    <w:rsid w:val="002566F4"/>
    <w:rsid w:val="00256987"/>
    <w:rsid w:val="002569F5"/>
    <w:rsid w:val="00256A96"/>
    <w:rsid w:val="00256B86"/>
    <w:rsid w:val="00256C0F"/>
    <w:rsid w:val="00256D49"/>
    <w:rsid w:val="00256F29"/>
    <w:rsid w:val="00256F3A"/>
    <w:rsid w:val="00256F5A"/>
    <w:rsid w:val="002570D5"/>
    <w:rsid w:val="00257187"/>
    <w:rsid w:val="002572C4"/>
    <w:rsid w:val="00257466"/>
    <w:rsid w:val="002574D5"/>
    <w:rsid w:val="00257549"/>
    <w:rsid w:val="00257601"/>
    <w:rsid w:val="00257608"/>
    <w:rsid w:val="00257813"/>
    <w:rsid w:val="00257970"/>
    <w:rsid w:val="002579A0"/>
    <w:rsid w:val="00257B58"/>
    <w:rsid w:val="00257B70"/>
    <w:rsid w:val="00257C02"/>
    <w:rsid w:val="00257C1C"/>
    <w:rsid w:val="00257D37"/>
    <w:rsid w:val="00257DB8"/>
    <w:rsid w:val="00257F58"/>
    <w:rsid w:val="002601EE"/>
    <w:rsid w:val="00260434"/>
    <w:rsid w:val="0026046F"/>
    <w:rsid w:val="002604AD"/>
    <w:rsid w:val="002604E3"/>
    <w:rsid w:val="002604E4"/>
    <w:rsid w:val="0026058D"/>
    <w:rsid w:val="0026059D"/>
    <w:rsid w:val="002607C8"/>
    <w:rsid w:val="0026081F"/>
    <w:rsid w:val="002608AC"/>
    <w:rsid w:val="00260A64"/>
    <w:rsid w:val="00260A8B"/>
    <w:rsid w:val="00260B35"/>
    <w:rsid w:val="00260B39"/>
    <w:rsid w:val="00260BCD"/>
    <w:rsid w:val="00260BCF"/>
    <w:rsid w:val="00260C12"/>
    <w:rsid w:val="00260D28"/>
    <w:rsid w:val="00260D86"/>
    <w:rsid w:val="00260E09"/>
    <w:rsid w:val="00260F02"/>
    <w:rsid w:val="00260F57"/>
    <w:rsid w:val="00260FAE"/>
    <w:rsid w:val="00261045"/>
    <w:rsid w:val="002611C3"/>
    <w:rsid w:val="0026123E"/>
    <w:rsid w:val="002614D9"/>
    <w:rsid w:val="0026154A"/>
    <w:rsid w:val="00261633"/>
    <w:rsid w:val="00261841"/>
    <w:rsid w:val="0026192E"/>
    <w:rsid w:val="002619B6"/>
    <w:rsid w:val="00261C9D"/>
    <w:rsid w:val="00261E74"/>
    <w:rsid w:val="00261FE7"/>
    <w:rsid w:val="0026201A"/>
    <w:rsid w:val="00262063"/>
    <w:rsid w:val="002622CC"/>
    <w:rsid w:val="002624F6"/>
    <w:rsid w:val="00262569"/>
    <w:rsid w:val="002626EF"/>
    <w:rsid w:val="002627CF"/>
    <w:rsid w:val="002627FF"/>
    <w:rsid w:val="002628A6"/>
    <w:rsid w:val="002629E4"/>
    <w:rsid w:val="00262B11"/>
    <w:rsid w:val="00262BA0"/>
    <w:rsid w:val="00262BBC"/>
    <w:rsid w:val="00262C89"/>
    <w:rsid w:val="00262CA9"/>
    <w:rsid w:val="00262CE5"/>
    <w:rsid w:val="00262D3F"/>
    <w:rsid w:val="00262E62"/>
    <w:rsid w:val="00262E82"/>
    <w:rsid w:val="00262FEE"/>
    <w:rsid w:val="00262FF6"/>
    <w:rsid w:val="0026302B"/>
    <w:rsid w:val="00263062"/>
    <w:rsid w:val="002630A3"/>
    <w:rsid w:val="00263115"/>
    <w:rsid w:val="002632C8"/>
    <w:rsid w:val="0026338B"/>
    <w:rsid w:val="002636C1"/>
    <w:rsid w:val="00263774"/>
    <w:rsid w:val="00263B6D"/>
    <w:rsid w:val="00263BC4"/>
    <w:rsid w:val="00263C3B"/>
    <w:rsid w:val="00263C4B"/>
    <w:rsid w:val="00263D31"/>
    <w:rsid w:val="00263D6A"/>
    <w:rsid w:val="00263E08"/>
    <w:rsid w:val="00263F88"/>
    <w:rsid w:val="00264072"/>
    <w:rsid w:val="002642CA"/>
    <w:rsid w:val="0026444B"/>
    <w:rsid w:val="0026449B"/>
    <w:rsid w:val="002644EF"/>
    <w:rsid w:val="002648D8"/>
    <w:rsid w:val="002648E9"/>
    <w:rsid w:val="00264B8A"/>
    <w:rsid w:val="00264BA7"/>
    <w:rsid w:val="00264BC1"/>
    <w:rsid w:val="00264F16"/>
    <w:rsid w:val="00264F72"/>
    <w:rsid w:val="002650FE"/>
    <w:rsid w:val="002653E8"/>
    <w:rsid w:val="00265414"/>
    <w:rsid w:val="00265514"/>
    <w:rsid w:val="00265647"/>
    <w:rsid w:val="002656D8"/>
    <w:rsid w:val="00265743"/>
    <w:rsid w:val="0026580A"/>
    <w:rsid w:val="002658DB"/>
    <w:rsid w:val="00265A00"/>
    <w:rsid w:val="00265ABA"/>
    <w:rsid w:val="00265B29"/>
    <w:rsid w:val="00265C70"/>
    <w:rsid w:val="00265CDC"/>
    <w:rsid w:val="00265CFF"/>
    <w:rsid w:val="00265DF1"/>
    <w:rsid w:val="00265E27"/>
    <w:rsid w:val="00265EF1"/>
    <w:rsid w:val="00265FBA"/>
    <w:rsid w:val="00266073"/>
    <w:rsid w:val="002660E8"/>
    <w:rsid w:val="002662BE"/>
    <w:rsid w:val="00266306"/>
    <w:rsid w:val="00266351"/>
    <w:rsid w:val="00266416"/>
    <w:rsid w:val="00266468"/>
    <w:rsid w:val="00266761"/>
    <w:rsid w:val="002669BC"/>
    <w:rsid w:val="00266A2A"/>
    <w:rsid w:val="00266AFD"/>
    <w:rsid w:val="00266B19"/>
    <w:rsid w:val="00266B9F"/>
    <w:rsid w:val="00266DF3"/>
    <w:rsid w:val="00266E57"/>
    <w:rsid w:val="00267156"/>
    <w:rsid w:val="002671E7"/>
    <w:rsid w:val="002671F4"/>
    <w:rsid w:val="00267279"/>
    <w:rsid w:val="00267288"/>
    <w:rsid w:val="002672B6"/>
    <w:rsid w:val="002672E7"/>
    <w:rsid w:val="002673A6"/>
    <w:rsid w:val="00267672"/>
    <w:rsid w:val="00267691"/>
    <w:rsid w:val="00267847"/>
    <w:rsid w:val="002678AB"/>
    <w:rsid w:val="0026799B"/>
    <w:rsid w:val="00267A8D"/>
    <w:rsid w:val="00267ADC"/>
    <w:rsid w:val="00267B6F"/>
    <w:rsid w:val="00267BC8"/>
    <w:rsid w:val="00267E36"/>
    <w:rsid w:val="00267EF3"/>
    <w:rsid w:val="00267F27"/>
    <w:rsid w:val="002700AA"/>
    <w:rsid w:val="0027032D"/>
    <w:rsid w:val="0027034E"/>
    <w:rsid w:val="00270365"/>
    <w:rsid w:val="00270367"/>
    <w:rsid w:val="00270423"/>
    <w:rsid w:val="002705E0"/>
    <w:rsid w:val="00270665"/>
    <w:rsid w:val="002706AC"/>
    <w:rsid w:val="002707FA"/>
    <w:rsid w:val="002709C9"/>
    <w:rsid w:val="002709D0"/>
    <w:rsid w:val="002709FE"/>
    <w:rsid w:val="00270D7B"/>
    <w:rsid w:val="00270E39"/>
    <w:rsid w:val="00270EC9"/>
    <w:rsid w:val="00270EE1"/>
    <w:rsid w:val="00270EE3"/>
    <w:rsid w:val="00270F9D"/>
    <w:rsid w:val="00270FE4"/>
    <w:rsid w:val="0027103F"/>
    <w:rsid w:val="0027119C"/>
    <w:rsid w:val="002711FF"/>
    <w:rsid w:val="00271307"/>
    <w:rsid w:val="002713F6"/>
    <w:rsid w:val="002714EF"/>
    <w:rsid w:val="002715C5"/>
    <w:rsid w:val="00271875"/>
    <w:rsid w:val="002718F0"/>
    <w:rsid w:val="00271ACC"/>
    <w:rsid w:val="00271B60"/>
    <w:rsid w:val="00271C35"/>
    <w:rsid w:val="00271D3D"/>
    <w:rsid w:val="00272001"/>
    <w:rsid w:val="00272173"/>
    <w:rsid w:val="002721CE"/>
    <w:rsid w:val="0027220D"/>
    <w:rsid w:val="00272362"/>
    <w:rsid w:val="00272376"/>
    <w:rsid w:val="00272411"/>
    <w:rsid w:val="002724FC"/>
    <w:rsid w:val="0027253F"/>
    <w:rsid w:val="00272657"/>
    <w:rsid w:val="0027267D"/>
    <w:rsid w:val="002728AF"/>
    <w:rsid w:val="002728B1"/>
    <w:rsid w:val="00272934"/>
    <w:rsid w:val="00272984"/>
    <w:rsid w:val="00272A5E"/>
    <w:rsid w:val="00272B30"/>
    <w:rsid w:val="00272D3A"/>
    <w:rsid w:val="00272DD8"/>
    <w:rsid w:val="00272DDE"/>
    <w:rsid w:val="00272E48"/>
    <w:rsid w:val="00272E7B"/>
    <w:rsid w:val="00272EB0"/>
    <w:rsid w:val="00273048"/>
    <w:rsid w:val="00273266"/>
    <w:rsid w:val="002732C3"/>
    <w:rsid w:val="00273322"/>
    <w:rsid w:val="00273324"/>
    <w:rsid w:val="0027365F"/>
    <w:rsid w:val="0027369C"/>
    <w:rsid w:val="002738C2"/>
    <w:rsid w:val="002738F0"/>
    <w:rsid w:val="00273B84"/>
    <w:rsid w:val="00273BB4"/>
    <w:rsid w:val="00273BF6"/>
    <w:rsid w:val="00273CFB"/>
    <w:rsid w:val="00273E0D"/>
    <w:rsid w:val="00273F9A"/>
    <w:rsid w:val="0027408B"/>
    <w:rsid w:val="002743D5"/>
    <w:rsid w:val="0027440B"/>
    <w:rsid w:val="00274473"/>
    <w:rsid w:val="00274615"/>
    <w:rsid w:val="00274775"/>
    <w:rsid w:val="002748A2"/>
    <w:rsid w:val="00274B12"/>
    <w:rsid w:val="00274BB3"/>
    <w:rsid w:val="00274C53"/>
    <w:rsid w:val="00274CBF"/>
    <w:rsid w:val="00274D68"/>
    <w:rsid w:val="00274DD9"/>
    <w:rsid w:val="00274DF6"/>
    <w:rsid w:val="00274EF2"/>
    <w:rsid w:val="00274F35"/>
    <w:rsid w:val="00274FF6"/>
    <w:rsid w:val="0027516D"/>
    <w:rsid w:val="002751CC"/>
    <w:rsid w:val="002752A3"/>
    <w:rsid w:val="00275302"/>
    <w:rsid w:val="0027531C"/>
    <w:rsid w:val="002754A4"/>
    <w:rsid w:val="0027577E"/>
    <w:rsid w:val="00275813"/>
    <w:rsid w:val="00275900"/>
    <w:rsid w:val="00275A26"/>
    <w:rsid w:val="00275A49"/>
    <w:rsid w:val="00275A70"/>
    <w:rsid w:val="00275B8B"/>
    <w:rsid w:val="00275C89"/>
    <w:rsid w:val="00275CF2"/>
    <w:rsid w:val="00275D21"/>
    <w:rsid w:val="00275D5B"/>
    <w:rsid w:val="00275EBC"/>
    <w:rsid w:val="00275F3F"/>
    <w:rsid w:val="002760CD"/>
    <w:rsid w:val="00276122"/>
    <w:rsid w:val="0027617E"/>
    <w:rsid w:val="00276216"/>
    <w:rsid w:val="002762F7"/>
    <w:rsid w:val="002762FA"/>
    <w:rsid w:val="00276321"/>
    <w:rsid w:val="00276379"/>
    <w:rsid w:val="0027649B"/>
    <w:rsid w:val="002764F9"/>
    <w:rsid w:val="00276564"/>
    <w:rsid w:val="002766DF"/>
    <w:rsid w:val="0027686E"/>
    <w:rsid w:val="002769F2"/>
    <w:rsid w:val="00276A24"/>
    <w:rsid w:val="00276AD2"/>
    <w:rsid w:val="00276D9B"/>
    <w:rsid w:val="00276DC4"/>
    <w:rsid w:val="00276E86"/>
    <w:rsid w:val="00276ED4"/>
    <w:rsid w:val="00277181"/>
    <w:rsid w:val="002772AB"/>
    <w:rsid w:val="002772CE"/>
    <w:rsid w:val="00277542"/>
    <w:rsid w:val="00277554"/>
    <w:rsid w:val="0027761A"/>
    <w:rsid w:val="002776F4"/>
    <w:rsid w:val="002777E1"/>
    <w:rsid w:val="002777EE"/>
    <w:rsid w:val="002778BF"/>
    <w:rsid w:val="0027792A"/>
    <w:rsid w:val="00277965"/>
    <w:rsid w:val="00277968"/>
    <w:rsid w:val="00277992"/>
    <w:rsid w:val="00277B1F"/>
    <w:rsid w:val="00277B6C"/>
    <w:rsid w:val="00277B94"/>
    <w:rsid w:val="00277C3E"/>
    <w:rsid w:val="00277F47"/>
    <w:rsid w:val="00277F69"/>
    <w:rsid w:val="00277FD2"/>
    <w:rsid w:val="00280129"/>
    <w:rsid w:val="00280154"/>
    <w:rsid w:val="0028027F"/>
    <w:rsid w:val="0028028F"/>
    <w:rsid w:val="002802F0"/>
    <w:rsid w:val="0028037B"/>
    <w:rsid w:val="00280438"/>
    <w:rsid w:val="0028050C"/>
    <w:rsid w:val="002806CE"/>
    <w:rsid w:val="00280712"/>
    <w:rsid w:val="00280721"/>
    <w:rsid w:val="00280935"/>
    <w:rsid w:val="00280963"/>
    <w:rsid w:val="002809E9"/>
    <w:rsid w:val="002809F7"/>
    <w:rsid w:val="00280B61"/>
    <w:rsid w:val="00280D59"/>
    <w:rsid w:val="00280D7A"/>
    <w:rsid w:val="002811AA"/>
    <w:rsid w:val="00281250"/>
    <w:rsid w:val="002812E8"/>
    <w:rsid w:val="0028132F"/>
    <w:rsid w:val="002813EA"/>
    <w:rsid w:val="002813F6"/>
    <w:rsid w:val="002815A4"/>
    <w:rsid w:val="002815C9"/>
    <w:rsid w:val="002815D2"/>
    <w:rsid w:val="0028165E"/>
    <w:rsid w:val="0028170A"/>
    <w:rsid w:val="00281747"/>
    <w:rsid w:val="002817F2"/>
    <w:rsid w:val="002817F3"/>
    <w:rsid w:val="002819D2"/>
    <w:rsid w:val="00281A28"/>
    <w:rsid w:val="00281BA7"/>
    <w:rsid w:val="00281BE4"/>
    <w:rsid w:val="00281BE9"/>
    <w:rsid w:val="00281C7E"/>
    <w:rsid w:val="00281CC4"/>
    <w:rsid w:val="00281F76"/>
    <w:rsid w:val="002821A2"/>
    <w:rsid w:val="002821D9"/>
    <w:rsid w:val="002823F8"/>
    <w:rsid w:val="002826BB"/>
    <w:rsid w:val="002826EB"/>
    <w:rsid w:val="00282830"/>
    <w:rsid w:val="00282899"/>
    <w:rsid w:val="002828CE"/>
    <w:rsid w:val="00282B5A"/>
    <w:rsid w:val="00282C10"/>
    <w:rsid w:val="00282CE3"/>
    <w:rsid w:val="00282E1E"/>
    <w:rsid w:val="00282F7B"/>
    <w:rsid w:val="0028325C"/>
    <w:rsid w:val="002832DD"/>
    <w:rsid w:val="002834BC"/>
    <w:rsid w:val="002835C7"/>
    <w:rsid w:val="002836E9"/>
    <w:rsid w:val="00283792"/>
    <w:rsid w:val="00283793"/>
    <w:rsid w:val="002837F3"/>
    <w:rsid w:val="0028392C"/>
    <w:rsid w:val="002839BE"/>
    <w:rsid w:val="002839FE"/>
    <w:rsid w:val="00283A9A"/>
    <w:rsid w:val="00283BEF"/>
    <w:rsid w:val="0028406E"/>
    <w:rsid w:val="00284167"/>
    <w:rsid w:val="002844D2"/>
    <w:rsid w:val="00284615"/>
    <w:rsid w:val="0028486C"/>
    <w:rsid w:val="002848E9"/>
    <w:rsid w:val="00284A8F"/>
    <w:rsid w:val="00284B47"/>
    <w:rsid w:val="00284B8B"/>
    <w:rsid w:val="00284BF0"/>
    <w:rsid w:val="00284C5E"/>
    <w:rsid w:val="00284E63"/>
    <w:rsid w:val="00284E80"/>
    <w:rsid w:val="0028508E"/>
    <w:rsid w:val="00285096"/>
    <w:rsid w:val="002850AA"/>
    <w:rsid w:val="002850FA"/>
    <w:rsid w:val="002851CE"/>
    <w:rsid w:val="002851DD"/>
    <w:rsid w:val="002852BF"/>
    <w:rsid w:val="00285377"/>
    <w:rsid w:val="00285449"/>
    <w:rsid w:val="00285770"/>
    <w:rsid w:val="0028585D"/>
    <w:rsid w:val="0028586B"/>
    <w:rsid w:val="00285B16"/>
    <w:rsid w:val="00285B1E"/>
    <w:rsid w:val="00285B23"/>
    <w:rsid w:val="00285B68"/>
    <w:rsid w:val="00285CD8"/>
    <w:rsid w:val="00285D08"/>
    <w:rsid w:val="00285EC7"/>
    <w:rsid w:val="00285F3E"/>
    <w:rsid w:val="00286046"/>
    <w:rsid w:val="0028612F"/>
    <w:rsid w:val="0028629B"/>
    <w:rsid w:val="0028635F"/>
    <w:rsid w:val="00286373"/>
    <w:rsid w:val="00286426"/>
    <w:rsid w:val="002864D0"/>
    <w:rsid w:val="0028659F"/>
    <w:rsid w:val="002867C6"/>
    <w:rsid w:val="0028698C"/>
    <w:rsid w:val="002869A3"/>
    <w:rsid w:val="00286B2E"/>
    <w:rsid w:val="00286C2F"/>
    <w:rsid w:val="00286E44"/>
    <w:rsid w:val="00286EC2"/>
    <w:rsid w:val="00286EF0"/>
    <w:rsid w:val="00286F2C"/>
    <w:rsid w:val="00286F41"/>
    <w:rsid w:val="00286F52"/>
    <w:rsid w:val="00286F9B"/>
    <w:rsid w:val="00287029"/>
    <w:rsid w:val="002870B5"/>
    <w:rsid w:val="00287167"/>
    <w:rsid w:val="002871CA"/>
    <w:rsid w:val="00287360"/>
    <w:rsid w:val="002873D4"/>
    <w:rsid w:val="00287452"/>
    <w:rsid w:val="00287484"/>
    <w:rsid w:val="002874AF"/>
    <w:rsid w:val="0028751C"/>
    <w:rsid w:val="0028754B"/>
    <w:rsid w:val="002876D6"/>
    <w:rsid w:val="00287777"/>
    <w:rsid w:val="002878DC"/>
    <w:rsid w:val="002878DD"/>
    <w:rsid w:val="00287983"/>
    <w:rsid w:val="00287B43"/>
    <w:rsid w:val="00287C37"/>
    <w:rsid w:val="00287CB9"/>
    <w:rsid w:val="00287E15"/>
    <w:rsid w:val="00287E8B"/>
    <w:rsid w:val="00287F17"/>
    <w:rsid w:val="0029019A"/>
    <w:rsid w:val="002902A4"/>
    <w:rsid w:val="002902D9"/>
    <w:rsid w:val="00290426"/>
    <w:rsid w:val="0029054B"/>
    <w:rsid w:val="0029054E"/>
    <w:rsid w:val="0029056B"/>
    <w:rsid w:val="002905FE"/>
    <w:rsid w:val="002908A0"/>
    <w:rsid w:val="00290945"/>
    <w:rsid w:val="00290A74"/>
    <w:rsid w:val="00290BEA"/>
    <w:rsid w:val="00290D33"/>
    <w:rsid w:val="00290E5B"/>
    <w:rsid w:val="00290F01"/>
    <w:rsid w:val="00290FA8"/>
    <w:rsid w:val="00291009"/>
    <w:rsid w:val="00291096"/>
    <w:rsid w:val="00291107"/>
    <w:rsid w:val="0029136D"/>
    <w:rsid w:val="0029143D"/>
    <w:rsid w:val="002914A1"/>
    <w:rsid w:val="00291555"/>
    <w:rsid w:val="00291574"/>
    <w:rsid w:val="00291589"/>
    <w:rsid w:val="00291884"/>
    <w:rsid w:val="002918ED"/>
    <w:rsid w:val="002918F9"/>
    <w:rsid w:val="00291901"/>
    <w:rsid w:val="00291969"/>
    <w:rsid w:val="00291A08"/>
    <w:rsid w:val="00291A34"/>
    <w:rsid w:val="00291A59"/>
    <w:rsid w:val="00291B21"/>
    <w:rsid w:val="00291B5D"/>
    <w:rsid w:val="00291BBA"/>
    <w:rsid w:val="00291C29"/>
    <w:rsid w:val="00291DC4"/>
    <w:rsid w:val="00291EC0"/>
    <w:rsid w:val="00291F3F"/>
    <w:rsid w:val="00291F53"/>
    <w:rsid w:val="00291F64"/>
    <w:rsid w:val="0029202F"/>
    <w:rsid w:val="00292064"/>
    <w:rsid w:val="00292144"/>
    <w:rsid w:val="0029219D"/>
    <w:rsid w:val="00292233"/>
    <w:rsid w:val="00292290"/>
    <w:rsid w:val="00292443"/>
    <w:rsid w:val="00292564"/>
    <w:rsid w:val="00292625"/>
    <w:rsid w:val="002926D8"/>
    <w:rsid w:val="00292730"/>
    <w:rsid w:val="00292747"/>
    <w:rsid w:val="00292A04"/>
    <w:rsid w:val="00292A33"/>
    <w:rsid w:val="00292A52"/>
    <w:rsid w:val="00292B00"/>
    <w:rsid w:val="00292C44"/>
    <w:rsid w:val="00292E09"/>
    <w:rsid w:val="00292F1D"/>
    <w:rsid w:val="00292F4E"/>
    <w:rsid w:val="002930D6"/>
    <w:rsid w:val="00293649"/>
    <w:rsid w:val="00293676"/>
    <w:rsid w:val="002937B7"/>
    <w:rsid w:val="002937EA"/>
    <w:rsid w:val="0029381A"/>
    <w:rsid w:val="00293874"/>
    <w:rsid w:val="002938D1"/>
    <w:rsid w:val="00293A62"/>
    <w:rsid w:val="00293B35"/>
    <w:rsid w:val="00293C46"/>
    <w:rsid w:val="00293CD3"/>
    <w:rsid w:val="00293D48"/>
    <w:rsid w:val="00293D92"/>
    <w:rsid w:val="00293F6A"/>
    <w:rsid w:val="0029416D"/>
    <w:rsid w:val="002941CD"/>
    <w:rsid w:val="00294259"/>
    <w:rsid w:val="00294288"/>
    <w:rsid w:val="00294295"/>
    <w:rsid w:val="00294369"/>
    <w:rsid w:val="00294417"/>
    <w:rsid w:val="00294641"/>
    <w:rsid w:val="002946DF"/>
    <w:rsid w:val="00294837"/>
    <w:rsid w:val="00294986"/>
    <w:rsid w:val="00294A3A"/>
    <w:rsid w:val="00294A54"/>
    <w:rsid w:val="00294ADF"/>
    <w:rsid w:val="00294B02"/>
    <w:rsid w:val="00294B09"/>
    <w:rsid w:val="00294B2D"/>
    <w:rsid w:val="00294BA4"/>
    <w:rsid w:val="00294C36"/>
    <w:rsid w:val="00294C97"/>
    <w:rsid w:val="00294E2B"/>
    <w:rsid w:val="00294F67"/>
    <w:rsid w:val="00294FBB"/>
    <w:rsid w:val="00295148"/>
    <w:rsid w:val="0029517C"/>
    <w:rsid w:val="002951BB"/>
    <w:rsid w:val="002952B8"/>
    <w:rsid w:val="002952D8"/>
    <w:rsid w:val="00295356"/>
    <w:rsid w:val="00295771"/>
    <w:rsid w:val="0029582F"/>
    <w:rsid w:val="00295936"/>
    <w:rsid w:val="00295938"/>
    <w:rsid w:val="00295BE0"/>
    <w:rsid w:val="00295D0A"/>
    <w:rsid w:val="00295D47"/>
    <w:rsid w:val="00295D59"/>
    <w:rsid w:val="00295F80"/>
    <w:rsid w:val="002960EA"/>
    <w:rsid w:val="002961C1"/>
    <w:rsid w:val="00296305"/>
    <w:rsid w:val="00296360"/>
    <w:rsid w:val="00296423"/>
    <w:rsid w:val="002964B2"/>
    <w:rsid w:val="00296563"/>
    <w:rsid w:val="0029656C"/>
    <w:rsid w:val="0029665F"/>
    <w:rsid w:val="002966D4"/>
    <w:rsid w:val="00296854"/>
    <w:rsid w:val="002969A3"/>
    <w:rsid w:val="002969D8"/>
    <w:rsid w:val="00296A14"/>
    <w:rsid w:val="00296A84"/>
    <w:rsid w:val="00296ADA"/>
    <w:rsid w:val="00296CFB"/>
    <w:rsid w:val="00296D36"/>
    <w:rsid w:val="00296D5D"/>
    <w:rsid w:val="00296EF1"/>
    <w:rsid w:val="00296F19"/>
    <w:rsid w:val="002970F0"/>
    <w:rsid w:val="00297151"/>
    <w:rsid w:val="002971BE"/>
    <w:rsid w:val="002972ED"/>
    <w:rsid w:val="002973E1"/>
    <w:rsid w:val="00297530"/>
    <w:rsid w:val="002975B9"/>
    <w:rsid w:val="0029776D"/>
    <w:rsid w:val="0029778F"/>
    <w:rsid w:val="002978BB"/>
    <w:rsid w:val="002978EA"/>
    <w:rsid w:val="002978FA"/>
    <w:rsid w:val="00297A06"/>
    <w:rsid w:val="00297B04"/>
    <w:rsid w:val="00297B14"/>
    <w:rsid w:val="00297CFC"/>
    <w:rsid w:val="00297F57"/>
    <w:rsid w:val="00297FD0"/>
    <w:rsid w:val="002A00BA"/>
    <w:rsid w:val="002A03BF"/>
    <w:rsid w:val="002A05E5"/>
    <w:rsid w:val="002A07CE"/>
    <w:rsid w:val="002A07E5"/>
    <w:rsid w:val="002A08B2"/>
    <w:rsid w:val="002A0906"/>
    <w:rsid w:val="002A0B30"/>
    <w:rsid w:val="002A0B3A"/>
    <w:rsid w:val="002A0BAB"/>
    <w:rsid w:val="002A0C4D"/>
    <w:rsid w:val="002A0F68"/>
    <w:rsid w:val="002A0FF6"/>
    <w:rsid w:val="002A1016"/>
    <w:rsid w:val="002A106C"/>
    <w:rsid w:val="002A113A"/>
    <w:rsid w:val="002A116A"/>
    <w:rsid w:val="002A11CC"/>
    <w:rsid w:val="002A1200"/>
    <w:rsid w:val="002A137E"/>
    <w:rsid w:val="002A13EB"/>
    <w:rsid w:val="002A141A"/>
    <w:rsid w:val="002A1448"/>
    <w:rsid w:val="002A151C"/>
    <w:rsid w:val="002A1567"/>
    <w:rsid w:val="002A1658"/>
    <w:rsid w:val="002A1672"/>
    <w:rsid w:val="002A1714"/>
    <w:rsid w:val="002A174A"/>
    <w:rsid w:val="002A17AF"/>
    <w:rsid w:val="002A19B9"/>
    <w:rsid w:val="002A19FD"/>
    <w:rsid w:val="002A1A13"/>
    <w:rsid w:val="002A1B65"/>
    <w:rsid w:val="002A1BD2"/>
    <w:rsid w:val="002A1BFF"/>
    <w:rsid w:val="002A1C14"/>
    <w:rsid w:val="002A1D62"/>
    <w:rsid w:val="002A1DE5"/>
    <w:rsid w:val="002A1F68"/>
    <w:rsid w:val="002A1F85"/>
    <w:rsid w:val="002A1F98"/>
    <w:rsid w:val="002A209E"/>
    <w:rsid w:val="002A213E"/>
    <w:rsid w:val="002A21B8"/>
    <w:rsid w:val="002A225D"/>
    <w:rsid w:val="002A22C7"/>
    <w:rsid w:val="002A2402"/>
    <w:rsid w:val="002A2435"/>
    <w:rsid w:val="002A252B"/>
    <w:rsid w:val="002A25AC"/>
    <w:rsid w:val="002A2733"/>
    <w:rsid w:val="002A277C"/>
    <w:rsid w:val="002A290A"/>
    <w:rsid w:val="002A29A9"/>
    <w:rsid w:val="002A2C60"/>
    <w:rsid w:val="002A2CDF"/>
    <w:rsid w:val="002A2CEA"/>
    <w:rsid w:val="002A2D21"/>
    <w:rsid w:val="002A2FD3"/>
    <w:rsid w:val="002A3028"/>
    <w:rsid w:val="002A307E"/>
    <w:rsid w:val="002A30E6"/>
    <w:rsid w:val="002A31F3"/>
    <w:rsid w:val="002A336F"/>
    <w:rsid w:val="002A3395"/>
    <w:rsid w:val="002A354B"/>
    <w:rsid w:val="002A3629"/>
    <w:rsid w:val="002A363E"/>
    <w:rsid w:val="002A37F2"/>
    <w:rsid w:val="002A3944"/>
    <w:rsid w:val="002A3A8B"/>
    <w:rsid w:val="002A3AD9"/>
    <w:rsid w:val="002A3B88"/>
    <w:rsid w:val="002A3C3C"/>
    <w:rsid w:val="002A3C48"/>
    <w:rsid w:val="002A3D89"/>
    <w:rsid w:val="002A3F35"/>
    <w:rsid w:val="002A3F7A"/>
    <w:rsid w:val="002A3FAD"/>
    <w:rsid w:val="002A3FEA"/>
    <w:rsid w:val="002A40C9"/>
    <w:rsid w:val="002A40FD"/>
    <w:rsid w:val="002A42EF"/>
    <w:rsid w:val="002A435F"/>
    <w:rsid w:val="002A4479"/>
    <w:rsid w:val="002A451B"/>
    <w:rsid w:val="002A4589"/>
    <w:rsid w:val="002A496D"/>
    <w:rsid w:val="002A4A70"/>
    <w:rsid w:val="002A4C28"/>
    <w:rsid w:val="002A4E61"/>
    <w:rsid w:val="002A4EB3"/>
    <w:rsid w:val="002A4F3F"/>
    <w:rsid w:val="002A50AF"/>
    <w:rsid w:val="002A50D0"/>
    <w:rsid w:val="002A51AD"/>
    <w:rsid w:val="002A5246"/>
    <w:rsid w:val="002A52B5"/>
    <w:rsid w:val="002A5356"/>
    <w:rsid w:val="002A537B"/>
    <w:rsid w:val="002A53A2"/>
    <w:rsid w:val="002A5423"/>
    <w:rsid w:val="002A5425"/>
    <w:rsid w:val="002A5653"/>
    <w:rsid w:val="002A5715"/>
    <w:rsid w:val="002A582D"/>
    <w:rsid w:val="002A5909"/>
    <w:rsid w:val="002A59EA"/>
    <w:rsid w:val="002A5AD5"/>
    <w:rsid w:val="002A5BF8"/>
    <w:rsid w:val="002A5D48"/>
    <w:rsid w:val="002A5DE6"/>
    <w:rsid w:val="002A6075"/>
    <w:rsid w:val="002A60E9"/>
    <w:rsid w:val="002A61CC"/>
    <w:rsid w:val="002A61F5"/>
    <w:rsid w:val="002A62BE"/>
    <w:rsid w:val="002A6340"/>
    <w:rsid w:val="002A64B5"/>
    <w:rsid w:val="002A64C5"/>
    <w:rsid w:val="002A6573"/>
    <w:rsid w:val="002A665D"/>
    <w:rsid w:val="002A66A7"/>
    <w:rsid w:val="002A6713"/>
    <w:rsid w:val="002A6741"/>
    <w:rsid w:val="002A69B5"/>
    <w:rsid w:val="002A69E4"/>
    <w:rsid w:val="002A6B2E"/>
    <w:rsid w:val="002A6B77"/>
    <w:rsid w:val="002A6BA1"/>
    <w:rsid w:val="002A6C07"/>
    <w:rsid w:val="002A6C40"/>
    <w:rsid w:val="002A6F02"/>
    <w:rsid w:val="002A6F6A"/>
    <w:rsid w:val="002A6F84"/>
    <w:rsid w:val="002A713A"/>
    <w:rsid w:val="002A71F5"/>
    <w:rsid w:val="002A7205"/>
    <w:rsid w:val="002A7239"/>
    <w:rsid w:val="002A733E"/>
    <w:rsid w:val="002A769B"/>
    <w:rsid w:val="002A794A"/>
    <w:rsid w:val="002A7979"/>
    <w:rsid w:val="002A79F9"/>
    <w:rsid w:val="002A7A51"/>
    <w:rsid w:val="002A7A67"/>
    <w:rsid w:val="002A7AB8"/>
    <w:rsid w:val="002A7C3D"/>
    <w:rsid w:val="002A7C65"/>
    <w:rsid w:val="002A7E17"/>
    <w:rsid w:val="002A7E5C"/>
    <w:rsid w:val="002A7E5F"/>
    <w:rsid w:val="002A7ED9"/>
    <w:rsid w:val="002A7FAA"/>
    <w:rsid w:val="002A7FE5"/>
    <w:rsid w:val="002B0024"/>
    <w:rsid w:val="002B0170"/>
    <w:rsid w:val="002B017D"/>
    <w:rsid w:val="002B0439"/>
    <w:rsid w:val="002B048B"/>
    <w:rsid w:val="002B0542"/>
    <w:rsid w:val="002B073C"/>
    <w:rsid w:val="002B0874"/>
    <w:rsid w:val="002B08F4"/>
    <w:rsid w:val="002B0AB5"/>
    <w:rsid w:val="002B0BB5"/>
    <w:rsid w:val="002B0E6B"/>
    <w:rsid w:val="002B0E89"/>
    <w:rsid w:val="002B0EA5"/>
    <w:rsid w:val="002B0EBA"/>
    <w:rsid w:val="002B0F71"/>
    <w:rsid w:val="002B10E7"/>
    <w:rsid w:val="002B1113"/>
    <w:rsid w:val="002B1141"/>
    <w:rsid w:val="002B1153"/>
    <w:rsid w:val="002B115A"/>
    <w:rsid w:val="002B11E9"/>
    <w:rsid w:val="002B12AE"/>
    <w:rsid w:val="002B13C4"/>
    <w:rsid w:val="002B13F8"/>
    <w:rsid w:val="002B1578"/>
    <w:rsid w:val="002B1674"/>
    <w:rsid w:val="002B17C9"/>
    <w:rsid w:val="002B1811"/>
    <w:rsid w:val="002B18D7"/>
    <w:rsid w:val="002B1A8C"/>
    <w:rsid w:val="002B1B07"/>
    <w:rsid w:val="002B1B37"/>
    <w:rsid w:val="002B1C07"/>
    <w:rsid w:val="002B1C95"/>
    <w:rsid w:val="002B1CBF"/>
    <w:rsid w:val="002B1D12"/>
    <w:rsid w:val="002B1F69"/>
    <w:rsid w:val="002B1F8E"/>
    <w:rsid w:val="002B1FE0"/>
    <w:rsid w:val="002B205F"/>
    <w:rsid w:val="002B24D8"/>
    <w:rsid w:val="002B26D9"/>
    <w:rsid w:val="002B26ED"/>
    <w:rsid w:val="002B26F8"/>
    <w:rsid w:val="002B272F"/>
    <w:rsid w:val="002B277A"/>
    <w:rsid w:val="002B27AE"/>
    <w:rsid w:val="002B27F2"/>
    <w:rsid w:val="002B2905"/>
    <w:rsid w:val="002B2AA7"/>
    <w:rsid w:val="002B2BCE"/>
    <w:rsid w:val="002B2C45"/>
    <w:rsid w:val="002B2C59"/>
    <w:rsid w:val="002B2C72"/>
    <w:rsid w:val="002B2D5B"/>
    <w:rsid w:val="002B2F5F"/>
    <w:rsid w:val="002B2FB9"/>
    <w:rsid w:val="002B2FFB"/>
    <w:rsid w:val="002B3181"/>
    <w:rsid w:val="002B3277"/>
    <w:rsid w:val="002B338F"/>
    <w:rsid w:val="002B345E"/>
    <w:rsid w:val="002B34A0"/>
    <w:rsid w:val="002B360A"/>
    <w:rsid w:val="002B3665"/>
    <w:rsid w:val="002B36A0"/>
    <w:rsid w:val="002B3869"/>
    <w:rsid w:val="002B38A7"/>
    <w:rsid w:val="002B38C1"/>
    <w:rsid w:val="002B392C"/>
    <w:rsid w:val="002B3955"/>
    <w:rsid w:val="002B3957"/>
    <w:rsid w:val="002B396D"/>
    <w:rsid w:val="002B3976"/>
    <w:rsid w:val="002B39C0"/>
    <w:rsid w:val="002B39E6"/>
    <w:rsid w:val="002B3B90"/>
    <w:rsid w:val="002B3C55"/>
    <w:rsid w:val="002B3CC8"/>
    <w:rsid w:val="002B3EBA"/>
    <w:rsid w:val="002B3F98"/>
    <w:rsid w:val="002B3FEA"/>
    <w:rsid w:val="002B4015"/>
    <w:rsid w:val="002B4019"/>
    <w:rsid w:val="002B4296"/>
    <w:rsid w:val="002B4391"/>
    <w:rsid w:val="002B4457"/>
    <w:rsid w:val="002B4655"/>
    <w:rsid w:val="002B47FC"/>
    <w:rsid w:val="002B480F"/>
    <w:rsid w:val="002B48E0"/>
    <w:rsid w:val="002B495F"/>
    <w:rsid w:val="002B4A2C"/>
    <w:rsid w:val="002B4A47"/>
    <w:rsid w:val="002B4B64"/>
    <w:rsid w:val="002B4C99"/>
    <w:rsid w:val="002B4CF7"/>
    <w:rsid w:val="002B4F0B"/>
    <w:rsid w:val="002B50B0"/>
    <w:rsid w:val="002B51F5"/>
    <w:rsid w:val="002B5200"/>
    <w:rsid w:val="002B528A"/>
    <w:rsid w:val="002B53BC"/>
    <w:rsid w:val="002B549E"/>
    <w:rsid w:val="002B560D"/>
    <w:rsid w:val="002B5702"/>
    <w:rsid w:val="002B574D"/>
    <w:rsid w:val="002B5847"/>
    <w:rsid w:val="002B5871"/>
    <w:rsid w:val="002B5915"/>
    <w:rsid w:val="002B5AA7"/>
    <w:rsid w:val="002B5D26"/>
    <w:rsid w:val="002B5D72"/>
    <w:rsid w:val="002B5DA6"/>
    <w:rsid w:val="002B5E5D"/>
    <w:rsid w:val="002B631D"/>
    <w:rsid w:val="002B6477"/>
    <w:rsid w:val="002B64E5"/>
    <w:rsid w:val="002B663E"/>
    <w:rsid w:val="002B67CD"/>
    <w:rsid w:val="002B6858"/>
    <w:rsid w:val="002B68ED"/>
    <w:rsid w:val="002B68EF"/>
    <w:rsid w:val="002B6BA0"/>
    <w:rsid w:val="002B6C0C"/>
    <w:rsid w:val="002B6DA7"/>
    <w:rsid w:val="002B6EE1"/>
    <w:rsid w:val="002B6F1D"/>
    <w:rsid w:val="002B6FDB"/>
    <w:rsid w:val="002B700A"/>
    <w:rsid w:val="002B707E"/>
    <w:rsid w:val="002B7095"/>
    <w:rsid w:val="002B70C1"/>
    <w:rsid w:val="002B70E8"/>
    <w:rsid w:val="002B7281"/>
    <w:rsid w:val="002B72F1"/>
    <w:rsid w:val="002B737C"/>
    <w:rsid w:val="002B746A"/>
    <w:rsid w:val="002B77DB"/>
    <w:rsid w:val="002B7825"/>
    <w:rsid w:val="002B78FE"/>
    <w:rsid w:val="002B7950"/>
    <w:rsid w:val="002B7AB4"/>
    <w:rsid w:val="002B7AB5"/>
    <w:rsid w:val="002B7BD9"/>
    <w:rsid w:val="002B7BEB"/>
    <w:rsid w:val="002B7D87"/>
    <w:rsid w:val="002B7DAD"/>
    <w:rsid w:val="002B7E46"/>
    <w:rsid w:val="002C0002"/>
    <w:rsid w:val="002C0074"/>
    <w:rsid w:val="002C01D2"/>
    <w:rsid w:val="002C0225"/>
    <w:rsid w:val="002C028E"/>
    <w:rsid w:val="002C02D1"/>
    <w:rsid w:val="002C02FB"/>
    <w:rsid w:val="002C0349"/>
    <w:rsid w:val="002C04BE"/>
    <w:rsid w:val="002C05AD"/>
    <w:rsid w:val="002C060B"/>
    <w:rsid w:val="002C0691"/>
    <w:rsid w:val="002C07B2"/>
    <w:rsid w:val="002C07D8"/>
    <w:rsid w:val="002C08E0"/>
    <w:rsid w:val="002C0B2E"/>
    <w:rsid w:val="002C0B6E"/>
    <w:rsid w:val="002C0CD9"/>
    <w:rsid w:val="002C0D4C"/>
    <w:rsid w:val="002C0DD9"/>
    <w:rsid w:val="002C0E67"/>
    <w:rsid w:val="002C0F47"/>
    <w:rsid w:val="002C0F61"/>
    <w:rsid w:val="002C0F6E"/>
    <w:rsid w:val="002C0FAE"/>
    <w:rsid w:val="002C0FC0"/>
    <w:rsid w:val="002C1004"/>
    <w:rsid w:val="002C1024"/>
    <w:rsid w:val="002C12ED"/>
    <w:rsid w:val="002C1345"/>
    <w:rsid w:val="002C1368"/>
    <w:rsid w:val="002C13BF"/>
    <w:rsid w:val="002C1449"/>
    <w:rsid w:val="002C1462"/>
    <w:rsid w:val="002C14FF"/>
    <w:rsid w:val="002C1712"/>
    <w:rsid w:val="002C179E"/>
    <w:rsid w:val="002C1851"/>
    <w:rsid w:val="002C18DD"/>
    <w:rsid w:val="002C19CF"/>
    <w:rsid w:val="002C1AC7"/>
    <w:rsid w:val="002C1AEE"/>
    <w:rsid w:val="002C1C71"/>
    <w:rsid w:val="002C1D52"/>
    <w:rsid w:val="002C1E50"/>
    <w:rsid w:val="002C1FE7"/>
    <w:rsid w:val="002C2217"/>
    <w:rsid w:val="002C2260"/>
    <w:rsid w:val="002C227B"/>
    <w:rsid w:val="002C2346"/>
    <w:rsid w:val="002C25AE"/>
    <w:rsid w:val="002C26E0"/>
    <w:rsid w:val="002C27FB"/>
    <w:rsid w:val="002C2870"/>
    <w:rsid w:val="002C28E7"/>
    <w:rsid w:val="002C2C83"/>
    <w:rsid w:val="002C2D29"/>
    <w:rsid w:val="002C2EA8"/>
    <w:rsid w:val="002C2F16"/>
    <w:rsid w:val="002C2F2B"/>
    <w:rsid w:val="002C2FA8"/>
    <w:rsid w:val="002C2FDF"/>
    <w:rsid w:val="002C3041"/>
    <w:rsid w:val="002C30D4"/>
    <w:rsid w:val="002C330A"/>
    <w:rsid w:val="002C34B1"/>
    <w:rsid w:val="002C3621"/>
    <w:rsid w:val="002C362B"/>
    <w:rsid w:val="002C3659"/>
    <w:rsid w:val="002C3670"/>
    <w:rsid w:val="002C36B0"/>
    <w:rsid w:val="002C385C"/>
    <w:rsid w:val="002C3958"/>
    <w:rsid w:val="002C3ACA"/>
    <w:rsid w:val="002C3D7B"/>
    <w:rsid w:val="002C3E40"/>
    <w:rsid w:val="002C3E7D"/>
    <w:rsid w:val="002C3FC1"/>
    <w:rsid w:val="002C4141"/>
    <w:rsid w:val="002C425C"/>
    <w:rsid w:val="002C4361"/>
    <w:rsid w:val="002C438B"/>
    <w:rsid w:val="002C4392"/>
    <w:rsid w:val="002C44C2"/>
    <w:rsid w:val="002C45B9"/>
    <w:rsid w:val="002C45BE"/>
    <w:rsid w:val="002C4659"/>
    <w:rsid w:val="002C4887"/>
    <w:rsid w:val="002C4BC6"/>
    <w:rsid w:val="002C4CF2"/>
    <w:rsid w:val="002C4D34"/>
    <w:rsid w:val="002C4D5E"/>
    <w:rsid w:val="002C4DAA"/>
    <w:rsid w:val="002C4F38"/>
    <w:rsid w:val="002C4FBA"/>
    <w:rsid w:val="002C5014"/>
    <w:rsid w:val="002C507E"/>
    <w:rsid w:val="002C5271"/>
    <w:rsid w:val="002C5298"/>
    <w:rsid w:val="002C52A1"/>
    <w:rsid w:val="002C52EE"/>
    <w:rsid w:val="002C53BC"/>
    <w:rsid w:val="002C543C"/>
    <w:rsid w:val="002C5452"/>
    <w:rsid w:val="002C5564"/>
    <w:rsid w:val="002C55FF"/>
    <w:rsid w:val="002C5622"/>
    <w:rsid w:val="002C5801"/>
    <w:rsid w:val="002C587B"/>
    <w:rsid w:val="002C58F3"/>
    <w:rsid w:val="002C58FF"/>
    <w:rsid w:val="002C59B3"/>
    <w:rsid w:val="002C5A0E"/>
    <w:rsid w:val="002C5B2F"/>
    <w:rsid w:val="002C5C11"/>
    <w:rsid w:val="002C5CAD"/>
    <w:rsid w:val="002C5D30"/>
    <w:rsid w:val="002C5DA7"/>
    <w:rsid w:val="002C5DA9"/>
    <w:rsid w:val="002C5DC8"/>
    <w:rsid w:val="002C6022"/>
    <w:rsid w:val="002C60AB"/>
    <w:rsid w:val="002C60AD"/>
    <w:rsid w:val="002C6285"/>
    <w:rsid w:val="002C62E1"/>
    <w:rsid w:val="002C6649"/>
    <w:rsid w:val="002C668F"/>
    <w:rsid w:val="002C6803"/>
    <w:rsid w:val="002C680C"/>
    <w:rsid w:val="002C68C5"/>
    <w:rsid w:val="002C6918"/>
    <w:rsid w:val="002C6A14"/>
    <w:rsid w:val="002C6A57"/>
    <w:rsid w:val="002C6A97"/>
    <w:rsid w:val="002C6C17"/>
    <w:rsid w:val="002C6C64"/>
    <w:rsid w:val="002C6D13"/>
    <w:rsid w:val="002C6DBB"/>
    <w:rsid w:val="002C6E45"/>
    <w:rsid w:val="002C6F22"/>
    <w:rsid w:val="002C6F9D"/>
    <w:rsid w:val="002C6FDE"/>
    <w:rsid w:val="002C7046"/>
    <w:rsid w:val="002C70C5"/>
    <w:rsid w:val="002C714D"/>
    <w:rsid w:val="002C71F9"/>
    <w:rsid w:val="002C7205"/>
    <w:rsid w:val="002C738A"/>
    <w:rsid w:val="002C73BD"/>
    <w:rsid w:val="002C761D"/>
    <w:rsid w:val="002C765A"/>
    <w:rsid w:val="002C771B"/>
    <w:rsid w:val="002C779E"/>
    <w:rsid w:val="002C79CA"/>
    <w:rsid w:val="002C7ADC"/>
    <w:rsid w:val="002C7B87"/>
    <w:rsid w:val="002C7C71"/>
    <w:rsid w:val="002C7CE1"/>
    <w:rsid w:val="002C7D2C"/>
    <w:rsid w:val="002C7D73"/>
    <w:rsid w:val="002C7DF1"/>
    <w:rsid w:val="002C7FA4"/>
    <w:rsid w:val="002C7FB1"/>
    <w:rsid w:val="002C7FDF"/>
    <w:rsid w:val="002D01BA"/>
    <w:rsid w:val="002D01D5"/>
    <w:rsid w:val="002D025F"/>
    <w:rsid w:val="002D0300"/>
    <w:rsid w:val="002D03CA"/>
    <w:rsid w:val="002D0650"/>
    <w:rsid w:val="002D076B"/>
    <w:rsid w:val="002D08C8"/>
    <w:rsid w:val="002D08D4"/>
    <w:rsid w:val="002D0A37"/>
    <w:rsid w:val="002D0AFA"/>
    <w:rsid w:val="002D0BE4"/>
    <w:rsid w:val="002D0C20"/>
    <w:rsid w:val="002D0C3D"/>
    <w:rsid w:val="002D0D53"/>
    <w:rsid w:val="002D0DB7"/>
    <w:rsid w:val="002D0ED9"/>
    <w:rsid w:val="002D0F88"/>
    <w:rsid w:val="002D1299"/>
    <w:rsid w:val="002D141A"/>
    <w:rsid w:val="002D1480"/>
    <w:rsid w:val="002D1527"/>
    <w:rsid w:val="002D15AA"/>
    <w:rsid w:val="002D16C1"/>
    <w:rsid w:val="002D1779"/>
    <w:rsid w:val="002D17EE"/>
    <w:rsid w:val="002D1878"/>
    <w:rsid w:val="002D18C1"/>
    <w:rsid w:val="002D1963"/>
    <w:rsid w:val="002D1A00"/>
    <w:rsid w:val="002D1A3B"/>
    <w:rsid w:val="002D1D9D"/>
    <w:rsid w:val="002D1DC4"/>
    <w:rsid w:val="002D227C"/>
    <w:rsid w:val="002D229D"/>
    <w:rsid w:val="002D23F5"/>
    <w:rsid w:val="002D25B5"/>
    <w:rsid w:val="002D2749"/>
    <w:rsid w:val="002D2821"/>
    <w:rsid w:val="002D2941"/>
    <w:rsid w:val="002D296B"/>
    <w:rsid w:val="002D297C"/>
    <w:rsid w:val="002D2B03"/>
    <w:rsid w:val="002D2C42"/>
    <w:rsid w:val="002D2CED"/>
    <w:rsid w:val="002D2DDE"/>
    <w:rsid w:val="002D2E48"/>
    <w:rsid w:val="002D2EAA"/>
    <w:rsid w:val="002D30A5"/>
    <w:rsid w:val="002D310D"/>
    <w:rsid w:val="002D31E1"/>
    <w:rsid w:val="002D328B"/>
    <w:rsid w:val="002D3407"/>
    <w:rsid w:val="002D3438"/>
    <w:rsid w:val="002D34E1"/>
    <w:rsid w:val="002D3502"/>
    <w:rsid w:val="002D3726"/>
    <w:rsid w:val="002D373A"/>
    <w:rsid w:val="002D3765"/>
    <w:rsid w:val="002D3808"/>
    <w:rsid w:val="002D3B0E"/>
    <w:rsid w:val="002D3B82"/>
    <w:rsid w:val="002D3D03"/>
    <w:rsid w:val="002D3E60"/>
    <w:rsid w:val="002D3E8E"/>
    <w:rsid w:val="002D3E97"/>
    <w:rsid w:val="002D3F20"/>
    <w:rsid w:val="002D3F86"/>
    <w:rsid w:val="002D4085"/>
    <w:rsid w:val="002D40DC"/>
    <w:rsid w:val="002D4414"/>
    <w:rsid w:val="002D463E"/>
    <w:rsid w:val="002D47D6"/>
    <w:rsid w:val="002D47E8"/>
    <w:rsid w:val="002D47EE"/>
    <w:rsid w:val="002D4810"/>
    <w:rsid w:val="002D4829"/>
    <w:rsid w:val="002D48CB"/>
    <w:rsid w:val="002D4AB2"/>
    <w:rsid w:val="002D4B1A"/>
    <w:rsid w:val="002D4B1D"/>
    <w:rsid w:val="002D4D74"/>
    <w:rsid w:val="002D4DFF"/>
    <w:rsid w:val="002D4EF5"/>
    <w:rsid w:val="002D4F42"/>
    <w:rsid w:val="002D506C"/>
    <w:rsid w:val="002D5086"/>
    <w:rsid w:val="002D5180"/>
    <w:rsid w:val="002D51FE"/>
    <w:rsid w:val="002D5218"/>
    <w:rsid w:val="002D5252"/>
    <w:rsid w:val="002D531B"/>
    <w:rsid w:val="002D532E"/>
    <w:rsid w:val="002D5343"/>
    <w:rsid w:val="002D5583"/>
    <w:rsid w:val="002D58EA"/>
    <w:rsid w:val="002D58F8"/>
    <w:rsid w:val="002D59CA"/>
    <w:rsid w:val="002D5C4A"/>
    <w:rsid w:val="002D5D99"/>
    <w:rsid w:val="002D5E05"/>
    <w:rsid w:val="002D5E48"/>
    <w:rsid w:val="002D5E67"/>
    <w:rsid w:val="002D5EF0"/>
    <w:rsid w:val="002D5EFD"/>
    <w:rsid w:val="002D5F36"/>
    <w:rsid w:val="002D60DF"/>
    <w:rsid w:val="002D6169"/>
    <w:rsid w:val="002D628A"/>
    <w:rsid w:val="002D62D3"/>
    <w:rsid w:val="002D62DA"/>
    <w:rsid w:val="002D6361"/>
    <w:rsid w:val="002D637F"/>
    <w:rsid w:val="002D639F"/>
    <w:rsid w:val="002D6806"/>
    <w:rsid w:val="002D681A"/>
    <w:rsid w:val="002D6983"/>
    <w:rsid w:val="002D6A9A"/>
    <w:rsid w:val="002D6AAA"/>
    <w:rsid w:val="002D6AFC"/>
    <w:rsid w:val="002D6B62"/>
    <w:rsid w:val="002D6D01"/>
    <w:rsid w:val="002D6D84"/>
    <w:rsid w:val="002D6EED"/>
    <w:rsid w:val="002D6F60"/>
    <w:rsid w:val="002D71C9"/>
    <w:rsid w:val="002D71D5"/>
    <w:rsid w:val="002D727F"/>
    <w:rsid w:val="002D7304"/>
    <w:rsid w:val="002D7562"/>
    <w:rsid w:val="002D7745"/>
    <w:rsid w:val="002D7830"/>
    <w:rsid w:val="002D7957"/>
    <w:rsid w:val="002D7ADD"/>
    <w:rsid w:val="002D7B39"/>
    <w:rsid w:val="002D7C07"/>
    <w:rsid w:val="002D7D7C"/>
    <w:rsid w:val="002D7D7F"/>
    <w:rsid w:val="002D7DDC"/>
    <w:rsid w:val="002D7E8C"/>
    <w:rsid w:val="002D7EA8"/>
    <w:rsid w:val="002D7EA9"/>
    <w:rsid w:val="002E007E"/>
    <w:rsid w:val="002E014B"/>
    <w:rsid w:val="002E05AF"/>
    <w:rsid w:val="002E05E9"/>
    <w:rsid w:val="002E0883"/>
    <w:rsid w:val="002E08C5"/>
    <w:rsid w:val="002E09B9"/>
    <w:rsid w:val="002E0A03"/>
    <w:rsid w:val="002E0A77"/>
    <w:rsid w:val="002E0C45"/>
    <w:rsid w:val="002E0D4A"/>
    <w:rsid w:val="002E0D67"/>
    <w:rsid w:val="002E0DF1"/>
    <w:rsid w:val="002E0E08"/>
    <w:rsid w:val="002E0E75"/>
    <w:rsid w:val="002E0EDF"/>
    <w:rsid w:val="002E0FCB"/>
    <w:rsid w:val="002E1067"/>
    <w:rsid w:val="002E10A2"/>
    <w:rsid w:val="002E10EE"/>
    <w:rsid w:val="002E1448"/>
    <w:rsid w:val="002E1486"/>
    <w:rsid w:val="002E149F"/>
    <w:rsid w:val="002E14C4"/>
    <w:rsid w:val="002E1668"/>
    <w:rsid w:val="002E167D"/>
    <w:rsid w:val="002E1689"/>
    <w:rsid w:val="002E175E"/>
    <w:rsid w:val="002E1975"/>
    <w:rsid w:val="002E1A1D"/>
    <w:rsid w:val="002E1B58"/>
    <w:rsid w:val="002E1BB8"/>
    <w:rsid w:val="002E1C43"/>
    <w:rsid w:val="002E1DBC"/>
    <w:rsid w:val="002E1EE7"/>
    <w:rsid w:val="002E1F32"/>
    <w:rsid w:val="002E224F"/>
    <w:rsid w:val="002E24FF"/>
    <w:rsid w:val="002E256E"/>
    <w:rsid w:val="002E257A"/>
    <w:rsid w:val="002E26E3"/>
    <w:rsid w:val="002E284F"/>
    <w:rsid w:val="002E2A7C"/>
    <w:rsid w:val="002E2AF8"/>
    <w:rsid w:val="002E2D4C"/>
    <w:rsid w:val="002E2DD0"/>
    <w:rsid w:val="002E2E2F"/>
    <w:rsid w:val="002E2E87"/>
    <w:rsid w:val="002E2E98"/>
    <w:rsid w:val="002E2F05"/>
    <w:rsid w:val="002E3036"/>
    <w:rsid w:val="002E30C0"/>
    <w:rsid w:val="002E31A5"/>
    <w:rsid w:val="002E3212"/>
    <w:rsid w:val="002E3339"/>
    <w:rsid w:val="002E33EE"/>
    <w:rsid w:val="002E34B2"/>
    <w:rsid w:val="002E352C"/>
    <w:rsid w:val="002E353B"/>
    <w:rsid w:val="002E356E"/>
    <w:rsid w:val="002E35A2"/>
    <w:rsid w:val="002E35C7"/>
    <w:rsid w:val="002E36AF"/>
    <w:rsid w:val="002E3716"/>
    <w:rsid w:val="002E389B"/>
    <w:rsid w:val="002E3904"/>
    <w:rsid w:val="002E3A2D"/>
    <w:rsid w:val="002E3CAA"/>
    <w:rsid w:val="002E3E32"/>
    <w:rsid w:val="002E3F39"/>
    <w:rsid w:val="002E3F81"/>
    <w:rsid w:val="002E40A1"/>
    <w:rsid w:val="002E40C3"/>
    <w:rsid w:val="002E40DE"/>
    <w:rsid w:val="002E418C"/>
    <w:rsid w:val="002E4224"/>
    <w:rsid w:val="002E43CA"/>
    <w:rsid w:val="002E44D4"/>
    <w:rsid w:val="002E4705"/>
    <w:rsid w:val="002E47BE"/>
    <w:rsid w:val="002E4852"/>
    <w:rsid w:val="002E4A5B"/>
    <w:rsid w:val="002E4BC6"/>
    <w:rsid w:val="002E4C19"/>
    <w:rsid w:val="002E4C24"/>
    <w:rsid w:val="002E4E64"/>
    <w:rsid w:val="002E5040"/>
    <w:rsid w:val="002E5108"/>
    <w:rsid w:val="002E51F9"/>
    <w:rsid w:val="002E5203"/>
    <w:rsid w:val="002E5253"/>
    <w:rsid w:val="002E52C1"/>
    <w:rsid w:val="002E5739"/>
    <w:rsid w:val="002E578A"/>
    <w:rsid w:val="002E5836"/>
    <w:rsid w:val="002E587A"/>
    <w:rsid w:val="002E5889"/>
    <w:rsid w:val="002E592D"/>
    <w:rsid w:val="002E5940"/>
    <w:rsid w:val="002E5985"/>
    <w:rsid w:val="002E59C6"/>
    <w:rsid w:val="002E5A93"/>
    <w:rsid w:val="002E5AD0"/>
    <w:rsid w:val="002E5FAD"/>
    <w:rsid w:val="002E6008"/>
    <w:rsid w:val="002E60A5"/>
    <w:rsid w:val="002E60FD"/>
    <w:rsid w:val="002E6117"/>
    <w:rsid w:val="002E621D"/>
    <w:rsid w:val="002E624A"/>
    <w:rsid w:val="002E6257"/>
    <w:rsid w:val="002E6291"/>
    <w:rsid w:val="002E634C"/>
    <w:rsid w:val="002E63B3"/>
    <w:rsid w:val="002E63D3"/>
    <w:rsid w:val="002E6443"/>
    <w:rsid w:val="002E646B"/>
    <w:rsid w:val="002E6487"/>
    <w:rsid w:val="002E64C5"/>
    <w:rsid w:val="002E6506"/>
    <w:rsid w:val="002E65CE"/>
    <w:rsid w:val="002E668A"/>
    <w:rsid w:val="002E67B8"/>
    <w:rsid w:val="002E6863"/>
    <w:rsid w:val="002E686B"/>
    <w:rsid w:val="002E68D1"/>
    <w:rsid w:val="002E68DE"/>
    <w:rsid w:val="002E697E"/>
    <w:rsid w:val="002E69D0"/>
    <w:rsid w:val="002E6A87"/>
    <w:rsid w:val="002E6AA6"/>
    <w:rsid w:val="002E6AED"/>
    <w:rsid w:val="002E6B53"/>
    <w:rsid w:val="002E6C15"/>
    <w:rsid w:val="002E6C72"/>
    <w:rsid w:val="002E6D7A"/>
    <w:rsid w:val="002E6D8A"/>
    <w:rsid w:val="002E722F"/>
    <w:rsid w:val="002E7246"/>
    <w:rsid w:val="002E72D6"/>
    <w:rsid w:val="002E7331"/>
    <w:rsid w:val="002E748B"/>
    <w:rsid w:val="002E7608"/>
    <w:rsid w:val="002E76B1"/>
    <w:rsid w:val="002E7759"/>
    <w:rsid w:val="002E7885"/>
    <w:rsid w:val="002E7937"/>
    <w:rsid w:val="002E7AB0"/>
    <w:rsid w:val="002E7C75"/>
    <w:rsid w:val="002E7C9D"/>
    <w:rsid w:val="002E7CC5"/>
    <w:rsid w:val="002E7FAC"/>
    <w:rsid w:val="002E7FD9"/>
    <w:rsid w:val="002F0045"/>
    <w:rsid w:val="002F0229"/>
    <w:rsid w:val="002F02C4"/>
    <w:rsid w:val="002F037F"/>
    <w:rsid w:val="002F0415"/>
    <w:rsid w:val="002F04C4"/>
    <w:rsid w:val="002F075A"/>
    <w:rsid w:val="002F077B"/>
    <w:rsid w:val="002F08AF"/>
    <w:rsid w:val="002F0902"/>
    <w:rsid w:val="002F09C1"/>
    <w:rsid w:val="002F0A40"/>
    <w:rsid w:val="002F0A71"/>
    <w:rsid w:val="002F0BFD"/>
    <w:rsid w:val="002F0EBC"/>
    <w:rsid w:val="002F0F4B"/>
    <w:rsid w:val="002F1117"/>
    <w:rsid w:val="002F1213"/>
    <w:rsid w:val="002F13CB"/>
    <w:rsid w:val="002F153D"/>
    <w:rsid w:val="002F1647"/>
    <w:rsid w:val="002F16E6"/>
    <w:rsid w:val="002F17EC"/>
    <w:rsid w:val="002F19EF"/>
    <w:rsid w:val="002F1A9B"/>
    <w:rsid w:val="002F1B02"/>
    <w:rsid w:val="002F1B5B"/>
    <w:rsid w:val="002F1BCE"/>
    <w:rsid w:val="002F1C45"/>
    <w:rsid w:val="002F1C46"/>
    <w:rsid w:val="002F1CB5"/>
    <w:rsid w:val="002F1D1D"/>
    <w:rsid w:val="002F1DCE"/>
    <w:rsid w:val="002F1E00"/>
    <w:rsid w:val="002F1E93"/>
    <w:rsid w:val="002F1FFF"/>
    <w:rsid w:val="002F20CE"/>
    <w:rsid w:val="002F22F5"/>
    <w:rsid w:val="002F2327"/>
    <w:rsid w:val="002F2361"/>
    <w:rsid w:val="002F2465"/>
    <w:rsid w:val="002F246C"/>
    <w:rsid w:val="002F2512"/>
    <w:rsid w:val="002F2564"/>
    <w:rsid w:val="002F2836"/>
    <w:rsid w:val="002F28C0"/>
    <w:rsid w:val="002F29AA"/>
    <w:rsid w:val="002F29AE"/>
    <w:rsid w:val="002F2A3B"/>
    <w:rsid w:val="002F2AF9"/>
    <w:rsid w:val="002F2B11"/>
    <w:rsid w:val="002F2B31"/>
    <w:rsid w:val="002F2C05"/>
    <w:rsid w:val="002F2C55"/>
    <w:rsid w:val="002F2E84"/>
    <w:rsid w:val="002F2F61"/>
    <w:rsid w:val="002F2FDD"/>
    <w:rsid w:val="002F3094"/>
    <w:rsid w:val="002F30E8"/>
    <w:rsid w:val="002F312B"/>
    <w:rsid w:val="002F313E"/>
    <w:rsid w:val="002F3256"/>
    <w:rsid w:val="002F325E"/>
    <w:rsid w:val="002F336F"/>
    <w:rsid w:val="002F33C3"/>
    <w:rsid w:val="002F364D"/>
    <w:rsid w:val="002F3832"/>
    <w:rsid w:val="002F3895"/>
    <w:rsid w:val="002F38F1"/>
    <w:rsid w:val="002F3913"/>
    <w:rsid w:val="002F392B"/>
    <w:rsid w:val="002F39E3"/>
    <w:rsid w:val="002F3AB2"/>
    <w:rsid w:val="002F3ACF"/>
    <w:rsid w:val="002F3B5F"/>
    <w:rsid w:val="002F3B81"/>
    <w:rsid w:val="002F3BA5"/>
    <w:rsid w:val="002F3C26"/>
    <w:rsid w:val="002F3C27"/>
    <w:rsid w:val="002F3C41"/>
    <w:rsid w:val="002F3D05"/>
    <w:rsid w:val="002F3D55"/>
    <w:rsid w:val="002F3ED9"/>
    <w:rsid w:val="002F3F70"/>
    <w:rsid w:val="002F4143"/>
    <w:rsid w:val="002F41DA"/>
    <w:rsid w:val="002F425B"/>
    <w:rsid w:val="002F448F"/>
    <w:rsid w:val="002F4648"/>
    <w:rsid w:val="002F465B"/>
    <w:rsid w:val="002F47A5"/>
    <w:rsid w:val="002F483F"/>
    <w:rsid w:val="002F48BF"/>
    <w:rsid w:val="002F4957"/>
    <w:rsid w:val="002F4D1C"/>
    <w:rsid w:val="002F4DD0"/>
    <w:rsid w:val="002F4DD2"/>
    <w:rsid w:val="002F4DDF"/>
    <w:rsid w:val="002F4E1E"/>
    <w:rsid w:val="002F4E79"/>
    <w:rsid w:val="002F4F04"/>
    <w:rsid w:val="002F4F20"/>
    <w:rsid w:val="002F4F91"/>
    <w:rsid w:val="002F50AE"/>
    <w:rsid w:val="002F50EF"/>
    <w:rsid w:val="002F5162"/>
    <w:rsid w:val="002F529F"/>
    <w:rsid w:val="002F5319"/>
    <w:rsid w:val="002F5508"/>
    <w:rsid w:val="002F5578"/>
    <w:rsid w:val="002F5592"/>
    <w:rsid w:val="002F563F"/>
    <w:rsid w:val="002F567A"/>
    <w:rsid w:val="002F5688"/>
    <w:rsid w:val="002F5820"/>
    <w:rsid w:val="002F5AC1"/>
    <w:rsid w:val="002F5B11"/>
    <w:rsid w:val="002F5B15"/>
    <w:rsid w:val="002F5E00"/>
    <w:rsid w:val="002F5F3E"/>
    <w:rsid w:val="002F6033"/>
    <w:rsid w:val="002F6039"/>
    <w:rsid w:val="002F621F"/>
    <w:rsid w:val="002F62A1"/>
    <w:rsid w:val="002F62A2"/>
    <w:rsid w:val="002F63C4"/>
    <w:rsid w:val="002F6482"/>
    <w:rsid w:val="002F6735"/>
    <w:rsid w:val="002F67D5"/>
    <w:rsid w:val="002F67FE"/>
    <w:rsid w:val="002F68EE"/>
    <w:rsid w:val="002F6A85"/>
    <w:rsid w:val="002F6B99"/>
    <w:rsid w:val="002F6C88"/>
    <w:rsid w:val="002F6D8A"/>
    <w:rsid w:val="002F6E09"/>
    <w:rsid w:val="002F6F9E"/>
    <w:rsid w:val="002F6FE8"/>
    <w:rsid w:val="002F71FA"/>
    <w:rsid w:val="002F72B9"/>
    <w:rsid w:val="002F75B1"/>
    <w:rsid w:val="002F7667"/>
    <w:rsid w:val="002F76A9"/>
    <w:rsid w:val="002F7803"/>
    <w:rsid w:val="002F79B5"/>
    <w:rsid w:val="002F7AA9"/>
    <w:rsid w:val="002F7B2F"/>
    <w:rsid w:val="002F7B89"/>
    <w:rsid w:val="002F7C50"/>
    <w:rsid w:val="002F7C56"/>
    <w:rsid w:val="002F7D0B"/>
    <w:rsid w:val="002F7EC0"/>
    <w:rsid w:val="00300053"/>
    <w:rsid w:val="003001EA"/>
    <w:rsid w:val="003001FD"/>
    <w:rsid w:val="0030020B"/>
    <w:rsid w:val="0030030F"/>
    <w:rsid w:val="0030035E"/>
    <w:rsid w:val="003003E8"/>
    <w:rsid w:val="003003ED"/>
    <w:rsid w:val="00300449"/>
    <w:rsid w:val="003004F7"/>
    <w:rsid w:val="00300515"/>
    <w:rsid w:val="00300594"/>
    <w:rsid w:val="00300909"/>
    <w:rsid w:val="003009A2"/>
    <w:rsid w:val="003009F9"/>
    <w:rsid w:val="00300A4F"/>
    <w:rsid w:val="00300AAB"/>
    <w:rsid w:val="00300BA9"/>
    <w:rsid w:val="00300D68"/>
    <w:rsid w:val="00300E21"/>
    <w:rsid w:val="00300E4D"/>
    <w:rsid w:val="00300E8C"/>
    <w:rsid w:val="00301303"/>
    <w:rsid w:val="003013AD"/>
    <w:rsid w:val="00301668"/>
    <w:rsid w:val="00301684"/>
    <w:rsid w:val="0030174D"/>
    <w:rsid w:val="003017C6"/>
    <w:rsid w:val="003018FE"/>
    <w:rsid w:val="0030198D"/>
    <w:rsid w:val="003019B8"/>
    <w:rsid w:val="003019C5"/>
    <w:rsid w:val="003019F0"/>
    <w:rsid w:val="003019F1"/>
    <w:rsid w:val="00301A0B"/>
    <w:rsid w:val="00301B8C"/>
    <w:rsid w:val="0030205E"/>
    <w:rsid w:val="0030224F"/>
    <w:rsid w:val="00302292"/>
    <w:rsid w:val="003022CE"/>
    <w:rsid w:val="003025B5"/>
    <w:rsid w:val="003025D5"/>
    <w:rsid w:val="003025E9"/>
    <w:rsid w:val="0030266A"/>
    <w:rsid w:val="00302A23"/>
    <w:rsid w:val="00302AC9"/>
    <w:rsid w:val="00302C57"/>
    <w:rsid w:val="00302C7B"/>
    <w:rsid w:val="00302CEF"/>
    <w:rsid w:val="00302DB5"/>
    <w:rsid w:val="00302F0E"/>
    <w:rsid w:val="003033A3"/>
    <w:rsid w:val="003033C9"/>
    <w:rsid w:val="003036D4"/>
    <w:rsid w:val="003036DA"/>
    <w:rsid w:val="003036F4"/>
    <w:rsid w:val="00303873"/>
    <w:rsid w:val="00303912"/>
    <w:rsid w:val="003039B3"/>
    <w:rsid w:val="00303BA1"/>
    <w:rsid w:val="00303C21"/>
    <w:rsid w:val="00303C98"/>
    <w:rsid w:val="00303D35"/>
    <w:rsid w:val="00303EA5"/>
    <w:rsid w:val="00304190"/>
    <w:rsid w:val="00304342"/>
    <w:rsid w:val="0030448F"/>
    <w:rsid w:val="003044FD"/>
    <w:rsid w:val="00304560"/>
    <w:rsid w:val="00304592"/>
    <w:rsid w:val="00304646"/>
    <w:rsid w:val="0030476A"/>
    <w:rsid w:val="00304837"/>
    <w:rsid w:val="00304966"/>
    <w:rsid w:val="00304B6D"/>
    <w:rsid w:val="00304CCF"/>
    <w:rsid w:val="00304DA8"/>
    <w:rsid w:val="00304DEE"/>
    <w:rsid w:val="00304E8A"/>
    <w:rsid w:val="00304FE9"/>
    <w:rsid w:val="00305118"/>
    <w:rsid w:val="0030515D"/>
    <w:rsid w:val="0030526C"/>
    <w:rsid w:val="003052A6"/>
    <w:rsid w:val="00305555"/>
    <w:rsid w:val="00305563"/>
    <w:rsid w:val="00305588"/>
    <w:rsid w:val="003055AD"/>
    <w:rsid w:val="00305717"/>
    <w:rsid w:val="00305732"/>
    <w:rsid w:val="003059E1"/>
    <w:rsid w:val="00305A42"/>
    <w:rsid w:val="00305B44"/>
    <w:rsid w:val="00305B7B"/>
    <w:rsid w:val="00305B89"/>
    <w:rsid w:val="00305BDE"/>
    <w:rsid w:val="00305BFC"/>
    <w:rsid w:val="00305C1F"/>
    <w:rsid w:val="00305F5B"/>
    <w:rsid w:val="003060D2"/>
    <w:rsid w:val="0030612B"/>
    <w:rsid w:val="003061AF"/>
    <w:rsid w:val="003061D9"/>
    <w:rsid w:val="00306335"/>
    <w:rsid w:val="00306383"/>
    <w:rsid w:val="0030646C"/>
    <w:rsid w:val="003066F1"/>
    <w:rsid w:val="0030680A"/>
    <w:rsid w:val="0030690D"/>
    <w:rsid w:val="00306936"/>
    <w:rsid w:val="00306A0E"/>
    <w:rsid w:val="00306B7F"/>
    <w:rsid w:val="00306BA5"/>
    <w:rsid w:val="00306D4B"/>
    <w:rsid w:val="00306D67"/>
    <w:rsid w:val="00306DD8"/>
    <w:rsid w:val="00306E10"/>
    <w:rsid w:val="003070C6"/>
    <w:rsid w:val="00307270"/>
    <w:rsid w:val="00307295"/>
    <w:rsid w:val="0030730E"/>
    <w:rsid w:val="0030741A"/>
    <w:rsid w:val="0030756B"/>
    <w:rsid w:val="00307662"/>
    <w:rsid w:val="003076A6"/>
    <w:rsid w:val="003076BB"/>
    <w:rsid w:val="003078DC"/>
    <w:rsid w:val="00307975"/>
    <w:rsid w:val="003079D4"/>
    <w:rsid w:val="00307A03"/>
    <w:rsid w:val="00307BF4"/>
    <w:rsid w:val="00307C2A"/>
    <w:rsid w:val="00307D56"/>
    <w:rsid w:val="00307DCF"/>
    <w:rsid w:val="00310096"/>
    <w:rsid w:val="003100DE"/>
    <w:rsid w:val="003102DD"/>
    <w:rsid w:val="00310448"/>
    <w:rsid w:val="00310468"/>
    <w:rsid w:val="00310476"/>
    <w:rsid w:val="003104F2"/>
    <w:rsid w:val="00310529"/>
    <w:rsid w:val="00310572"/>
    <w:rsid w:val="00310617"/>
    <w:rsid w:val="00310799"/>
    <w:rsid w:val="003107CD"/>
    <w:rsid w:val="003109B9"/>
    <w:rsid w:val="003109DB"/>
    <w:rsid w:val="00310A2C"/>
    <w:rsid w:val="00310A50"/>
    <w:rsid w:val="00310B39"/>
    <w:rsid w:val="00310B83"/>
    <w:rsid w:val="00310BDF"/>
    <w:rsid w:val="00310C2A"/>
    <w:rsid w:val="00310C4C"/>
    <w:rsid w:val="00310CF0"/>
    <w:rsid w:val="00310D35"/>
    <w:rsid w:val="00310D42"/>
    <w:rsid w:val="00310E8B"/>
    <w:rsid w:val="00310FD0"/>
    <w:rsid w:val="00311096"/>
    <w:rsid w:val="00311194"/>
    <w:rsid w:val="0031121E"/>
    <w:rsid w:val="0031139A"/>
    <w:rsid w:val="003114DD"/>
    <w:rsid w:val="003116D6"/>
    <w:rsid w:val="00311716"/>
    <w:rsid w:val="0031174F"/>
    <w:rsid w:val="003118FA"/>
    <w:rsid w:val="00311A44"/>
    <w:rsid w:val="00311A8A"/>
    <w:rsid w:val="00311B95"/>
    <w:rsid w:val="00311C08"/>
    <w:rsid w:val="00311C3E"/>
    <w:rsid w:val="00311D92"/>
    <w:rsid w:val="00311E25"/>
    <w:rsid w:val="00311F60"/>
    <w:rsid w:val="00312201"/>
    <w:rsid w:val="0031228B"/>
    <w:rsid w:val="00312351"/>
    <w:rsid w:val="0031275B"/>
    <w:rsid w:val="003127F9"/>
    <w:rsid w:val="0031284B"/>
    <w:rsid w:val="0031293F"/>
    <w:rsid w:val="00312958"/>
    <w:rsid w:val="00312959"/>
    <w:rsid w:val="0031296F"/>
    <w:rsid w:val="003129A2"/>
    <w:rsid w:val="00312ACC"/>
    <w:rsid w:val="00312C2F"/>
    <w:rsid w:val="00312C7E"/>
    <w:rsid w:val="00312D44"/>
    <w:rsid w:val="00312D65"/>
    <w:rsid w:val="00312E71"/>
    <w:rsid w:val="00312EF3"/>
    <w:rsid w:val="00312F01"/>
    <w:rsid w:val="00312F14"/>
    <w:rsid w:val="00312FEE"/>
    <w:rsid w:val="00312FFE"/>
    <w:rsid w:val="003130A6"/>
    <w:rsid w:val="003131C5"/>
    <w:rsid w:val="00313380"/>
    <w:rsid w:val="00313423"/>
    <w:rsid w:val="00313706"/>
    <w:rsid w:val="003137A0"/>
    <w:rsid w:val="003139DF"/>
    <w:rsid w:val="00313AB2"/>
    <w:rsid w:val="00313B00"/>
    <w:rsid w:val="00313D91"/>
    <w:rsid w:val="00314065"/>
    <w:rsid w:val="003141A6"/>
    <w:rsid w:val="003142AD"/>
    <w:rsid w:val="0031431E"/>
    <w:rsid w:val="0031433C"/>
    <w:rsid w:val="003143C0"/>
    <w:rsid w:val="003145C3"/>
    <w:rsid w:val="00314677"/>
    <w:rsid w:val="003146C5"/>
    <w:rsid w:val="003146D4"/>
    <w:rsid w:val="00314709"/>
    <w:rsid w:val="00314893"/>
    <w:rsid w:val="003148A3"/>
    <w:rsid w:val="00314961"/>
    <w:rsid w:val="00314A62"/>
    <w:rsid w:val="00314BD9"/>
    <w:rsid w:val="00314BDF"/>
    <w:rsid w:val="00314C00"/>
    <w:rsid w:val="00314D98"/>
    <w:rsid w:val="00314E6B"/>
    <w:rsid w:val="00314E75"/>
    <w:rsid w:val="00314EEB"/>
    <w:rsid w:val="00314EFC"/>
    <w:rsid w:val="00314FDE"/>
    <w:rsid w:val="003150A3"/>
    <w:rsid w:val="0031519C"/>
    <w:rsid w:val="0031523F"/>
    <w:rsid w:val="003152D8"/>
    <w:rsid w:val="003154DC"/>
    <w:rsid w:val="0031556A"/>
    <w:rsid w:val="003155E1"/>
    <w:rsid w:val="00315681"/>
    <w:rsid w:val="00315682"/>
    <w:rsid w:val="00315734"/>
    <w:rsid w:val="00315751"/>
    <w:rsid w:val="0031580C"/>
    <w:rsid w:val="003158B5"/>
    <w:rsid w:val="00315967"/>
    <w:rsid w:val="00315A40"/>
    <w:rsid w:val="00315AA8"/>
    <w:rsid w:val="00315DA1"/>
    <w:rsid w:val="00315E40"/>
    <w:rsid w:val="00315E54"/>
    <w:rsid w:val="00315F4C"/>
    <w:rsid w:val="00315FA8"/>
    <w:rsid w:val="00316015"/>
    <w:rsid w:val="003161F7"/>
    <w:rsid w:val="003163E2"/>
    <w:rsid w:val="0031642A"/>
    <w:rsid w:val="003164CF"/>
    <w:rsid w:val="0031663A"/>
    <w:rsid w:val="003166EE"/>
    <w:rsid w:val="003167AA"/>
    <w:rsid w:val="003167E7"/>
    <w:rsid w:val="00316876"/>
    <w:rsid w:val="0031689C"/>
    <w:rsid w:val="003168FE"/>
    <w:rsid w:val="0031696A"/>
    <w:rsid w:val="00316BED"/>
    <w:rsid w:val="00316C2F"/>
    <w:rsid w:val="00316CB9"/>
    <w:rsid w:val="00316CE7"/>
    <w:rsid w:val="00316CEB"/>
    <w:rsid w:val="00316F9B"/>
    <w:rsid w:val="0031725B"/>
    <w:rsid w:val="003173BC"/>
    <w:rsid w:val="003176A5"/>
    <w:rsid w:val="003177F6"/>
    <w:rsid w:val="00317807"/>
    <w:rsid w:val="0031785D"/>
    <w:rsid w:val="0031796A"/>
    <w:rsid w:val="00317A97"/>
    <w:rsid w:val="00317B65"/>
    <w:rsid w:val="00317C15"/>
    <w:rsid w:val="00317C46"/>
    <w:rsid w:val="00317DBC"/>
    <w:rsid w:val="00317E73"/>
    <w:rsid w:val="00317ED0"/>
    <w:rsid w:val="00317F61"/>
    <w:rsid w:val="00317FE9"/>
    <w:rsid w:val="00320085"/>
    <w:rsid w:val="003200AA"/>
    <w:rsid w:val="00320172"/>
    <w:rsid w:val="003201CA"/>
    <w:rsid w:val="00320287"/>
    <w:rsid w:val="003202F6"/>
    <w:rsid w:val="0032047F"/>
    <w:rsid w:val="003206FD"/>
    <w:rsid w:val="00320776"/>
    <w:rsid w:val="00320858"/>
    <w:rsid w:val="003208DD"/>
    <w:rsid w:val="00320912"/>
    <w:rsid w:val="00320B0F"/>
    <w:rsid w:val="00320C07"/>
    <w:rsid w:val="00320E6C"/>
    <w:rsid w:val="00321095"/>
    <w:rsid w:val="00321152"/>
    <w:rsid w:val="0032118E"/>
    <w:rsid w:val="0032125E"/>
    <w:rsid w:val="003212E8"/>
    <w:rsid w:val="00321346"/>
    <w:rsid w:val="00321348"/>
    <w:rsid w:val="00321494"/>
    <w:rsid w:val="00321514"/>
    <w:rsid w:val="003215C7"/>
    <w:rsid w:val="003215F9"/>
    <w:rsid w:val="0032161A"/>
    <w:rsid w:val="00321641"/>
    <w:rsid w:val="00321A81"/>
    <w:rsid w:val="00321B92"/>
    <w:rsid w:val="00321CAF"/>
    <w:rsid w:val="00321CEA"/>
    <w:rsid w:val="00321D4E"/>
    <w:rsid w:val="00321E67"/>
    <w:rsid w:val="00321E68"/>
    <w:rsid w:val="00322045"/>
    <w:rsid w:val="003222E3"/>
    <w:rsid w:val="003224F0"/>
    <w:rsid w:val="00322540"/>
    <w:rsid w:val="00322589"/>
    <w:rsid w:val="00322727"/>
    <w:rsid w:val="003227C6"/>
    <w:rsid w:val="00322876"/>
    <w:rsid w:val="0032298B"/>
    <w:rsid w:val="003229D1"/>
    <w:rsid w:val="00322A4A"/>
    <w:rsid w:val="00322A5C"/>
    <w:rsid w:val="00322AC8"/>
    <w:rsid w:val="00322B71"/>
    <w:rsid w:val="00322BBC"/>
    <w:rsid w:val="00322BC4"/>
    <w:rsid w:val="00322BD4"/>
    <w:rsid w:val="00322CE4"/>
    <w:rsid w:val="00322CFB"/>
    <w:rsid w:val="00322D0A"/>
    <w:rsid w:val="00322D5B"/>
    <w:rsid w:val="00322E2A"/>
    <w:rsid w:val="00322F52"/>
    <w:rsid w:val="00323022"/>
    <w:rsid w:val="003230DE"/>
    <w:rsid w:val="003230E0"/>
    <w:rsid w:val="00323351"/>
    <w:rsid w:val="00323361"/>
    <w:rsid w:val="0032337E"/>
    <w:rsid w:val="00323383"/>
    <w:rsid w:val="00323421"/>
    <w:rsid w:val="0032342C"/>
    <w:rsid w:val="00323443"/>
    <w:rsid w:val="003234CA"/>
    <w:rsid w:val="0032358F"/>
    <w:rsid w:val="00323646"/>
    <w:rsid w:val="00323740"/>
    <w:rsid w:val="0032375A"/>
    <w:rsid w:val="0032379A"/>
    <w:rsid w:val="00323A24"/>
    <w:rsid w:val="00323B7C"/>
    <w:rsid w:val="00323BD5"/>
    <w:rsid w:val="00323DB8"/>
    <w:rsid w:val="00323DF9"/>
    <w:rsid w:val="00323ECC"/>
    <w:rsid w:val="00323EFD"/>
    <w:rsid w:val="00323F63"/>
    <w:rsid w:val="00323FBD"/>
    <w:rsid w:val="00324219"/>
    <w:rsid w:val="00324388"/>
    <w:rsid w:val="00324415"/>
    <w:rsid w:val="003244AA"/>
    <w:rsid w:val="003244E9"/>
    <w:rsid w:val="00324516"/>
    <w:rsid w:val="00324719"/>
    <w:rsid w:val="003247BE"/>
    <w:rsid w:val="003248A7"/>
    <w:rsid w:val="00324932"/>
    <w:rsid w:val="003249D9"/>
    <w:rsid w:val="003249F5"/>
    <w:rsid w:val="00324A0B"/>
    <w:rsid w:val="00324A60"/>
    <w:rsid w:val="00324CA1"/>
    <w:rsid w:val="00324D5E"/>
    <w:rsid w:val="00324D6A"/>
    <w:rsid w:val="00324D8C"/>
    <w:rsid w:val="00324DAC"/>
    <w:rsid w:val="0032529F"/>
    <w:rsid w:val="00325692"/>
    <w:rsid w:val="00325720"/>
    <w:rsid w:val="0032574B"/>
    <w:rsid w:val="0032575C"/>
    <w:rsid w:val="003257A9"/>
    <w:rsid w:val="00325882"/>
    <w:rsid w:val="003258D7"/>
    <w:rsid w:val="00325A1F"/>
    <w:rsid w:val="00325A7D"/>
    <w:rsid w:val="00325B5F"/>
    <w:rsid w:val="00325F6C"/>
    <w:rsid w:val="00325F99"/>
    <w:rsid w:val="00325FB4"/>
    <w:rsid w:val="00326045"/>
    <w:rsid w:val="003260A4"/>
    <w:rsid w:val="003261EC"/>
    <w:rsid w:val="003261F2"/>
    <w:rsid w:val="003262BA"/>
    <w:rsid w:val="00326300"/>
    <w:rsid w:val="003263A1"/>
    <w:rsid w:val="003263DD"/>
    <w:rsid w:val="003264A6"/>
    <w:rsid w:val="003267D0"/>
    <w:rsid w:val="00326846"/>
    <w:rsid w:val="00326848"/>
    <w:rsid w:val="00326A9F"/>
    <w:rsid w:val="00326AF0"/>
    <w:rsid w:val="00326BE8"/>
    <w:rsid w:val="00326BFD"/>
    <w:rsid w:val="00326C98"/>
    <w:rsid w:val="00326CD4"/>
    <w:rsid w:val="00326D29"/>
    <w:rsid w:val="00326D37"/>
    <w:rsid w:val="00326F18"/>
    <w:rsid w:val="00326FC8"/>
    <w:rsid w:val="00327071"/>
    <w:rsid w:val="003270B8"/>
    <w:rsid w:val="003270E6"/>
    <w:rsid w:val="00327156"/>
    <w:rsid w:val="0032731E"/>
    <w:rsid w:val="00327385"/>
    <w:rsid w:val="003273FB"/>
    <w:rsid w:val="0032761A"/>
    <w:rsid w:val="0032772B"/>
    <w:rsid w:val="003277A0"/>
    <w:rsid w:val="003277A6"/>
    <w:rsid w:val="00327979"/>
    <w:rsid w:val="003279EC"/>
    <w:rsid w:val="00327AB3"/>
    <w:rsid w:val="00327B6F"/>
    <w:rsid w:val="00327C6E"/>
    <w:rsid w:val="00327E3C"/>
    <w:rsid w:val="00327F82"/>
    <w:rsid w:val="00327FBF"/>
    <w:rsid w:val="00330076"/>
    <w:rsid w:val="003300ED"/>
    <w:rsid w:val="003301AB"/>
    <w:rsid w:val="003301C0"/>
    <w:rsid w:val="0033020D"/>
    <w:rsid w:val="0033021F"/>
    <w:rsid w:val="003302A5"/>
    <w:rsid w:val="00330350"/>
    <w:rsid w:val="003303A4"/>
    <w:rsid w:val="00330403"/>
    <w:rsid w:val="00330602"/>
    <w:rsid w:val="003308F1"/>
    <w:rsid w:val="0033095F"/>
    <w:rsid w:val="003309EA"/>
    <w:rsid w:val="00330C6E"/>
    <w:rsid w:val="00330D61"/>
    <w:rsid w:val="00330F08"/>
    <w:rsid w:val="00331137"/>
    <w:rsid w:val="00331152"/>
    <w:rsid w:val="0033136E"/>
    <w:rsid w:val="0033137B"/>
    <w:rsid w:val="003313EC"/>
    <w:rsid w:val="00331449"/>
    <w:rsid w:val="00331482"/>
    <w:rsid w:val="0033152A"/>
    <w:rsid w:val="003315E4"/>
    <w:rsid w:val="0033186E"/>
    <w:rsid w:val="00331AF7"/>
    <w:rsid w:val="00331B2A"/>
    <w:rsid w:val="00331B68"/>
    <w:rsid w:val="00331ED6"/>
    <w:rsid w:val="003320B1"/>
    <w:rsid w:val="003320D4"/>
    <w:rsid w:val="00332193"/>
    <w:rsid w:val="00332256"/>
    <w:rsid w:val="0033229E"/>
    <w:rsid w:val="00332355"/>
    <w:rsid w:val="0033235D"/>
    <w:rsid w:val="003324B4"/>
    <w:rsid w:val="003325AC"/>
    <w:rsid w:val="00332695"/>
    <w:rsid w:val="003326CA"/>
    <w:rsid w:val="00332709"/>
    <w:rsid w:val="0033270E"/>
    <w:rsid w:val="00332723"/>
    <w:rsid w:val="00332733"/>
    <w:rsid w:val="003327A5"/>
    <w:rsid w:val="00332880"/>
    <w:rsid w:val="003329C2"/>
    <w:rsid w:val="00332A24"/>
    <w:rsid w:val="00332C4C"/>
    <w:rsid w:val="00332CA8"/>
    <w:rsid w:val="00332CE0"/>
    <w:rsid w:val="00332DB8"/>
    <w:rsid w:val="00332F19"/>
    <w:rsid w:val="003330F9"/>
    <w:rsid w:val="0033317A"/>
    <w:rsid w:val="0033319C"/>
    <w:rsid w:val="003331E6"/>
    <w:rsid w:val="00333343"/>
    <w:rsid w:val="0033336C"/>
    <w:rsid w:val="00333462"/>
    <w:rsid w:val="00333548"/>
    <w:rsid w:val="00333575"/>
    <w:rsid w:val="00333670"/>
    <w:rsid w:val="003338F7"/>
    <w:rsid w:val="00333B39"/>
    <w:rsid w:val="00333C15"/>
    <w:rsid w:val="00333D6D"/>
    <w:rsid w:val="00333DEB"/>
    <w:rsid w:val="00333E0F"/>
    <w:rsid w:val="00333F65"/>
    <w:rsid w:val="0033430F"/>
    <w:rsid w:val="00334347"/>
    <w:rsid w:val="00334374"/>
    <w:rsid w:val="003344D4"/>
    <w:rsid w:val="003345AE"/>
    <w:rsid w:val="00334753"/>
    <w:rsid w:val="00334871"/>
    <w:rsid w:val="003348E0"/>
    <w:rsid w:val="00334C20"/>
    <w:rsid w:val="00334EFA"/>
    <w:rsid w:val="00334F33"/>
    <w:rsid w:val="00334FCE"/>
    <w:rsid w:val="0033502E"/>
    <w:rsid w:val="0033508F"/>
    <w:rsid w:val="00335190"/>
    <w:rsid w:val="00335221"/>
    <w:rsid w:val="0033526A"/>
    <w:rsid w:val="003352B3"/>
    <w:rsid w:val="003352DA"/>
    <w:rsid w:val="003352DD"/>
    <w:rsid w:val="003353AC"/>
    <w:rsid w:val="003353BD"/>
    <w:rsid w:val="003353CE"/>
    <w:rsid w:val="0033543B"/>
    <w:rsid w:val="0033545F"/>
    <w:rsid w:val="00335666"/>
    <w:rsid w:val="003356FB"/>
    <w:rsid w:val="0033596C"/>
    <w:rsid w:val="00335AD9"/>
    <w:rsid w:val="00335BEB"/>
    <w:rsid w:val="00335C91"/>
    <w:rsid w:val="00335CDA"/>
    <w:rsid w:val="00335D06"/>
    <w:rsid w:val="00335D09"/>
    <w:rsid w:val="00335D34"/>
    <w:rsid w:val="00335FB4"/>
    <w:rsid w:val="00335FC9"/>
    <w:rsid w:val="00335FDE"/>
    <w:rsid w:val="0033605C"/>
    <w:rsid w:val="00336070"/>
    <w:rsid w:val="00336164"/>
    <w:rsid w:val="003361FD"/>
    <w:rsid w:val="0033649D"/>
    <w:rsid w:val="003365D1"/>
    <w:rsid w:val="003365E5"/>
    <w:rsid w:val="00336711"/>
    <w:rsid w:val="00336867"/>
    <w:rsid w:val="00336A9B"/>
    <w:rsid w:val="00336AC9"/>
    <w:rsid w:val="00336AE1"/>
    <w:rsid w:val="00336B5D"/>
    <w:rsid w:val="00336C4F"/>
    <w:rsid w:val="00336F3C"/>
    <w:rsid w:val="00336FDE"/>
    <w:rsid w:val="0033708C"/>
    <w:rsid w:val="003370B7"/>
    <w:rsid w:val="00337119"/>
    <w:rsid w:val="003372D8"/>
    <w:rsid w:val="00337379"/>
    <w:rsid w:val="003373A2"/>
    <w:rsid w:val="003373F4"/>
    <w:rsid w:val="00337531"/>
    <w:rsid w:val="003375F9"/>
    <w:rsid w:val="00337720"/>
    <w:rsid w:val="00337725"/>
    <w:rsid w:val="003377A0"/>
    <w:rsid w:val="003377D4"/>
    <w:rsid w:val="00337910"/>
    <w:rsid w:val="00337941"/>
    <w:rsid w:val="003379BA"/>
    <w:rsid w:val="003379CB"/>
    <w:rsid w:val="00337BDB"/>
    <w:rsid w:val="00337C95"/>
    <w:rsid w:val="00337E57"/>
    <w:rsid w:val="00337EEA"/>
    <w:rsid w:val="00337F14"/>
    <w:rsid w:val="00340053"/>
    <w:rsid w:val="0034010C"/>
    <w:rsid w:val="00340219"/>
    <w:rsid w:val="0034027A"/>
    <w:rsid w:val="00340344"/>
    <w:rsid w:val="003403D0"/>
    <w:rsid w:val="0034040B"/>
    <w:rsid w:val="003404EB"/>
    <w:rsid w:val="0034060E"/>
    <w:rsid w:val="00340723"/>
    <w:rsid w:val="00340AE8"/>
    <w:rsid w:val="00340B0B"/>
    <w:rsid w:val="00340D15"/>
    <w:rsid w:val="00340D18"/>
    <w:rsid w:val="00340E94"/>
    <w:rsid w:val="00340F41"/>
    <w:rsid w:val="00340F6D"/>
    <w:rsid w:val="0034100E"/>
    <w:rsid w:val="003411D1"/>
    <w:rsid w:val="0034120D"/>
    <w:rsid w:val="0034124E"/>
    <w:rsid w:val="00341284"/>
    <w:rsid w:val="00341387"/>
    <w:rsid w:val="0034141B"/>
    <w:rsid w:val="00341606"/>
    <w:rsid w:val="00341646"/>
    <w:rsid w:val="00341796"/>
    <w:rsid w:val="003418A4"/>
    <w:rsid w:val="00341A60"/>
    <w:rsid w:val="00341C3B"/>
    <w:rsid w:val="00341EAC"/>
    <w:rsid w:val="00341ECD"/>
    <w:rsid w:val="00341EDE"/>
    <w:rsid w:val="00341F3A"/>
    <w:rsid w:val="0034201F"/>
    <w:rsid w:val="0034205A"/>
    <w:rsid w:val="00342417"/>
    <w:rsid w:val="00342560"/>
    <w:rsid w:val="003425C9"/>
    <w:rsid w:val="0034264A"/>
    <w:rsid w:val="00342752"/>
    <w:rsid w:val="003427DB"/>
    <w:rsid w:val="00342EE9"/>
    <w:rsid w:val="003430A6"/>
    <w:rsid w:val="0034313F"/>
    <w:rsid w:val="0034325F"/>
    <w:rsid w:val="00343313"/>
    <w:rsid w:val="003433BB"/>
    <w:rsid w:val="003433E8"/>
    <w:rsid w:val="003433E9"/>
    <w:rsid w:val="003435A9"/>
    <w:rsid w:val="003435B1"/>
    <w:rsid w:val="003435F9"/>
    <w:rsid w:val="00343703"/>
    <w:rsid w:val="003438AF"/>
    <w:rsid w:val="003438B1"/>
    <w:rsid w:val="0034394D"/>
    <w:rsid w:val="003439D5"/>
    <w:rsid w:val="00343CEC"/>
    <w:rsid w:val="00343D87"/>
    <w:rsid w:val="00343E3C"/>
    <w:rsid w:val="00343ED8"/>
    <w:rsid w:val="00343EFB"/>
    <w:rsid w:val="00344188"/>
    <w:rsid w:val="00344249"/>
    <w:rsid w:val="00344281"/>
    <w:rsid w:val="003442DF"/>
    <w:rsid w:val="003442F3"/>
    <w:rsid w:val="0034442B"/>
    <w:rsid w:val="00344529"/>
    <w:rsid w:val="003446B9"/>
    <w:rsid w:val="003446BF"/>
    <w:rsid w:val="003447DE"/>
    <w:rsid w:val="00344A57"/>
    <w:rsid w:val="00344B05"/>
    <w:rsid w:val="00344B83"/>
    <w:rsid w:val="00344C74"/>
    <w:rsid w:val="00344E30"/>
    <w:rsid w:val="00345206"/>
    <w:rsid w:val="0034529C"/>
    <w:rsid w:val="00345389"/>
    <w:rsid w:val="003456AB"/>
    <w:rsid w:val="0034571E"/>
    <w:rsid w:val="003458C1"/>
    <w:rsid w:val="00345A35"/>
    <w:rsid w:val="00345A57"/>
    <w:rsid w:val="00345A67"/>
    <w:rsid w:val="00345C05"/>
    <w:rsid w:val="00345CD6"/>
    <w:rsid w:val="00345E44"/>
    <w:rsid w:val="00345E56"/>
    <w:rsid w:val="00345E8E"/>
    <w:rsid w:val="00345EA9"/>
    <w:rsid w:val="00345F05"/>
    <w:rsid w:val="003462AB"/>
    <w:rsid w:val="003462D6"/>
    <w:rsid w:val="0034633E"/>
    <w:rsid w:val="00346440"/>
    <w:rsid w:val="00346592"/>
    <w:rsid w:val="003466D5"/>
    <w:rsid w:val="00346807"/>
    <w:rsid w:val="0034682B"/>
    <w:rsid w:val="003469BC"/>
    <w:rsid w:val="00346A69"/>
    <w:rsid w:val="00346AB5"/>
    <w:rsid w:val="00346CDE"/>
    <w:rsid w:val="00346D40"/>
    <w:rsid w:val="00346E2D"/>
    <w:rsid w:val="00346E2F"/>
    <w:rsid w:val="00346E4A"/>
    <w:rsid w:val="00346F1A"/>
    <w:rsid w:val="00346FA7"/>
    <w:rsid w:val="0034719D"/>
    <w:rsid w:val="00347306"/>
    <w:rsid w:val="00347429"/>
    <w:rsid w:val="00347525"/>
    <w:rsid w:val="003477DC"/>
    <w:rsid w:val="003478DD"/>
    <w:rsid w:val="00347974"/>
    <w:rsid w:val="00347B91"/>
    <w:rsid w:val="00347C2E"/>
    <w:rsid w:val="00347CA8"/>
    <w:rsid w:val="00347D35"/>
    <w:rsid w:val="00347D9D"/>
    <w:rsid w:val="00347EE7"/>
    <w:rsid w:val="00347FE6"/>
    <w:rsid w:val="00348614"/>
    <w:rsid w:val="00350015"/>
    <w:rsid w:val="003500C7"/>
    <w:rsid w:val="003502EA"/>
    <w:rsid w:val="003503B4"/>
    <w:rsid w:val="003503B9"/>
    <w:rsid w:val="00350558"/>
    <w:rsid w:val="003505DF"/>
    <w:rsid w:val="00350719"/>
    <w:rsid w:val="0035071D"/>
    <w:rsid w:val="00350866"/>
    <w:rsid w:val="0035086A"/>
    <w:rsid w:val="0035088D"/>
    <w:rsid w:val="003508EE"/>
    <w:rsid w:val="00350B29"/>
    <w:rsid w:val="00350B9B"/>
    <w:rsid w:val="00350C11"/>
    <w:rsid w:val="00350D0D"/>
    <w:rsid w:val="00350D78"/>
    <w:rsid w:val="00350E9F"/>
    <w:rsid w:val="00350EE7"/>
    <w:rsid w:val="00350F3F"/>
    <w:rsid w:val="00351031"/>
    <w:rsid w:val="00351070"/>
    <w:rsid w:val="003510A6"/>
    <w:rsid w:val="003510DA"/>
    <w:rsid w:val="003510E0"/>
    <w:rsid w:val="00351273"/>
    <w:rsid w:val="0035129A"/>
    <w:rsid w:val="00351393"/>
    <w:rsid w:val="00351492"/>
    <w:rsid w:val="003514D0"/>
    <w:rsid w:val="00351783"/>
    <w:rsid w:val="003518B6"/>
    <w:rsid w:val="0035197E"/>
    <w:rsid w:val="00351A89"/>
    <w:rsid w:val="00351ACC"/>
    <w:rsid w:val="00351CCC"/>
    <w:rsid w:val="00351D33"/>
    <w:rsid w:val="00351DAB"/>
    <w:rsid w:val="00351F35"/>
    <w:rsid w:val="00351F41"/>
    <w:rsid w:val="00351F5A"/>
    <w:rsid w:val="00351F72"/>
    <w:rsid w:val="00351FD7"/>
    <w:rsid w:val="00352027"/>
    <w:rsid w:val="003520B8"/>
    <w:rsid w:val="003520F4"/>
    <w:rsid w:val="00352245"/>
    <w:rsid w:val="00352384"/>
    <w:rsid w:val="0035238A"/>
    <w:rsid w:val="0035248A"/>
    <w:rsid w:val="003524F2"/>
    <w:rsid w:val="00352528"/>
    <w:rsid w:val="0035252A"/>
    <w:rsid w:val="003525FE"/>
    <w:rsid w:val="0035284E"/>
    <w:rsid w:val="00352942"/>
    <w:rsid w:val="00352A33"/>
    <w:rsid w:val="00352A6B"/>
    <w:rsid w:val="00352A6E"/>
    <w:rsid w:val="00352AE2"/>
    <w:rsid w:val="00352B73"/>
    <w:rsid w:val="00352BB7"/>
    <w:rsid w:val="00352C22"/>
    <w:rsid w:val="00352E8D"/>
    <w:rsid w:val="00352E96"/>
    <w:rsid w:val="00352F57"/>
    <w:rsid w:val="00352FB2"/>
    <w:rsid w:val="00353036"/>
    <w:rsid w:val="00353038"/>
    <w:rsid w:val="003530AA"/>
    <w:rsid w:val="0035314F"/>
    <w:rsid w:val="003532AC"/>
    <w:rsid w:val="0035330C"/>
    <w:rsid w:val="00353322"/>
    <w:rsid w:val="003534A8"/>
    <w:rsid w:val="003534AD"/>
    <w:rsid w:val="003534D1"/>
    <w:rsid w:val="003536C4"/>
    <w:rsid w:val="0035381A"/>
    <w:rsid w:val="0035385B"/>
    <w:rsid w:val="003538B5"/>
    <w:rsid w:val="0035393C"/>
    <w:rsid w:val="00353953"/>
    <w:rsid w:val="00353C15"/>
    <w:rsid w:val="00353C4D"/>
    <w:rsid w:val="00353C88"/>
    <w:rsid w:val="00353CC6"/>
    <w:rsid w:val="00353D51"/>
    <w:rsid w:val="00353DFC"/>
    <w:rsid w:val="00353E09"/>
    <w:rsid w:val="00353F7B"/>
    <w:rsid w:val="00354038"/>
    <w:rsid w:val="00354067"/>
    <w:rsid w:val="003540D1"/>
    <w:rsid w:val="00354173"/>
    <w:rsid w:val="0035419D"/>
    <w:rsid w:val="00354258"/>
    <w:rsid w:val="003542C2"/>
    <w:rsid w:val="003544FF"/>
    <w:rsid w:val="0035453C"/>
    <w:rsid w:val="00354556"/>
    <w:rsid w:val="00354583"/>
    <w:rsid w:val="00354895"/>
    <w:rsid w:val="0035495F"/>
    <w:rsid w:val="00354973"/>
    <w:rsid w:val="003549CC"/>
    <w:rsid w:val="00354A7D"/>
    <w:rsid w:val="00354C55"/>
    <w:rsid w:val="00354E03"/>
    <w:rsid w:val="00354E65"/>
    <w:rsid w:val="00354E84"/>
    <w:rsid w:val="00354F41"/>
    <w:rsid w:val="00354F5B"/>
    <w:rsid w:val="00354FEA"/>
    <w:rsid w:val="003551F7"/>
    <w:rsid w:val="0035554D"/>
    <w:rsid w:val="00355576"/>
    <w:rsid w:val="00355650"/>
    <w:rsid w:val="003556BA"/>
    <w:rsid w:val="003556F7"/>
    <w:rsid w:val="00355787"/>
    <w:rsid w:val="00355892"/>
    <w:rsid w:val="00355A21"/>
    <w:rsid w:val="00355A5F"/>
    <w:rsid w:val="00355CDE"/>
    <w:rsid w:val="003560A3"/>
    <w:rsid w:val="003560AA"/>
    <w:rsid w:val="003560E7"/>
    <w:rsid w:val="0035613C"/>
    <w:rsid w:val="0035620D"/>
    <w:rsid w:val="0035621D"/>
    <w:rsid w:val="00356221"/>
    <w:rsid w:val="00356284"/>
    <w:rsid w:val="0035635A"/>
    <w:rsid w:val="0035673C"/>
    <w:rsid w:val="003568E7"/>
    <w:rsid w:val="00356AFF"/>
    <w:rsid w:val="00356D88"/>
    <w:rsid w:val="00356DC8"/>
    <w:rsid w:val="00356E11"/>
    <w:rsid w:val="00356EAA"/>
    <w:rsid w:val="00356EB4"/>
    <w:rsid w:val="00356F01"/>
    <w:rsid w:val="003571B2"/>
    <w:rsid w:val="003574A5"/>
    <w:rsid w:val="003575E5"/>
    <w:rsid w:val="00357608"/>
    <w:rsid w:val="003576A7"/>
    <w:rsid w:val="0035770C"/>
    <w:rsid w:val="0035774B"/>
    <w:rsid w:val="00357782"/>
    <w:rsid w:val="00357901"/>
    <w:rsid w:val="0035799B"/>
    <w:rsid w:val="00357BAD"/>
    <w:rsid w:val="00357CB5"/>
    <w:rsid w:val="00357FAA"/>
    <w:rsid w:val="00360065"/>
    <w:rsid w:val="003601EE"/>
    <w:rsid w:val="00360282"/>
    <w:rsid w:val="0036029A"/>
    <w:rsid w:val="003602B9"/>
    <w:rsid w:val="003604D3"/>
    <w:rsid w:val="00360662"/>
    <w:rsid w:val="003607EF"/>
    <w:rsid w:val="003607F2"/>
    <w:rsid w:val="00360855"/>
    <w:rsid w:val="003608A0"/>
    <w:rsid w:val="00360939"/>
    <w:rsid w:val="00360A4B"/>
    <w:rsid w:val="00360A7B"/>
    <w:rsid w:val="00360DC2"/>
    <w:rsid w:val="00360E98"/>
    <w:rsid w:val="00360F41"/>
    <w:rsid w:val="00360FFB"/>
    <w:rsid w:val="003612C7"/>
    <w:rsid w:val="0036142E"/>
    <w:rsid w:val="00361470"/>
    <w:rsid w:val="00361605"/>
    <w:rsid w:val="00361761"/>
    <w:rsid w:val="0036187E"/>
    <w:rsid w:val="003618C0"/>
    <w:rsid w:val="003618E7"/>
    <w:rsid w:val="00361988"/>
    <w:rsid w:val="00361B26"/>
    <w:rsid w:val="00361B54"/>
    <w:rsid w:val="00361C2D"/>
    <w:rsid w:val="00361C41"/>
    <w:rsid w:val="00361C68"/>
    <w:rsid w:val="00361CF6"/>
    <w:rsid w:val="00361E5A"/>
    <w:rsid w:val="0036201C"/>
    <w:rsid w:val="003620E1"/>
    <w:rsid w:val="003621C1"/>
    <w:rsid w:val="003623F2"/>
    <w:rsid w:val="00362508"/>
    <w:rsid w:val="00362515"/>
    <w:rsid w:val="00362577"/>
    <w:rsid w:val="0036263D"/>
    <w:rsid w:val="00362751"/>
    <w:rsid w:val="003627A8"/>
    <w:rsid w:val="00362BC7"/>
    <w:rsid w:val="00362C85"/>
    <w:rsid w:val="00362DF1"/>
    <w:rsid w:val="00362EE8"/>
    <w:rsid w:val="00362FAA"/>
    <w:rsid w:val="00362FBD"/>
    <w:rsid w:val="0036302E"/>
    <w:rsid w:val="00363213"/>
    <w:rsid w:val="0036323F"/>
    <w:rsid w:val="003633E3"/>
    <w:rsid w:val="00363419"/>
    <w:rsid w:val="00363460"/>
    <w:rsid w:val="003635B3"/>
    <w:rsid w:val="003635D5"/>
    <w:rsid w:val="00363749"/>
    <w:rsid w:val="00363762"/>
    <w:rsid w:val="003637D9"/>
    <w:rsid w:val="003638A8"/>
    <w:rsid w:val="00363960"/>
    <w:rsid w:val="00363B95"/>
    <w:rsid w:val="00363CC9"/>
    <w:rsid w:val="00363CDC"/>
    <w:rsid w:val="003640AD"/>
    <w:rsid w:val="00364134"/>
    <w:rsid w:val="0036416B"/>
    <w:rsid w:val="0036418D"/>
    <w:rsid w:val="00364217"/>
    <w:rsid w:val="003642BC"/>
    <w:rsid w:val="003642CF"/>
    <w:rsid w:val="00364446"/>
    <w:rsid w:val="003644C8"/>
    <w:rsid w:val="00364528"/>
    <w:rsid w:val="003645CA"/>
    <w:rsid w:val="00364615"/>
    <w:rsid w:val="003646A2"/>
    <w:rsid w:val="003647D8"/>
    <w:rsid w:val="00364843"/>
    <w:rsid w:val="0036498C"/>
    <w:rsid w:val="003649CA"/>
    <w:rsid w:val="00364A75"/>
    <w:rsid w:val="00364D31"/>
    <w:rsid w:val="00364F00"/>
    <w:rsid w:val="00364FCF"/>
    <w:rsid w:val="00365296"/>
    <w:rsid w:val="003652E6"/>
    <w:rsid w:val="0036537D"/>
    <w:rsid w:val="003655FE"/>
    <w:rsid w:val="00365689"/>
    <w:rsid w:val="003657AA"/>
    <w:rsid w:val="003657AF"/>
    <w:rsid w:val="00365956"/>
    <w:rsid w:val="0036595B"/>
    <w:rsid w:val="003659B8"/>
    <w:rsid w:val="00365ACA"/>
    <w:rsid w:val="00365C64"/>
    <w:rsid w:val="00365D36"/>
    <w:rsid w:val="00366031"/>
    <w:rsid w:val="003660C8"/>
    <w:rsid w:val="00366132"/>
    <w:rsid w:val="00366181"/>
    <w:rsid w:val="00366214"/>
    <w:rsid w:val="0036647C"/>
    <w:rsid w:val="003664FA"/>
    <w:rsid w:val="00366543"/>
    <w:rsid w:val="003666BC"/>
    <w:rsid w:val="00366761"/>
    <w:rsid w:val="003668AA"/>
    <w:rsid w:val="003668CC"/>
    <w:rsid w:val="00366923"/>
    <w:rsid w:val="00366942"/>
    <w:rsid w:val="003669F1"/>
    <w:rsid w:val="00366A6E"/>
    <w:rsid w:val="00366B24"/>
    <w:rsid w:val="00366BFB"/>
    <w:rsid w:val="00366C3F"/>
    <w:rsid w:val="00366D3B"/>
    <w:rsid w:val="00366D4D"/>
    <w:rsid w:val="00366FB6"/>
    <w:rsid w:val="0036711D"/>
    <w:rsid w:val="003671B4"/>
    <w:rsid w:val="003672C2"/>
    <w:rsid w:val="003673BA"/>
    <w:rsid w:val="00367574"/>
    <w:rsid w:val="003675C0"/>
    <w:rsid w:val="003676A8"/>
    <w:rsid w:val="0036771E"/>
    <w:rsid w:val="00367751"/>
    <w:rsid w:val="00367765"/>
    <w:rsid w:val="003677EF"/>
    <w:rsid w:val="003678EF"/>
    <w:rsid w:val="00367933"/>
    <w:rsid w:val="00367B0A"/>
    <w:rsid w:val="00367C23"/>
    <w:rsid w:val="00367CC2"/>
    <w:rsid w:val="00367D43"/>
    <w:rsid w:val="00367DE2"/>
    <w:rsid w:val="00367DEF"/>
    <w:rsid w:val="00367E32"/>
    <w:rsid w:val="00367F7B"/>
    <w:rsid w:val="00367F8F"/>
    <w:rsid w:val="00370120"/>
    <w:rsid w:val="003702B0"/>
    <w:rsid w:val="0037036B"/>
    <w:rsid w:val="00370591"/>
    <w:rsid w:val="00370597"/>
    <w:rsid w:val="00370686"/>
    <w:rsid w:val="003706E5"/>
    <w:rsid w:val="003709CB"/>
    <w:rsid w:val="00370B9F"/>
    <w:rsid w:val="00370BBF"/>
    <w:rsid w:val="00370CD1"/>
    <w:rsid w:val="00370E9C"/>
    <w:rsid w:val="00371009"/>
    <w:rsid w:val="00371056"/>
    <w:rsid w:val="00371197"/>
    <w:rsid w:val="003714BD"/>
    <w:rsid w:val="0037154B"/>
    <w:rsid w:val="003715AF"/>
    <w:rsid w:val="0037169F"/>
    <w:rsid w:val="00371761"/>
    <w:rsid w:val="0037179C"/>
    <w:rsid w:val="00371990"/>
    <w:rsid w:val="0037199A"/>
    <w:rsid w:val="00371A23"/>
    <w:rsid w:val="00371B96"/>
    <w:rsid w:val="00371B99"/>
    <w:rsid w:val="00371C95"/>
    <w:rsid w:val="00371CBE"/>
    <w:rsid w:val="00371E4B"/>
    <w:rsid w:val="00371E73"/>
    <w:rsid w:val="00371E7C"/>
    <w:rsid w:val="00371EDF"/>
    <w:rsid w:val="00371F23"/>
    <w:rsid w:val="00371FEE"/>
    <w:rsid w:val="00372020"/>
    <w:rsid w:val="00372082"/>
    <w:rsid w:val="00372092"/>
    <w:rsid w:val="0037210D"/>
    <w:rsid w:val="00372178"/>
    <w:rsid w:val="003722D6"/>
    <w:rsid w:val="00372356"/>
    <w:rsid w:val="0037241E"/>
    <w:rsid w:val="00372453"/>
    <w:rsid w:val="0037291E"/>
    <w:rsid w:val="00372925"/>
    <w:rsid w:val="00372AA5"/>
    <w:rsid w:val="00372C36"/>
    <w:rsid w:val="00372C49"/>
    <w:rsid w:val="00372CE8"/>
    <w:rsid w:val="00372D5B"/>
    <w:rsid w:val="00372D9C"/>
    <w:rsid w:val="00372EF1"/>
    <w:rsid w:val="0037303D"/>
    <w:rsid w:val="0037318D"/>
    <w:rsid w:val="00373193"/>
    <w:rsid w:val="003731A7"/>
    <w:rsid w:val="00373280"/>
    <w:rsid w:val="003733DB"/>
    <w:rsid w:val="003733E9"/>
    <w:rsid w:val="00373438"/>
    <w:rsid w:val="00373469"/>
    <w:rsid w:val="00373494"/>
    <w:rsid w:val="00373516"/>
    <w:rsid w:val="00373551"/>
    <w:rsid w:val="00373560"/>
    <w:rsid w:val="0037358A"/>
    <w:rsid w:val="00373594"/>
    <w:rsid w:val="00373874"/>
    <w:rsid w:val="003738D7"/>
    <w:rsid w:val="003739D6"/>
    <w:rsid w:val="00373B4D"/>
    <w:rsid w:val="00373E29"/>
    <w:rsid w:val="00373E33"/>
    <w:rsid w:val="00373E60"/>
    <w:rsid w:val="0037400D"/>
    <w:rsid w:val="00374058"/>
    <w:rsid w:val="003740C4"/>
    <w:rsid w:val="00374137"/>
    <w:rsid w:val="00374163"/>
    <w:rsid w:val="0037423A"/>
    <w:rsid w:val="00374241"/>
    <w:rsid w:val="0037424B"/>
    <w:rsid w:val="00374264"/>
    <w:rsid w:val="00374272"/>
    <w:rsid w:val="0037428A"/>
    <w:rsid w:val="003744A9"/>
    <w:rsid w:val="003744D1"/>
    <w:rsid w:val="00374558"/>
    <w:rsid w:val="0037461D"/>
    <w:rsid w:val="003746BA"/>
    <w:rsid w:val="003746CA"/>
    <w:rsid w:val="0037470B"/>
    <w:rsid w:val="003747CB"/>
    <w:rsid w:val="0037482F"/>
    <w:rsid w:val="0037485C"/>
    <w:rsid w:val="00374876"/>
    <w:rsid w:val="00374888"/>
    <w:rsid w:val="00374909"/>
    <w:rsid w:val="00374BEF"/>
    <w:rsid w:val="00374C0C"/>
    <w:rsid w:val="00374C2B"/>
    <w:rsid w:val="00374C8F"/>
    <w:rsid w:val="00374D48"/>
    <w:rsid w:val="00374D94"/>
    <w:rsid w:val="00374DE8"/>
    <w:rsid w:val="00374E17"/>
    <w:rsid w:val="00374F9D"/>
    <w:rsid w:val="00375005"/>
    <w:rsid w:val="003750CA"/>
    <w:rsid w:val="003750EA"/>
    <w:rsid w:val="00375192"/>
    <w:rsid w:val="003751EC"/>
    <w:rsid w:val="00375203"/>
    <w:rsid w:val="00375458"/>
    <w:rsid w:val="00375459"/>
    <w:rsid w:val="00375548"/>
    <w:rsid w:val="003756CA"/>
    <w:rsid w:val="00375730"/>
    <w:rsid w:val="00375743"/>
    <w:rsid w:val="0037581D"/>
    <w:rsid w:val="00375839"/>
    <w:rsid w:val="00375854"/>
    <w:rsid w:val="00375894"/>
    <w:rsid w:val="003758FC"/>
    <w:rsid w:val="00375ABC"/>
    <w:rsid w:val="00375D59"/>
    <w:rsid w:val="00375D63"/>
    <w:rsid w:val="00375E44"/>
    <w:rsid w:val="00375EEC"/>
    <w:rsid w:val="00375F9C"/>
    <w:rsid w:val="00376067"/>
    <w:rsid w:val="00376151"/>
    <w:rsid w:val="0037633F"/>
    <w:rsid w:val="003765B2"/>
    <w:rsid w:val="00376601"/>
    <w:rsid w:val="0037665D"/>
    <w:rsid w:val="003766C6"/>
    <w:rsid w:val="00376938"/>
    <w:rsid w:val="00376A5A"/>
    <w:rsid w:val="00376AB9"/>
    <w:rsid w:val="00376CC2"/>
    <w:rsid w:val="00376D1C"/>
    <w:rsid w:val="00376DFD"/>
    <w:rsid w:val="00376FD2"/>
    <w:rsid w:val="0037708A"/>
    <w:rsid w:val="0037722F"/>
    <w:rsid w:val="0037739C"/>
    <w:rsid w:val="0037760F"/>
    <w:rsid w:val="0037772E"/>
    <w:rsid w:val="00377830"/>
    <w:rsid w:val="0037787D"/>
    <w:rsid w:val="003778A5"/>
    <w:rsid w:val="003778EB"/>
    <w:rsid w:val="003778FF"/>
    <w:rsid w:val="00377935"/>
    <w:rsid w:val="003779B7"/>
    <w:rsid w:val="00377A18"/>
    <w:rsid w:val="00377B27"/>
    <w:rsid w:val="00377CAC"/>
    <w:rsid w:val="00377D23"/>
    <w:rsid w:val="00377DB0"/>
    <w:rsid w:val="00377DB7"/>
    <w:rsid w:val="00377E39"/>
    <w:rsid w:val="00377EFD"/>
    <w:rsid w:val="00377FD0"/>
    <w:rsid w:val="003800DC"/>
    <w:rsid w:val="0038022F"/>
    <w:rsid w:val="0038039E"/>
    <w:rsid w:val="003803A0"/>
    <w:rsid w:val="003803F9"/>
    <w:rsid w:val="00380455"/>
    <w:rsid w:val="003804A6"/>
    <w:rsid w:val="003804BD"/>
    <w:rsid w:val="00380511"/>
    <w:rsid w:val="0038053D"/>
    <w:rsid w:val="00380719"/>
    <w:rsid w:val="0038074C"/>
    <w:rsid w:val="003807C7"/>
    <w:rsid w:val="00380824"/>
    <w:rsid w:val="003808E1"/>
    <w:rsid w:val="00380908"/>
    <w:rsid w:val="00380A2F"/>
    <w:rsid w:val="00380A7E"/>
    <w:rsid w:val="00380B5C"/>
    <w:rsid w:val="00380C0D"/>
    <w:rsid w:val="00380C4B"/>
    <w:rsid w:val="00380E4D"/>
    <w:rsid w:val="00380EF4"/>
    <w:rsid w:val="003810C7"/>
    <w:rsid w:val="003811E5"/>
    <w:rsid w:val="00381266"/>
    <w:rsid w:val="00381352"/>
    <w:rsid w:val="00381535"/>
    <w:rsid w:val="00381565"/>
    <w:rsid w:val="0038161E"/>
    <w:rsid w:val="003816A0"/>
    <w:rsid w:val="003816AC"/>
    <w:rsid w:val="00381806"/>
    <w:rsid w:val="00381922"/>
    <w:rsid w:val="00381975"/>
    <w:rsid w:val="00381A01"/>
    <w:rsid w:val="00381A59"/>
    <w:rsid w:val="00381BA8"/>
    <w:rsid w:val="00381BFE"/>
    <w:rsid w:val="00381CBD"/>
    <w:rsid w:val="00381DDA"/>
    <w:rsid w:val="00381E4A"/>
    <w:rsid w:val="00381E77"/>
    <w:rsid w:val="00381EBF"/>
    <w:rsid w:val="00381F85"/>
    <w:rsid w:val="00381F98"/>
    <w:rsid w:val="00382094"/>
    <w:rsid w:val="003820DD"/>
    <w:rsid w:val="0038221D"/>
    <w:rsid w:val="003823DC"/>
    <w:rsid w:val="003823DF"/>
    <w:rsid w:val="00382464"/>
    <w:rsid w:val="003824C7"/>
    <w:rsid w:val="00382508"/>
    <w:rsid w:val="003825F5"/>
    <w:rsid w:val="00382683"/>
    <w:rsid w:val="00382764"/>
    <w:rsid w:val="003827EF"/>
    <w:rsid w:val="00382946"/>
    <w:rsid w:val="00382AC8"/>
    <w:rsid w:val="00382CC1"/>
    <w:rsid w:val="00382D3B"/>
    <w:rsid w:val="00382DE4"/>
    <w:rsid w:val="00383049"/>
    <w:rsid w:val="003830DB"/>
    <w:rsid w:val="003831DB"/>
    <w:rsid w:val="00383233"/>
    <w:rsid w:val="003833AC"/>
    <w:rsid w:val="003834D7"/>
    <w:rsid w:val="00383549"/>
    <w:rsid w:val="003835C8"/>
    <w:rsid w:val="0038361A"/>
    <w:rsid w:val="00383683"/>
    <w:rsid w:val="003836F3"/>
    <w:rsid w:val="00383866"/>
    <w:rsid w:val="00383880"/>
    <w:rsid w:val="00383886"/>
    <w:rsid w:val="00383896"/>
    <w:rsid w:val="00383906"/>
    <w:rsid w:val="0038394E"/>
    <w:rsid w:val="003839D1"/>
    <w:rsid w:val="00383ADB"/>
    <w:rsid w:val="00383B49"/>
    <w:rsid w:val="00383BDD"/>
    <w:rsid w:val="00383C51"/>
    <w:rsid w:val="00383CAC"/>
    <w:rsid w:val="00383D0F"/>
    <w:rsid w:val="00383E0B"/>
    <w:rsid w:val="00383F27"/>
    <w:rsid w:val="00383FAD"/>
    <w:rsid w:val="0038406F"/>
    <w:rsid w:val="00384179"/>
    <w:rsid w:val="00384186"/>
    <w:rsid w:val="00384379"/>
    <w:rsid w:val="003844C9"/>
    <w:rsid w:val="00384523"/>
    <w:rsid w:val="0038464B"/>
    <w:rsid w:val="003846FB"/>
    <w:rsid w:val="00384700"/>
    <w:rsid w:val="0038471F"/>
    <w:rsid w:val="00384820"/>
    <w:rsid w:val="003848A1"/>
    <w:rsid w:val="003848F8"/>
    <w:rsid w:val="00384939"/>
    <w:rsid w:val="00384954"/>
    <w:rsid w:val="00384962"/>
    <w:rsid w:val="00384A92"/>
    <w:rsid w:val="00384A9B"/>
    <w:rsid w:val="00384B3F"/>
    <w:rsid w:val="00384C57"/>
    <w:rsid w:val="00384FB6"/>
    <w:rsid w:val="00384FEB"/>
    <w:rsid w:val="003850F6"/>
    <w:rsid w:val="00385104"/>
    <w:rsid w:val="00385134"/>
    <w:rsid w:val="0038517A"/>
    <w:rsid w:val="00385436"/>
    <w:rsid w:val="003854B0"/>
    <w:rsid w:val="0038557D"/>
    <w:rsid w:val="00385598"/>
    <w:rsid w:val="0038587C"/>
    <w:rsid w:val="0038593C"/>
    <w:rsid w:val="00385958"/>
    <w:rsid w:val="00385A66"/>
    <w:rsid w:val="00385A95"/>
    <w:rsid w:val="00385ABF"/>
    <w:rsid w:val="00385B0C"/>
    <w:rsid w:val="00385B8B"/>
    <w:rsid w:val="00385CE1"/>
    <w:rsid w:val="00385D54"/>
    <w:rsid w:val="00385E85"/>
    <w:rsid w:val="00385F21"/>
    <w:rsid w:val="00385FD7"/>
    <w:rsid w:val="0038605E"/>
    <w:rsid w:val="00386132"/>
    <w:rsid w:val="0038656F"/>
    <w:rsid w:val="003867AB"/>
    <w:rsid w:val="003868FF"/>
    <w:rsid w:val="00386A4E"/>
    <w:rsid w:val="00386ADA"/>
    <w:rsid w:val="00386C2C"/>
    <w:rsid w:val="00386C55"/>
    <w:rsid w:val="00386CBF"/>
    <w:rsid w:val="00386D64"/>
    <w:rsid w:val="00386D7D"/>
    <w:rsid w:val="00386DBE"/>
    <w:rsid w:val="00386E1E"/>
    <w:rsid w:val="0038702B"/>
    <w:rsid w:val="003871B3"/>
    <w:rsid w:val="00387256"/>
    <w:rsid w:val="00387317"/>
    <w:rsid w:val="00387350"/>
    <w:rsid w:val="00387459"/>
    <w:rsid w:val="00387463"/>
    <w:rsid w:val="0038761A"/>
    <w:rsid w:val="00387651"/>
    <w:rsid w:val="0038769B"/>
    <w:rsid w:val="003876A6"/>
    <w:rsid w:val="003878B5"/>
    <w:rsid w:val="003878D1"/>
    <w:rsid w:val="00387904"/>
    <w:rsid w:val="0038794A"/>
    <w:rsid w:val="00387973"/>
    <w:rsid w:val="003879BF"/>
    <w:rsid w:val="00387BA6"/>
    <w:rsid w:val="00387C90"/>
    <w:rsid w:val="00387D0D"/>
    <w:rsid w:val="00387D5A"/>
    <w:rsid w:val="00387DAB"/>
    <w:rsid w:val="00387EC3"/>
    <w:rsid w:val="00390238"/>
    <w:rsid w:val="00390278"/>
    <w:rsid w:val="00390357"/>
    <w:rsid w:val="00390690"/>
    <w:rsid w:val="0039079E"/>
    <w:rsid w:val="003908D3"/>
    <w:rsid w:val="00390931"/>
    <w:rsid w:val="0039099F"/>
    <w:rsid w:val="00390AD3"/>
    <w:rsid w:val="00390B80"/>
    <w:rsid w:val="00390C20"/>
    <w:rsid w:val="00390C2C"/>
    <w:rsid w:val="00390C2F"/>
    <w:rsid w:val="00391014"/>
    <w:rsid w:val="00391196"/>
    <w:rsid w:val="003911BC"/>
    <w:rsid w:val="003911DF"/>
    <w:rsid w:val="0039129E"/>
    <w:rsid w:val="00391355"/>
    <w:rsid w:val="003913B7"/>
    <w:rsid w:val="00391587"/>
    <w:rsid w:val="0039180F"/>
    <w:rsid w:val="00391960"/>
    <w:rsid w:val="003919A9"/>
    <w:rsid w:val="003919CA"/>
    <w:rsid w:val="00391AB8"/>
    <w:rsid w:val="00391B2B"/>
    <w:rsid w:val="00391CE1"/>
    <w:rsid w:val="00391E29"/>
    <w:rsid w:val="00391F39"/>
    <w:rsid w:val="0039207A"/>
    <w:rsid w:val="003920B5"/>
    <w:rsid w:val="003921DA"/>
    <w:rsid w:val="003921EC"/>
    <w:rsid w:val="0039224D"/>
    <w:rsid w:val="0039243A"/>
    <w:rsid w:val="00392523"/>
    <w:rsid w:val="0039254B"/>
    <w:rsid w:val="003926EB"/>
    <w:rsid w:val="003927C3"/>
    <w:rsid w:val="003929A2"/>
    <w:rsid w:val="003929D7"/>
    <w:rsid w:val="00392B8C"/>
    <w:rsid w:val="00392C03"/>
    <w:rsid w:val="00392C90"/>
    <w:rsid w:val="00392E5D"/>
    <w:rsid w:val="00392EB2"/>
    <w:rsid w:val="0039308C"/>
    <w:rsid w:val="003931B1"/>
    <w:rsid w:val="003933E1"/>
    <w:rsid w:val="003934CB"/>
    <w:rsid w:val="003934E9"/>
    <w:rsid w:val="003934FB"/>
    <w:rsid w:val="00393525"/>
    <w:rsid w:val="003937A8"/>
    <w:rsid w:val="00393979"/>
    <w:rsid w:val="00393AD0"/>
    <w:rsid w:val="00393B88"/>
    <w:rsid w:val="00393D50"/>
    <w:rsid w:val="00393E15"/>
    <w:rsid w:val="00394051"/>
    <w:rsid w:val="003940AF"/>
    <w:rsid w:val="00394207"/>
    <w:rsid w:val="003942D3"/>
    <w:rsid w:val="003943B4"/>
    <w:rsid w:val="00394487"/>
    <w:rsid w:val="00394771"/>
    <w:rsid w:val="003949B0"/>
    <w:rsid w:val="00394AA0"/>
    <w:rsid w:val="00394B8A"/>
    <w:rsid w:val="00394BA5"/>
    <w:rsid w:val="00394BCD"/>
    <w:rsid w:val="00394BD1"/>
    <w:rsid w:val="00394C7E"/>
    <w:rsid w:val="00394D3F"/>
    <w:rsid w:val="00394EEE"/>
    <w:rsid w:val="00394EF7"/>
    <w:rsid w:val="0039502D"/>
    <w:rsid w:val="0039518D"/>
    <w:rsid w:val="003954B0"/>
    <w:rsid w:val="003954C9"/>
    <w:rsid w:val="00395531"/>
    <w:rsid w:val="003955A0"/>
    <w:rsid w:val="0039566B"/>
    <w:rsid w:val="003956F5"/>
    <w:rsid w:val="00395758"/>
    <w:rsid w:val="0039576C"/>
    <w:rsid w:val="003957FA"/>
    <w:rsid w:val="0039583F"/>
    <w:rsid w:val="0039587F"/>
    <w:rsid w:val="00395941"/>
    <w:rsid w:val="003959AE"/>
    <w:rsid w:val="00395A92"/>
    <w:rsid w:val="00395AEF"/>
    <w:rsid w:val="00395B38"/>
    <w:rsid w:val="00395D1F"/>
    <w:rsid w:val="00395D51"/>
    <w:rsid w:val="00395DCC"/>
    <w:rsid w:val="00395DF3"/>
    <w:rsid w:val="00395F56"/>
    <w:rsid w:val="00396090"/>
    <w:rsid w:val="00396169"/>
    <w:rsid w:val="0039633F"/>
    <w:rsid w:val="003963D7"/>
    <w:rsid w:val="00396550"/>
    <w:rsid w:val="003965DA"/>
    <w:rsid w:val="00396651"/>
    <w:rsid w:val="00396843"/>
    <w:rsid w:val="00396871"/>
    <w:rsid w:val="00396890"/>
    <w:rsid w:val="003968B9"/>
    <w:rsid w:val="00396978"/>
    <w:rsid w:val="00396B85"/>
    <w:rsid w:val="00396C9F"/>
    <w:rsid w:val="00396CC9"/>
    <w:rsid w:val="00396CF2"/>
    <w:rsid w:val="00396F6D"/>
    <w:rsid w:val="00396FC8"/>
    <w:rsid w:val="003970E1"/>
    <w:rsid w:val="003970E8"/>
    <w:rsid w:val="00397414"/>
    <w:rsid w:val="0039747D"/>
    <w:rsid w:val="00397498"/>
    <w:rsid w:val="003974D8"/>
    <w:rsid w:val="003975E5"/>
    <w:rsid w:val="00397686"/>
    <w:rsid w:val="003976DB"/>
    <w:rsid w:val="003976F9"/>
    <w:rsid w:val="0039773C"/>
    <w:rsid w:val="0039775F"/>
    <w:rsid w:val="003978E3"/>
    <w:rsid w:val="00397919"/>
    <w:rsid w:val="00397920"/>
    <w:rsid w:val="00397A2B"/>
    <w:rsid w:val="00397A85"/>
    <w:rsid w:val="00397C06"/>
    <w:rsid w:val="00397C5C"/>
    <w:rsid w:val="00397CFF"/>
    <w:rsid w:val="00397E75"/>
    <w:rsid w:val="00397E84"/>
    <w:rsid w:val="00397ED4"/>
    <w:rsid w:val="00397FC9"/>
    <w:rsid w:val="003A009F"/>
    <w:rsid w:val="003A00DB"/>
    <w:rsid w:val="003A015E"/>
    <w:rsid w:val="003A02A6"/>
    <w:rsid w:val="003A034B"/>
    <w:rsid w:val="003A03C0"/>
    <w:rsid w:val="003A03DF"/>
    <w:rsid w:val="003A040A"/>
    <w:rsid w:val="003A0473"/>
    <w:rsid w:val="003A0481"/>
    <w:rsid w:val="003A056B"/>
    <w:rsid w:val="003A05FF"/>
    <w:rsid w:val="003A0825"/>
    <w:rsid w:val="003A0880"/>
    <w:rsid w:val="003A0889"/>
    <w:rsid w:val="003A088D"/>
    <w:rsid w:val="003A0AD6"/>
    <w:rsid w:val="003A0C38"/>
    <w:rsid w:val="003A0CAB"/>
    <w:rsid w:val="003A0E26"/>
    <w:rsid w:val="003A0EA3"/>
    <w:rsid w:val="003A0FB2"/>
    <w:rsid w:val="003A1069"/>
    <w:rsid w:val="003A1103"/>
    <w:rsid w:val="003A127D"/>
    <w:rsid w:val="003A143D"/>
    <w:rsid w:val="003A14FF"/>
    <w:rsid w:val="003A15E3"/>
    <w:rsid w:val="003A1631"/>
    <w:rsid w:val="003A1701"/>
    <w:rsid w:val="003A17A3"/>
    <w:rsid w:val="003A183E"/>
    <w:rsid w:val="003A1C49"/>
    <w:rsid w:val="003A1CA8"/>
    <w:rsid w:val="003A1CBD"/>
    <w:rsid w:val="003A1D64"/>
    <w:rsid w:val="003A1F36"/>
    <w:rsid w:val="003A1FDE"/>
    <w:rsid w:val="003A2036"/>
    <w:rsid w:val="003A224A"/>
    <w:rsid w:val="003A2313"/>
    <w:rsid w:val="003A24AD"/>
    <w:rsid w:val="003A24C8"/>
    <w:rsid w:val="003A26E4"/>
    <w:rsid w:val="003A278E"/>
    <w:rsid w:val="003A27A8"/>
    <w:rsid w:val="003A28CD"/>
    <w:rsid w:val="003A2923"/>
    <w:rsid w:val="003A29A3"/>
    <w:rsid w:val="003A29DB"/>
    <w:rsid w:val="003A2C85"/>
    <w:rsid w:val="003A2CDB"/>
    <w:rsid w:val="003A2D23"/>
    <w:rsid w:val="003A2EAF"/>
    <w:rsid w:val="003A2ED9"/>
    <w:rsid w:val="003A2FD4"/>
    <w:rsid w:val="003A3111"/>
    <w:rsid w:val="003A3148"/>
    <w:rsid w:val="003A3185"/>
    <w:rsid w:val="003A31A0"/>
    <w:rsid w:val="003A32CD"/>
    <w:rsid w:val="003A337E"/>
    <w:rsid w:val="003A33AC"/>
    <w:rsid w:val="003A3403"/>
    <w:rsid w:val="003A342F"/>
    <w:rsid w:val="003A351B"/>
    <w:rsid w:val="003A3557"/>
    <w:rsid w:val="003A358C"/>
    <w:rsid w:val="003A35A5"/>
    <w:rsid w:val="003A35CA"/>
    <w:rsid w:val="003A36EC"/>
    <w:rsid w:val="003A3701"/>
    <w:rsid w:val="003A3731"/>
    <w:rsid w:val="003A37B8"/>
    <w:rsid w:val="003A37E8"/>
    <w:rsid w:val="003A3A84"/>
    <w:rsid w:val="003A3AA2"/>
    <w:rsid w:val="003A3ABA"/>
    <w:rsid w:val="003A3B83"/>
    <w:rsid w:val="003A3BF3"/>
    <w:rsid w:val="003A3BF9"/>
    <w:rsid w:val="003A3C6D"/>
    <w:rsid w:val="003A3CFD"/>
    <w:rsid w:val="003A3D54"/>
    <w:rsid w:val="003A3D92"/>
    <w:rsid w:val="003A3E14"/>
    <w:rsid w:val="003A3EEA"/>
    <w:rsid w:val="003A41CC"/>
    <w:rsid w:val="003A41CF"/>
    <w:rsid w:val="003A43D0"/>
    <w:rsid w:val="003A43F2"/>
    <w:rsid w:val="003A44BB"/>
    <w:rsid w:val="003A465C"/>
    <w:rsid w:val="003A479D"/>
    <w:rsid w:val="003A4954"/>
    <w:rsid w:val="003A4983"/>
    <w:rsid w:val="003A4B37"/>
    <w:rsid w:val="003A4CBC"/>
    <w:rsid w:val="003A4CCB"/>
    <w:rsid w:val="003A4E1E"/>
    <w:rsid w:val="003A514F"/>
    <w:rsid w:val="003A518C"/>
    <w:rsid w:val="003A52CE"/>
    <w:rsid w:val="003A531E"/>
    <w:rsid w:val="003A53DA"/>
    <w:rsid w:val="003A5439"/>
    <w:rsid w:val="003A5759"/>
    <w:rsid w:val="003A580D"/>
    <w:rsid w:val="003A59B6"/>
    <w:rsid w:val="003A59B9"/>
    <w:rsid w:val="003A59BC"/>
    <w:rsid w:val="003A5ACD"/>
    <w:rsid w:val="003A5B46"/>
    <w:rsid w:val="003A5DA8"/>
    <w:rsid w:val="003A5DF6"/>
    <w:rsid w:val="003A5E9F"/>
    <w:rsid w:val="003A5EF4"/>
    <w:rsid w:val="003A5EFD"/>
    <w:rsid w:val="003A5F5D"/>
    <w:rsid w:val="003A6060"/>
    <w:rsid w:val="003A60BE"/>
    <w:rsid w:val="003A60D3"/>
    <w:rsid w:val="003A612E"/>
    <w:rsid w:val="003A6218"/>
    <w:rsid w:val="003A6258"/>
    <w:rsid w:val="003A62DF"/>
    <w:rsid w:val="003A6360"/>
    <w:rsid w:val="003A653C"/>
    <w:rsid w:val="003A654E"/>
    <w:rsid w:val="003A6571"/>
    <w:rsid w:val="003A668A"/>
    <w:rsid w:val="003A6812"/>
    <w:rsid w:val="003A6852"/>
    <w:rsid w:val="003A6905"/>
    <w:rsid w:val="003A69D0"/>
    <w:rsid w:val="003A6ACD"/>
    <w:rsid w:val="003A6B84"/>
    <w:rsid w:val="003A6C84"/>
    <w:rsid w:val="003A6CF4"/>
    <w:rsid w:val="003A6D23"/>
    <w:rsid w:val="003A6EF3"/>
    <w:rsid w:val="003A6F23"/>
    <w:rsid w:val="003A6F2A"/>
    <w:rsid w:val="003A6FB4"/>
    <w:rsid w:val="003A7076"/>
    <w:rsid w:val="003A71AA"/>
    <w:rsid w:val="003A71B5"/>
    <w:rsid w:val="003A71D1"/>
    <w:rsid w:val="003A7550"/>
    <w:rsid w:val="003A75E9"/>
    <w:rsid w:val="003A7701"/>
    <w:rsid w:val="003A775C"/>
    <w:rsid w:val="003A78BE"/>
    <w:rsid w:val="003A797B"/>
    <w:rsid w:val="003A79E1"/>
    <w:rsid w:val="003A7A51"/>
    <w:rsid w:val="003A7A7D"/>
    <w:rsid w:val="003A7A8E"/>
    <w:rsid w:val="003A7AF9"/>
    <w:rsid w:val="003A7CFF"/>
    <w:rsid w:val="003A7D1C"/>
    <w:rsid w:val="003A7D7E"/>
    <w:rsid w:val="003A7E1C"/>
    <w:rsid w:val="003A7E75"/>
    <w:rsid w:val="003A7F04"/>
    <w:rsid w:val="003B000F"/>
    <w:rsid w:val="003B00DD"/>
    <w:rsid w:val="003B0134"/>
    <w:rsid w:val="003B0153"/>
    <w:rsid w:val="003B0171"/>
    <w:rsid w:val="003B01D7"/>
    <w:rsid w:val="003B026C"/>
    <w:rsid w:val="003B02C0"/>
    <w:rsid w:val="003B03B3"/>
    <w:rsid w:val="003B0456"/>
    <w:rsid w:val="003B0499"/>
    <w:rsid w:val="003B0555"/>
    <w:rsid w:val="003B0624"/>
    <w:rsid w:val="003B0689"/>
    <w:rsid w:val="003B0865"/>
    <w:rsid w:val="003B0881"/>
    <w:rsid w:val="003B0BC8"/>
    <w:rsid w:val="003B0BCF"/>
    <w:rsid w:val="003B0C0C"/>
    <w:rsid w:val="003B0CFD"/>
    <w:rsid w:val="003B0D1C"/>
    <w:rsid w:val="003B11EF"/>
    <w:rsid w:val="003B12F2"/>
    <w:rsid w:val="003B1325"/>
    <w:rsid w:val="003B13D7"/>
    <w:rsid w:val="003B150A"/>
    <w:rsid w:val="003B1525"/>
    <w:rsid w:val="003B160C"/>
    <w:rsid w:val="003B172A"/>
    <w:rsid w:val="003B1766"/>
    <w:rsid w:val="003B19A0"/>
    <w:rsid w:val="003B1C9C"/>
    <w:rsid w:val="003B1DBA"/>
    <w:rsid w:val="003B1F4B"/>
    <w:rsid w:val="003B20B4"/>
    <w:rsid w:val="003B2110"/>
    <w:rsid w:val="003B22AD"/>
    <w:rsid w:val="003B22E2"/>
    <w:rsid w:val="003B2301"/>
    <w:rsid w:val="003B23DF"/>
    <w:rsid w:val="003B2632"/>
    <w:rsid w:val="003B26AA"/>
    <w:rsid w:val="003B276F"/>
    <w:rsid w:val="003B27A6"/>
    <w:rsid w:val="003B283E"/>
    <w:rsid w:val="003B288D"/>
    <w:rsid w:val="003B293F"/>
    <w:rsid w:val="003B298C"/>
    <w:rsid w:val="003B2A5F"/>
    <w:rsid w:val="003B2CD6"/>
    <w:rsid w:val="003B2E54"/>
    <w:rsid w:val="003B2E8F"/>
    <w:rsid w:val="003B2EA2"/>
    <w:rsid w:val="003B2EDC"/>
    <w:rsid w:val="003B3036"/>
    <w:rsid w:val="003B3068"/>
    <w:rsid w:val="003B31CB"/>
    <w:rsid w:val="003B32E4"/>
    <w:rsid w:val="003B36C6"/>
    <w:rsid w:val="003B3741"/>
    <w:rsid w:val="003B37AC"/>
    <w:rsid w:val="003B3849"/>
    <w:rsid w:val="003B38A9"/>
    <w:rsid w:val="003B38CE"/>
    <w:rsid w:val="003B3912"/>
    <w:rsid w:val="003B392C"/>
    <w:rsid w:val="003B397E"/>
    <w:rsid w:val="003B3A15"/>
    <w:rsid w:val="003B3A95"/>
    <w:rsid w:val="003B3B68"/>
    <w:rsid w:val="003B3B93"/>
    <w:rsid w:val="003B3B9D"/>
    <w:rsid w:val="003B3CE1"/>
    <w:rsid w:val="003B3D28"/>
    <w:rsid w:val="003B3DAF"/>
    <w:rsid w:val="003B3DC9"/>
    <w:rsid w:val="003B3E58"/>
    <w:rsid w:val="003B3E97"/>
    <w:rsid w:val="003B3F33"/>
    <w:rsid w:val="003B3F43"/>
    <w:rsid w:val="003B3FAA"/>
    <w:rsid w:val="003B4047"/>
    <w:rsid w:val="003B40F1"/>
    <w:rsid w:val="003B4124"/>
    <w:rsid w:val="003B428D"/>
    <w:rsid w:val="003B44DE"/>
    <w:rsid w:val="003B4506"/>
    <w:rsid w:val="003B45DE"/>
    <w:rsid w:val="003B46D3"/>
    <w:rsid w:val="003B47BD"/>
    <w:rsid w:val="003B4856"/>
    <w:rsid w:val="003B48F0"/>
    <w:rsid w:val="003B48F1"/>
    <w:rsid w:val="003B4911"/>
    <w:rsid w:val="003B4A80"/>
    <w:rsid w:val="003B4AB7"/>
    <w:rsid w:val="003B4C84"/>
    <w:rsid w:val="003B4DD7"/>
    <w:rsid w:val="003B4DF3"/>
    <w:rsid w:val="003B4E1A"/>
    <w:rsid w:val="003B4E35"/>
    <w:rsid w:val="003B50DB"/>
    <w:rsid w:val="003B5260"/>
    <w:rsid w:val="003B52CC"/>
    <w:rsid w:val="003B5318"/>
    <w:rsid w:val="003B53AC"/>
    <w:rsid w:val="003B5488"/>
    <w:rsid w:val="003B54D6"/>
    <w:rsid w:val="003B56D7"/>
    <w:rsid w:val="003B5764"/>
    <w:rsid w:val="003B582F"/>
    <w:rsid w:val="003B5965"/>
    <w:rsid w:val="003B5993"/>
    <w:rsid w:val="003B5B48"/>
    <w:rsid w:val="003B5DC8"/>
    <w:rsid w:val="003B5E74"/>
    <w:rsid w:val="003B5F38"/>
    <w:rsid w:val="003B628D"/>
    <w:rsid w:val="003B6312"/>
    <w:rsid w:val="003B63B6"/>
    <w:rsid w:val="003B63C0"/>
    <w:rsid w:val="003B64A1"/>
    <w:rsid w:val="003B64F1"/>
    <w:rsid w:val="003B66FC"/>
    <w:rsid w:val="003B6741"/>
    <w:rsid w:val="003B67CB"/>
    <w:rsid w:val="003B6A8D"/>
    <w:rsid w:val="003B6AA4"/>
    <w:rsid w:val="003B6AB0"/>
    <w:rsid w:val="003B6AD5"/>
    <w:rsid w:val="003B6AD8"/>
    <w:rsid w:val="003B6AEF"/>
    <w:rsid w:val="003B6B1E"/>
    <w:rsid w:val="003B6B83"/>
    <w:rsid w:val="003B6BC3"/>
    <w:rsid w:val="003B6C41"/>
    <w:rsid w:val="003B6C6C"/>
    <w:rsid w:val="003B6C84"/>
    <w:rsid w:val="003B6D28"/>
    <w:rsid w:val="003B6DD4"/>
    <w:rsid w:val="003B6DFD"/>
    <w:rsid w:val="003B6E7D"/>
    <w:rsid w:val="003B6F34"/>
    <w:rsid w:val="003B700B"/>
    <w:rsid w:val="003B709F"/>
    <w:rsid w:val="003B717C"/>
    <w:rsid w:val="003B7205"/>
    <w:rsid w:val="003B72CE"/>
    <w:rsid w:val="003B73BC"/>
    <w:rsid w:val="003B7463"/>
    <w:rsid w:val="003B74E8"/>
    <w:rsid w:val="003B7508"/>
    <w:rsid w:val="003B7633"/>
    <w:rsid w:val="003B76CE"/>
    <w:rsid w:val="003B77B3"/>
    <w:rsid w:val="003B7876"/>
    <w:rsid w:val="003B788D"/>
    <w:rsid w:val="003B7993"/>
    <w:rsid w:val="003B7CA7"/>
    <w:rsid w:val="003B7D4C"/>
    <w:rsid w:val="003B7F23"/>
    <w:rsid w:val="003B7FAA"/>
    <w:rsid w:val="003B7FD3"/>
    <w:rsid w:val="003C0162"/>
    <w:rsid w:val="003C024E"/>
    <w:rsid w:val="003C02C4"/>
    <w:rsid w:val="003C066F"/>
    <w:rsid w:val="003C0728"/>
    <w:rsid w:val="003C0910"/>
    <w:rsid w:val="003C0952"/>
    <w:rsid w:val="003C099F"/>
    <w:rsid w:val="003C0B4D"/>
    <w:rsid w:val="003C0C83"/>
    <w:rsid w:val="003C0C9B"/>
    <w:rsid w:val="003C0CC6"/>
    <w:rsid w:val="003C0CFB"/>
    <w:rsid w:val="003C0CFD"/>
    <w:rsid w:val="003C0CFF"/>
    <w:rsid w:val="003C0E1C"/>
    <w:rsid w:val="003C0E51"/>
    <w:rsid w:val="003C0FB9"/>
    <w:rsid w:val="003C1033"/>
    <w:rsid w:val="003C104B"/>
    <w:rsid w:val="003C105D"/>
    <w:rsid w:val="003C10EE"/>
    <w:rsid w:val="003C1163"/>
    <w:rsid w:val="003C118A"/>
    <w:rsid w:val="003C12D3"/>
    <w:rsid w:val="003C1592"/>
    <w:rsid w:val="003C15FE"/>
    <w:rsid w:val="003C160A"/>
    <w:rsid w:val="003C162D"/>
    <w:rsid w:val="003C16D5"/>
    <w:rsid w:val="003C17CC"/>
    <w:rsid w:val="003C1893"/>
    <w:rsid w:val="003C18C4"/>
    <w:rsid w:val="003C18E7"/>
    <w:rsid w:val="003C19BA"/>
    <w:rsid w:val="003C1A64"/>
    <w:rsid w:val="003C1BF8"/>
    <w:rsid w:val="003C1DB6"/>
    <w:rsid w:val="003C1E2A"/>
    <w:rsid w:val="003C1E41"/>
    <w:rsid w:val="003C1E54"/>
    <w:rsid w:val="003C1EDF"/>
    <w:rsid w:val="003C2393"/>
    <w:rsid w:val="003C23DB"/>
    <w:rsid w:val="003C242B"/>
    <w:rsid w:val="003C2508"/>
    <w:rsid w:val="003C251C"/>
    <w:rsid w:val="003C2620"/>
    <w:rsid w:val="003C2897"/>
    <w:rsid w:val="003C2B26"/>
    <w:rsid w:val="003C2BA6"/>
    <w:rsid w:val="003C2BF0"/>
    <w:rsid w:val="003C2C0D"/>
    <w:rsid w:val="003C2D20"/>
    <w:rsid w:val="003C2DDD"/>
    <w:rsid w:val="003C3070"/>
    <w:rsid w:val="003C308E"/>
    <w:rsid w:val="003C3104"/>
    <w:rsid w:val="003C310E"/>
    <w:rsid w:val="003C3168"/>
    <w:rsid w:val="003C3203"/>
    <w:rsid w:val="003C32D1"/>
    <w:rsid w:val="003C3311"/>
    <w:rsid w:val="003C3418"/>
    <w:rsid w:val="003C3428"/>
    <w:rsid w:val="003C3531"/>
    <w:rsid w:val="003C3632"/>
    <w:rsid w:val="003C3688"/>
    <w:rsid w:val="003C36C2"/>
    <w:rsid w:val="003C37C8"/>
    <w:rsid w:val="003C3872"/>
    <w:rsid w:val="003C388F"/>
    <w:rsid w:val="003C38BD"/>
    <w:rsid w:val="003C3CE2"/>
    <w:rsid w:val="003C3E37"/>
    <w:rsid w:val="003C3E39"/>
    <w:rsid w:val="003C3E3E"/>
    <w:rsid w:val="003C3FCC"/>
    <w:rsid w:val="003C400B"/>
    <w:rsid w:val="003C417C"/>
    <w:rsid w:val="003C41C8"/>
    <w:rsid w:val="003C43A3"/>
    <w:rsid w:val="003C43DA"/>
    <w:rsid w:val="003C443C"/>
    <w:rsid w:val="003C4628"/>
    <w:rsid w:val="003C463A"/>
    <w:rsid w:val="003C4677"/>
    <w:rsid w:val="003C48AF"/>
    <w:rsid w:val="003C4A11"/>
    <w:rsid w:val="003C4A84"/>
    <w:rsid w:val="003C4A95"/>
    <w:rsid w:val="003C4AAC"/>
    <w:rsid w:val="003C4B1E"/>
    <w:rsid w:val="003C4D3D"/>
    <w:rsid w:val="003C4D9E"/>
    <w:rsid w:val="003C50ED"/>
    <w:rsid w:val="003C5123"/>
    <w:rsid w:val="003C519A"/>
    <w:rsid w:val="003C5260"/>
    <w:rsid w:val="003C537D"/>
    <w:rsid w:val="003C5448"/>
    <w:rsid w:val="003C5491"/>
    <w:rsid w:val="003C54C2"/>
    <w:rsid w:val="003C54CC"/>
    <w:rsid w:val="003C55A1"/>
    <w:rsid w:val="003C55F0"/>
    <w:rsid w:val="003C5674"/>
    <w:rsid w:val="003C571D"/>
    <w:rsid w:val="003C57A6"/>
    <w:rsid w:val="003C584E"/>
    <w:rsid w:val="003C5896"/>
    <w:rsid w:val="003C5A0D"/>
    <w:rsid w:val="003C5A82"/>
    <w:rsid w:val="003C5B4C"/>
    <w:rsid w:val="003C5BD4"/>
    <w:rsid w:val="003C5DE1"/>
    <w:rsid w:val="003C5E02"/>
    <w:rsid w:val="003C5FAF"/>
    <w:rsid w:val="003C603E"/>
    <w:rsid w:val="003C617E"/>
    <w:rsid w:val="003C6202"/>
    <w:rsid w:val="003C6210"/>
    <w:rsid w:val="003C638B"/>
    <w:rsid w:val="003C6571"/>
    <w:rsid w:val="003C66EF"/>
    <w:rsid w:val="003C67EC"/>
    <w:rsid w:val="003C6819"/>
    <w:rsid w:val="003C681A"/>
    <w:rsid w:val="003C6A77"/>
    <w:rsid w:val="003C6A8B"/>
    <w:rsid w:val="003C6B28"/>
    <w:rsid w:val="003C6B6E"/>
    <w:rsid w:val="003C6DB4"/>
    <w:rsid w:val="003C6DE3"/>
    <w:rsid w:val="003C6E5D"/>
    <w:rsid w:val="003C6F69"/>
    <w:rsid w:val="003C712A"/>
    <w:rsid w:val="003C72B7"/>
    <w:rsid w:val="003C737A"/>
    <w:rsid w:val="003C746C"/>
    <w:rsid w:val="003C74A3"/>
    <w:rsid w:val="003C74CC"/>
    <w:rsid w:val="003C74E9"/>
    <w:rsid w:val="003C763F"/>
    <w:rsid w:val="003C7645"/>
    <w:rsid w:val="003C766F"/>
    <w:rsid w:val="003C7762"/>
    <w:rsid w:val="003C78A8"/>
    <w:rsid w:val="003C79DF"/>
    <w:rsid w:val="003C7B81"/>
    <w:rsid w:val="003C7C82"/>
    <w:rsid w:val="003C7D1D"/>
    <w:rsid w:val="003C7D9B"/>
    <w:rsid w:val="003C7E85"/>
    <w:rsid w:val="003C7E87"/>
    <w:rsid w:val="003C7EEE"/>
    <w:rsid w:val="003C7F3F"/>
    <w:rsid w:val="003D0419"/>
    <w:rsid w:val="003D05B3"/>
    <w:rsid w:val="003D05FB"/>
    <w:rsid w:val="003D0687"/>
    <w:rsid w:val="003D0780"/>
    <w:rsid w:val="003D08FD"/>
    <w:rsid w:val="003D0929"/>
    <w:rsid w:val="003D09AB"/>
    <w:rsid w:val="003D0A80"/>
    <w:rsid w:val="003D0B2D"/>
    <w:rsid w:val="003D0BE4"/>
    <w:rsid w:val="003D0BE5"/>
    <w:rsid w:val="003D0E6B"/>
    <w:rsid w:val="003D0F3F"/>
    <w:rsid w:val="003D0FB2"/>
    <w:rsid w:val="003D10AE"/>
    <w:rsid w:val="003D1148"/>
    <w:rsid w:val="003D1303"/>
    <w:rsid w:val="003D143E"/>
    <w:rsid w:val="003D1494"/>
    <w:rsid w:val="003D16C2"/>
    <w:rsid w:val="003D17CE"/>
    <w:rsid w:val="003D17D3"/>
    <w:rsid w:val="003D1829"/>
    <w:rsid w:val="003D18D6"/>
    <w:rsid w:val="003D1D18"/>
    <w:rsid w:val="003D1E85"/>
    <w:rsid w:val="003D1ECD"/>
    <w:rsid w:val="003D1F8A"/>
    <w:rsid w:val="003D1FF2"/>
    <w:rsid w:val="003D2010"/>
    <w:rsid w:val="003D227D"/>
    <w:rsid w:val="003D22BB"/>
    <w:rsid w:val="003D230A"/>
    <w:rsid w:val="003D24B8"/>
    <w:rsid w:val="003D2581"/>
    <w:rsid w:val="003D25D5"/>
    <w:rsid w:val="003D26E0"/>
    <w:rsid w:val="003D27AA"/>
    <w:rsid w:val="003D27C7"/>
    <w:rsid w:val="003D28E0"/>
    <w:rsid w:val="003D2967"/>
    <w:rsid w:val="003D2AB9"/>
    <w:rsid w:val="003D2B0E"/>
    <w:rsid w:val="003D2C26"/>
    <w:rsid w:val="003D2C7B"/>
    <w:rsid w:val="003D2C9D"/>
    <w:rsid w:val="003D2CAC"/>
    <w:rsid w:val="003D2E8B"/>
    <w:rsid w:val="003D2F8B"/>
    <w:rsid w:val="003D2FAC"/>
    <w:rsid w:val="003D3036"/>
    <w:rsid w:val="003D32A6"/>
    <w:rsid w:val="003D3350"/>
    <w:rsid w:val="003D36C1"/>
    <w:rsid w:val="003D3B36"/>
    <w:rsid w:val="003D3BE3"/>
    <w:rsid w:val="003D3DB5"/>
    <w:rsid w:val="003D4107"/>
    <w:rsid w:val="003D4136"/>
    <w:rsid w:val="003D43A6"/>
    <w:rsid w:val="003D447C"/>
    <w:rsid w:val="003D449F"/>
    <w:rsid w:val="003D44F5"/>
    <w:rsid w:val="003D4556"/>
    <w:rsid w:val="003D455B"/>
    <w:rsid w:val="003D4610"/>
    <w:rsid w:val="003D46FC"/>
    <w:rsid w:val="003D4B8A"/>
    <w:rsid w:val="003D4B8C"/>
    <w:rsid w:val="003D4CAA"/>
    <w:rsid w:val="003D4CC5"/>
    <w:rsid w:val="003D4D15"/>
    <w:rsid w:val="003D4DDB"/>
    <w:rsid w:val="003D4F38"/>
    <w:rsid w:val="003D4FAC"/>
    <w:rsid w:val="003D51F6"/>
    <w:rsid w:val="003D5210"/>
    <w:rsid w:val="003D5330"/>
    <w:rsid w:val="003D53EB"/>
    <w:rsid w:val="003D5415"/>
    <w:rsid w:val="003D5568"/>
    <w:rsid w:val="003D55C9"/>
    <w:rsid w:val="003D5632"/>
    <w:rsid w:val="003D5775"/>
    <w:rsid w:val="003D5820"/>
    <w:rsid w:val="003D58DA"/>
    <w:rsid w:val="003D5C01"/>
    <w:rsid w:val="003D5CC1"/>
    <w:rsid w:val="003D5D35"/>
    <w:rsid w:val="003D5ED7"/>
    <w:rsid w:val="003D5F43"/>
    <w:rsid w:val="003D602D"/>
    <w:rsid w:val="003D6213"/>
    <w:rsid w:val="003D621E"/>
    <w:rsid w:val="003D6560"/>
    <w:rsid w:val="003D673A"/>
    <w:rsid w:val="003D684B"/>
    <w:rsid w:val="003D68BF"/>
    <w:rsid w:val="003D6AC7"/>
    <w:rsid w:val="003D6ADA"/>
    <w:rsid w:val="003D6B22"/>
    <w:rsid w:val="003D6C8A"/>
    <w:rsid w:val="003D6CF3"/>
    <w:rsid w:val="003D6D35"/>
    <w:rsid w:val="003D6EA7"/>
    <w:rsid w:val="003D6EE6"/>
    <w:rsid w:val="003D6F39"/>
    <w:rsid w:val="003D6F71"/>
    <w:rsid w:val="003D70ED"/>
    <w:rsid w:val="003D71AF"/>
    <w:rsid w:val="003D721F"/>
    <w:rsid w:val="003D72C1"/>
    <w:rsid w:val="003D72EC"/>
    <w:rsid w:val="003D7425"/>
    <w:rsid w:val="003D75A2"/>
    <w:rsid w:val="003D77AC"/>
    <w:rsid w:val="003D7860"/>
    <w:rsid w:val="003D79EE"/>
    <w:rsid w:val="003D7A76"/>
    <w:rsid w:val="003D7A90"/>
    <w:rsid w:val="003D7BB8"/>
    <w:rsid w:val="003D7C5C"/>
    <w:rsid w:val="003D7C8B"/>
    <w:rsid w:val="003D7DDA"/>
    <w:rsid w:val="003D7DF1"/>
    <w:rsid w:val="003D7E53"/>
    <w:rsid w:val="003D7F01"/>
    <w:rsid w:val="003D7F74"/>
    <w:rsid w:val="003D7F93"/>
    <w:rsid w:val="003E000D"/>
    <w:rsid w:val="003E0021"/>
    <w:rsid w:val="003E00DB"/>
    <w:rsid w:val="003E012E"/>
    <w:rsid w:val="003E013C"/>
    <w:rsid w:val="003E024A"/>
    <w:rsid w:val="003E026D"/>
    <w:rsid w:val="003E037C"/>
    <w:rsid w:val="003E0453"/>
    <w:rsid w:val="003E04FC"/>
    <w:rsid w:val="003E05A0"/>
    <w:rsid w:val="003E05CA"/>
    <w:rsid w:val="003E0C02"/>
    <w:rsid w:val="003E0C31"/>
    <w:rsid w:val="003E0C4E"/>
    <w:rsid w:val="003E0DEC"/>
    <w:rsid w:val="003E0F36"/>
    <w:rsid w:val="003E0FA3"/>
    <w:rsid w:val="003E1115"/>
    <w:rsid w:val="003E1283"/>
    <w:rsid w:val="003E138D"/>
    <w:rsid w:val="003E14AF"/>
    <w:rsid w:val="003E150B"/>
    <w:rsid w:val="003E1774"/>
    <w:rsid w:val="003E1811"/>
    <w:rsid w:val="003E18F9"/>
    <w:rsid w:val="003E1989"/>
    <w:rsid w:val="003E1B29"/>
    <w:rsid w:val="003E1BD0"/>
    <w:rsid w:val="003E1BE0"/>
    <w:rsid w:val="003E1C6B"/>
    <w:rsid w:val="003E1C94"/>
    <w:rsid w:val="003E1DF6"/>
    <w:rsid w:val="003E1E36"/>
    <w:rsid w:val="003E1FE3"/>
    <w:rsid w:val="003E206B"/>
    <w:rsid w:val="003E20C3"/>
    <w:rsid w:val="003E213B"/>
    <w:rsid w:val="003E218C"/>
    <w:rsid w:val="003E21DC"/>
    <w:rsid w:val="003E225A"/>
    <w:rsid w:val="003E2274"/>
    <w:rsid w:val="003E2485"/>
    <w:rsid w:val="003E25AC"/>
    <w:rsid w:val="003E25EB"/>
    <w:rsid w:val="003E271E"/>
    <w:rsid w:val="003E2890"/>
    <w:rsid w:val="003E290D"/>
    <w:rsid w:val="003E2974"/>
    <w:rsid w:val="003E2975"/>
    <w:rsid w:val="003E2991"/>
    <w:rsid w:val="003E2A59"/>
    <w:rsid w:val="003E2AF4"/>
    <w:rsid w:val="003E2C32"/>
    <w:rsid w:val="003E2C6F"/>
    <w:rsid w:val="003E2EE6"/>
    <w:rsid w:val="003E2F54"/>
    <w:rsid w:val="003E2F97"/>
    <w:rsid w:val="003E2FC6"/>
    <w:rsid w:val="003E30C0"/>
    <w:rsid w:val="003E3122"/>
    <w:rsid w:val="003E316F"/>
    <w:rsid w:val="003E318C"/>
    <w:rsid w:val="003E31CD"/>
    <w:rsid w:val="003E325A"/>
    <w:rsid w:val="003E328D"/>
    <w:rsid w:val="003E32A6"/>
    <w:rsid w:val="003E32CE"/>
    <w:rsid w:val="003E349E"/>
    <w:rsid w:val="003E357B"/>
    <w:rsid w:val="003E3759"/>
    <w:rsid w:val="003E3765"/>
    <w:rsid w:val="003E37AC"/>
    <w:rsid w:val="003E37E3"/>
    <w:rsid w:val="003E38ED"/>
    <w:rsid w:val="003E3A89"/>
    <w:rsid w:val="003E3AC6"/>
    <w:rsid w:val="003E3B15"/>
    <w:rsid w:val="003E3B1A"/>
    <w:rsid w:val="003E3CDF"/>
    <w:rsid w:val="003E3D6D"/>
    <w:rsid w:val="003E3E2F"/>
    <w:rsid w:val="003E3EAA"/>
    <w:rsid w:val="003E404D"/>
    <w:rsid w:val="003E410C"/>
    <w:rsid w:val="003E41BE"/>
    <w:rsid w:val="003E44CE"/>
    <w:rsid w:val="003E44EA"/>
    <w:rsid w:val="003E4504"/>
    <w:rsid w:val="003E454C"/>
    <w:rsid w:val="003E45A1"/>
    <w:rsid w:val="003E4786"/>
    <w:rsid w:val="003E4917"/>
    <w:rsid w:val="003E4A89"/>
    <w:rsid w:val="003E4A9A"/>
    <w:rsid w:val="003E4B62"/>
    <w:rsid w:val="003E4C4B"/>
    <w:rsid w:val="003E4D68"/>
    <w:rsid w:val="003E4E9D"/>
    <w:rsid w:val="003E5084"/>
    <w:rsid w:val="003E50D6"/>
    <w:rsid w:val="003E51DC"/>
    <w:rsid w:val="003E5325"/>
    <w:rsid w:val="003E53A2"/>
    <w:rsid w:val="003E540D"/>
    <w:rsid w:val="003E54A8"/>
    <w:rsid w:val="003E5539"/>
    <w:rsid w:val="003E55FF"/>
    <w:rsid w:val="003E5626"/>
    <w:rsid w:val="003E5726"/>
    <w:rsid w:val="003E57E7"/>
    <w:rsid w:val="003E598D"/>
    <w:rsid w:val="003E59CD"/>
    <w:rsid w:val="003E5B04"/>
    <w:rsid w:val="003E5B7B"/>
    <w:rsid w:val="003E5E59"/>
    <w:rsid w:val="003E5E73"/>
    <w:rsid w:val="003E5E7D"/>
    <w:rsid w:val="003E5F08"/>
    <w:rsid w:val="003E6115"/>
    <w:rsid w:val="003E625D"/>
    <w:rsid w:val="003E627B"/>
    <w:rsid w:val="003E63F0"/>
    <w:rsid w:val="003E64E6"/>
    <w:rsid w:val="003E65BD"/>
    <w:rsid w:val="003E6716"/>
    <w:rsid w:val="003E694F"/>
    <w:rsid w:val="003E69BC"/>
    <w:rsid w:val="003E69CD"/>
    <w:rsid w:val="003E6A21"/>
    <w:rsid w:val="003E6B95"/>
    <w:rsid w:val="003E6BAF"/>
    <w:rsid w:val="003E6CD3"/>
    <w:rsid w:val="003E6D0E"/>
    <w:rsid w:val="003E6F14"/>
    <w:rsid w:val="003E6F47"/>
    <w:rsid w:val="003E700A"/>
    <w:rsid w:val="003E704A"/>
    <w:rsid w:val="003E71A4"/>
    <w:rsid w:val="003E71E4"/>
    <w:rsid w:val="003E72B2"/>
    <w:rsid w:val="003E72BF"/>
    <w:rsid w:val="003E72FD"/>
    <w:rsid w:val="003E7319"/>
    <w:rsid w:val="003E736B"/>
    <w:rsid w:val="003E752E"/>
    <w:rsid w:val="003E7544"/>
    <w:rsid w:val="003E75A4"/>
    <w:rsid w:val="003E75F6"/>
    <w:rsid w:val="003E7613"/>
    <w:rsid w:val="003E76BB"/>
    <w:rsid w:val="003E76CA"/>
    <w:rsid w:val="003E7783"/>
    <w:rsid w:val="003E7A4E"/>
    <w:rsid w:val="003E7AC7"/>
    <w:rsid w:val="003E7D44"/>
    <w:rsid w:val="003E7E74"/>
    <w:rsid w:val="003E7EC2"/>
    <w:rsid w:val="003F037E"/>
    <w:rsid w:val="003F0476"/>
    <w:rsid w:val="003F0705"/>
    <w:rsid w:val="003F078A"/>
    <w:rsid w:val="003F08F1"/>
    <w:rsid w:val="003F0907"/>
    <w:rsid w:val="003F0A51"/>
    <w:rsid w:val="003F0B37"/>
    <w:rsid w:val="003F0D29"/>
    <w:rsid w:val="003F0D3D"/>
    <w:rsid w:val="003F0D7F"/>
    <w:rsid w:val="003F0DFD"/>
    <w:rsid w:val="003F0F22"/>
    <w:rsid w:val="003F1287"/>
    <w:rsid w:val="003F1394"/>
    <w:rsid w:val="003F13BC"/>
    <w:rsid w:val="003F13E1"/>
    <w:rsid w:val="003F1510"/>
    <w:rsid w:val="003F1581"/>
    <w:rsid w:val="003F16E5"/>
    <w:rsid w:val="003F17EF"/>
    <w:rsid w:val="003F195F"/>
    <w:rsid w:val="003F1A32"/>
    <w:rsid w:val="003F1AC9"/>
    <w:rsid w:val="003F1B68"/>
    <w:rsid w:val="003F1B7C"/>
    <w:rsid w:val="003F1C5E"/>
    <w:rsid w:val="003F1EFB"/>
    <w:rsid w:val="003F1F38"/>
    <w:rsid w:val="003F2086"/>
    <w:rsid w:val="003F2114"/>
    <w:rsid w:val="003F2342"/>
    <w:rsid w:val="003F23F1"/>
    <w:rsid w:val="003F266D"/>
    <w:rsid w:val="003F2757"/>
    <w:rsid w:val="003F2881"/>
    <w:rsid w:val="003F2AD4"/>
    <w:rsid w:val="003F2AEA"/>
    <w:rsid w:val="003F2DD4"/>
    <w:rsid w:val="003F2EA6"/>
    <w:rsid w:val="003F2F53"/>
    <w:rsid w:val="003F2FCF"/>
    <w:rsid w:val="003F338D"/>
    <w:rsid w:val="003F34A0"/>
    <w:rsid w:val="003F367E"/>
    <w:rsid w:val="003F36D5"/>
    <w:rsid w:val="003F3742"/>
    <w:rsid w:val="003F391D"/>
    <w:rsid w:val="003F3A72"/>
    <w:rsid w:val="003F3A7F"/>
    <w:rsid w:val="003F3A97"/>
    <w:rsid w:val="003F3C9A"/>
    <w:rsid w:val="003F3EFB"/>
    <w:rsid w:val="003F3F01"/>
    <w:rsid w:val="003F3F84"/>
    <w:rsid w:val="003F4073"/>
    <w:rsid w:val="003F40B1"/>
    <w:rsid w:val="003F416F"/>
    <w:rsid w:val="003F4224"/>
    <w:rsid w:val="003F45DA"/>
    <w:rsid w:val="003F465D"/>
    <w:rsid w:val="003F46C5"/>
    <w:rsid w:val="003F4709"/>
    <w:rsid w:val="003F4761"/>
    <w:rsid w:val="003F47F7"/>
    <w:rsid w:val="003F4911"/>
    <w:rsid w:val="003F49E6"/>
    <w:rsid w:val="003F4A2C"/>
    <w:rsid w:val="003F4A33"/>
    <w:rsid w:val="003F4ABD"/>
    <w:rsid w:val="003F4B4A"/>
    <w:rsid w:val="003F4C02"/>
    <w:rsid w:val="003F4C5D"/>
    <w:rsid w:val="003F4D2D"/>
    <w:rsid w:val="003F4DE6"/>
    <w:rsid w:val="003F4E17"/>
    <w:rsid w:val="003F5008"/>
    <w:rsid w:val="003F504B"/>
    <w:rsid w:val="003F5202"/>
    <w:rsid w:val="003F52BD"/>
    <w:rsid w:val="003F53DD"/>
    <w:rsid w:val="003F542E"/>
    <w:rsid w:val="003F55E2"/>
    <w:rsid w:val="003F56A9"/>
    <w:rsid w:val="003F56EF"/>
    <w:rsid w:val="003F5780"/>
    <w:rsid w:val="003F58E3"/>
    <w:rsid w:val="003F5B36"/>
    <w:rsid w:val="003F5BE4"/>
    <w:rsid w:val="003F5BE5"/>
    <w:rsid w:val="003F5C56"/>
    <w:rsid w:val="003F5E66"/>
    <w:rsid w:val="003F5F76"/>
    <w:rsid w:val="003F5FEC"/>
    <w:rsid w:val="003F6226"/>
    <w:rsid w:val="003F62F4"/>
    <w:rsid w:val="003F630A"/>
    <w:rsid w:val="003F63B6"/>
    <w:rsid w:val="003F64A9"/>
    <w:rsid w:val="003F66BF"/>
    <w:rsid w:val="003F6AC3"/>
    <w:rsid w:val="003F6BF8"/>
    <w:rsid w:val="003F6C14"/>
    <w:rsid w:val="003F6C6E"/>
    <w:rsid w:val="003F6D14"/>
    <w:rsid w:val="003F6D7F"/>
    <w:rsid w:val="003F6F56"/>
    <w:rsid w:val="003F6F93"/>
    <w:rsid w:val="003F6FBF"/>
    <w:rsid w:val="003F6FF3"/>
    <w:rsid w:val="003F734C"/>
    <w:rsid w:val="003F7663"/>
    <w:rsid w:val="003F7939"/>
    <w:rsid w:val="003F7BF6"/>
    <w:rsid w:val="003F7CBD"/>
    <w:rsid w:val="003F7CE1"/>
    <w:rsid w:val="003F7DA4"/>
    <w:rsid w:val="003F7E33"/>
    <w:rsid w:val="003F7EA6"/>
    <w:rsid w:val="00400114"/>
    <w:rsid w:val="00400148"/>
    <w:rsid w:val="004001AA"/>
    <w:rsid w:val="00400278"/>
    <w:rsid w:val="004004FD"/>
    <w:rsid w:val="004006F2"/>
    <w:rsid w:val="004007C7"/>
    <w:rsid w:val="00400807"/>
    <w:rsid w:val="00400879"/>
    <w:rsid w:val="00400971"/>
    <w:rsid w:val="00400F21"/>
    <w:rsid w:val="00400F81"/>
    <w:rsid w:val="00400FB4"/>
    <w:rsid w:val="00401161"/>
    <w:rsid w:val="004011D5"/>
    <w:rsid w:val="00401231"/>
    <w:rsid w:val="004013A3"/>
    <w:rsid w:val="0040146C"/>
    <w:rsid w:val="00401500"/>
    <w:rsid w:val="004016AC"/>
    <w:rsid w:val="004017DE"/>
    <w:rsid w:val="00401802"/>
    <w:rsid w:val="00401BF9"/>
    <w:rsid w:val="00401DE9"/>
    <w:rsid w:val="00401E98"/>
    <w:rsid w:val="00401F21"/>
    <w:rsid w:val="004020D2"/>
    <w:rsid w:val="0040230D"/>
    <w:rsid w:val="00402316"/>
    <w:rsid w:val="00402372"/>
    <w:rsid w:val="00402428"/>
    <w:rsid w:val="004025BD"/>
    <w:rsid w:val="004025E6"/>
    <w:rsid w:val="00402678"/>
    <w:rsid w:val="0040280A"/>
    <w:rsid w:val="0040280F"/>
    <w:rsid w:val="004028B1"/>
    <w:rsid w:val="0040293D"/>
    <w:rsid w:val="004029B7"/>
    <w:rsid w:val="00402A61"/>
    <w:rsid w:val="00402AE3"/>
    <w:rsid w:val="00402B5D"/>
    <w:rsid w:val="00402BF4"/>
    <w:rsid w:val="00402C39"/>
    <w:rsid w:val="00402C7B"/>
    <w:rsid w:val="00402CFA"/>
    <w:rsid w:val="00402E84"/>
    <w:rsid w:val="00402EBF"/>
    <w:rsid w:val="00402F04"/>
    <w:rsid w:val="00402F77"/>
    <w:rsid w:val="004030E8"/>
    <w:rsid w:val="00403243"/>
    <w:rsid w:val="00403295"/>
    <w:rsid w:val="004034EF"/>
    <w:rsid w:val="00403660"/>
    <w:rsid w:val="0040395B"/>
    <w:rsid w:val="00403AD4"/>
    <w:rsid w:val="00403ADB"/>
    <w:rsid w:val="00403C0F"/>
    <w:rsid w:val="00403C93"/>
    <w:rsid w:val="00403E25"/>
    <w:rsid w:val="00404231"/>
    <w:rsid w:val="0040424E"/>
    <w:rsid w:val="00404398"/>
    <w:rsid w:val="00404433"/>
    <w:rsid w:val="00404540"/>
    <w:rsid w:val="004046CC"/>
    <w:rsid w:val="004046F9"/>
    <w:rsid w:val="004047B5"/>
    <w:rsid w:val="004047EF"/>
    <w:rsid w:val="00404A4E"/>
    <w:rsid w:val="00404ADB"/>
    <w:rsid w:val="00404B5B"/>
    <w:rsid w:val="00404C3A"/>
    <w:rsid w:val="00404C94"/>
    <w:rsid w:val="00404DD2"/>
    <w:rsid w:val="00404F96"/>
    <w:rsid w:val="00404FEA"/>
    <w:rsid w:val="00405030"/>
    <w:rsid w:val="0040506C"/>
    <w:rsid w:val="00405157"/>
    <w:rsid w:val="0040515E"/>
    <w:rsid w:val="00405400"/>
    <w:rsid w:val="00405422"/>
    <w:rsid w:val="00405548"/>
    <w:rsid w:val="00405554"/>
    <w:rsid w:val="00405675"/>
    <w:rsid w:val="00405753"/>
    <w:rsid w:val="004057E2"/>
    <w:rsid w:val="0040588B"/>
    <w:rsid w:val="004058DD"/>
    <w:rsid w:val="0040598F"/>
    <w:rsid w:val="00405AB9"/>
    <w:rsid w:val="00405B16"/>
    <w:rsid w:val="00405B50"/>
    <w:rsid w:val="00405CF6"/>
    <w:rsid w:val="00405CF8"/>
    <w:rsid w:val="00405DC8"/>
    <w:rsid w:val="00405DFC"/>
    <w:rsid w:val="00405F68"/>
    <w:rsid w:val="00406116"/>
    <w:rsid w:val="0040624F"/>
    <w:rsid w:val="004062B7"/>
    <w:rsid w:val="0040657D"/>
    <w:rsid w:val="004066A4"/>
    <w:rsid w:val="004066C8"/>
    <w:rsid w:val="004066CA"/>
    <w:rsid w:val="0040674D"/>
    <w:rsid w:val="0040677C"/>
    <w:rsid w:val="004067CB"/>
    <w:rsid w:val="00406812"/>
    <w:rsid w:val="004069AB"/>
    <w:rsid w:val="00406BC2"/>
    <w:rsid w:val="00406CD9"/>
    <w:rsid w:val="00406E0A"/>
    <w:rsid w:val="00406E67"/>
    <w:rsid w:val="00406E97"/>
    <w:rsid w:val="00406F58"/>
    <w:rsid w:val="00407000"/>
    <w:rsid w:val="0040710D"/>
    <w:rsid w:val="004071C4"/>
    <w:rsid w:val="00407244"/>
    <w:rsid w:val="004073F0"/>
    <w:rsid w:val="0040752F"/>
    <w:rsid w:val="00407659"/>
    <w:rsid w:val="0040771C"/>
    <w:rsid w:val="00407986"/>
    <w:rsid w:val="004079DA"/>
    <w:rsid w:val="00407A46"/>
    <w:rsid w:val="00407BC2"/>
    <w:rsid w:val="00407C7A"/>
    <w:rsid w:val="00407FA3"/>
    <w:rsid w:val="0041001A"/>
    <w:rsid w:val="0041011A"/>
    <w:rsid w:val="004101AA"/>
    <w:rsid w:val="0041022E"/>
    <w:rsid w:val="004102F8"/>
    <w:rsid w:val="004103FF"/>
    <w:rsid w:val="004104C8"/>
    <w:rsid w:val="00410524"/>
    <w:rsid w:val="004105F2"/>
    <w:rsid w:val="004106A3"/>
    <w:rsid w:val="0041074E"/>
    <w:rsid w:val="004107AE"/>
    <w:rsid w:val="00410915"/>
    <w:rsid w:val="00410916"/>
    <w:rsid w:val="00410A6D"/>
    <w:rsid w:val="00410AD7"/>
    <w:rsid w:val="00410B61"/>
    <w:rsid w:val="00410B72"/>
    <w:rsid w:val="00410C15"/>
    <w:rsid w:val="00410CA4"/>
    <w:rsid w:val="00410D2C"/>
    <w:rsid w:val="00410D6B"/>
    <w:rsid w:val="00410DC3"/>
    <w:rsid w:val="00410E9B"/>
    <w:rsid w:val="0041106B"/>
    <w:rsid w:val="00411165"/>
    <w:rsid w:val="004111A0"/>
    <w:rsid w:val="004112EF"/>
    <w:rsid w:val="004114D9"/>
    <w:rsid w:val="004115C5"/>
    <w:rsid w:val="00411742"/>
    <w:rsid w:val="004117B8"/>
    <w:rsid w:val="004117F2"/>
    <w:rsid w:val="0041196E"/>
    <w:rsid w:val="004119ED"/>
    <w:rsid w:val="00411AF3"/>
    <w:rsid w:val="00411B10"/>
    <w:rsid w:val="00411BB7"/>
    <w:rsid w:val="00411C90"/>
    <w:rsid w:val="00411D28"/>
    <w:rsid w:val="00411F16"/>
    <w:rsid w:val="00411F1F"/>
    <w:rsid w:val="00411F9C"/>
    <w:rsid w:val="00412053"/>
    <w:rsid w:val="00412120"/>
    <w:rsid w:val="00412547"/>
    <w:rsid w:val="0041257A"/>
    <w:rsid w:val="004125B2"/>
    <w:rsid w:val="004125E5"/>
    <w:rsid w:val="004126A3"/>
    <w:rsid w:val="004127A3"/>
    <w:rsid w:val="004128F7"/>
    <w:rsid w:val="004129C3"/>
    <w:rsid w:val="004129FF"/>
    <w:rsid w:val="00412C06"/>
    <w:rsid w:val="00412C41"/>
    <w:rsid w:val="00412E05"/>
    <w:rsid w:val="00412E98"/>
    <w:rsid w:val="00412ECA"/>
    <w:rsid w:val="00412F2A"/>
    <w:rsid w:val="00412F46"/>
    <w:rsid w:val="00412F5A"/>
    <w:rsid w:val="0041309D"/>
    <w:rsid w:val="004130C0"/>
    <w:rsid w:val="004133AE"/>
    <w:rsid w:val="00413705"/>
    <w:rsid w:val="00413820"/>
    <w:rsid w:val="0041386E"/>
    <w:rsid w:val="004138A7"/>
    <w:rsid w:val="004138CA"/>
    <w:rsid w:val="004138D2"/>
    <w:rsid w:val="004139C5"/>
    <w:rsid w:val="00413B4B"/>
    <w:rsid w:val="00413F3B"/>
    <w:rsid w:val="00413FDD"/>
    <w:rsid w:val="004140AB"/>
    <w:rsid w:val="004142CB"/>
    <w:rsid w:val="004143EF"/>
    <w:rsid w:val="00414429"/>
    <w:rsid w:val="0041446B"/>
    <w:rsid w:val="004144DF"/>
    <w:rsid w:val="004145D8"/>
    <w:rsid w:val="0041471C"/>
    <w:rsid w:val="0041472D"/>
    <w:rsid w:val="00414810"/>
    <w:rsid w:val="0041493C"/>
    <w:rsid w:val="004149CB"/>
    <w:rsid w:val="004149D3"/>
    <w:rsid w:val="00414B00"/>
    <w:rsid w:val="00414C5D"/>
    <w:rsid w:val="00414C76"/>
    <w:rsid w:val="00414CC9"/>
    <w:rsid w:val="00414CCC"/>
    <w:rsid w:val="00414DFA"/>
    <w:rsid w:val="00414F66"/>
    <w:rsid w:val="00414FE4"/>
    <w:rsid w:val="00414FEE"/>
    <w:rsid w:val="00415051"/>
    <w:rsid w:val="0041505B"/>
    <w:rsid w:val="00415248"/>
    <w:rsid w:val="00415251"/>
    <w:rsid w:val="004152F9"/>
    <w:rsid w:val="004153DE"/>
    <w:rsid w:val="0041541F"/>
    <w:rsid w:val="00415493"/>
    <w:rsid w:val="00415591"/>
    <w:rsid w:val="004157A2"/>
    <w:rsid w:val="00415828"/>
    <w:rsid w:val="0041582F"/>
    <w:rsid w:val="00415934"/>
    <w:rsid w:val="00415A59"/>
    <w:rsid w:val="00415B09"/>
    <w:rsid w:val="00415B85"/>
    <w:rsid w:val="00415C4C"/>
    <w:rsid w:val="00415CD9"/>
    <w:rsid w:val="00415DCC"/>
    <w:rsid w:val="00415F2F"/>
    <w:rsid w:val="00415F6D"/>
    <w:rsid w:val="004162B6"/>
    <w:rsid w:val="00416370"/>
    <w:rsid w:val="0041641F"/>
    <w:rsid w:val="004164E0"/>
    <w:rsid w:val="004165C4"/>
    <w:rsid w:val="00416628"/>
    <w:rsid w:val="00416772"/>
    <w:rsid w:val="004167EC"/>
    <w:rsid w:val="00416859"/>
    <w:rsid w:val="00416865"/>
    <w:rsid w:val="004168BD"/>
    <w:rsid w:val="00416934"/>
    <w:rsid w:val="00416B2A"/>
    <w:rsid w:val="00416B67"/>
    <w:rsid w:val="00416BD8"/>
    <w:rsid w:val="00416E3A"/>
    <w:rsid w:val="00416E3D"/>
    <w:rsid w:val="00416E83"/>
    <w:rsid w:val="00416EBB"/>
    <w:rsid w:val="0041712C"/>
    <w:rsid w:val="0041726A"/>
    <w:rsid w:val="0041733F"/>
    <w:rsid w:val="00417374"/>
    <w:rsid w:val="004173B2"/>
    <w:rsid w:val="0041745C"/>
    <w:rsid w:val="00417475"/>
    <w:rsid w:val="004174C1"/>
    <w:rsid w:val="004175E9"/>
    <w:rsid w:val="0041761D"/>
    <w:rsid w:val="0041770C"/>
    <w:rsid w:val="00417837"/>
    <w:rsid w:val="00417863"/>
    <w:rsid w:val="004178E5"/>
    <w:rsid w:val="0041799C"/>
    <w:rsid w:val="00417CA7"/>
    <w:rsid w:val="00417D06"/>
    <w:rsid w:val="00417D14"/>
    <w:rsid w:val="00417FBA"/>
    <w:rsid w:val="00417FBB"/>
    <w:rsid w:val="00417FE9"/>
    <w:rsid w:val="00420011"/>
    <w:rsid w:val="00420055"/>
    <w:rsid w:val="004200E0"/>
    <w:rsid w:val="0042019B"/>
    <w:rsid w:val="004204BF"/>
    <w:rsid w:val="004204DC"/>
    <w:rsid w:val="004205AB"/>
    <w:rsid w:val="004205FA"/>
    <w:rsid w:val="00420693"/>
    <w:rsid w:val="00420788"/>
    <w:rsid w:val="004207CF"/>
    <w:rsid w:val="00420802"/>
    <w:rsid w:val="00420A02"/>
    <w:rsid w:val="00420A3F"/>
    <w:rsid w:val="00420AB1"/>
    <w:rsid w:val="00420B16"/>
    <w:rsid w:val="00420B72"/>
    <w:rsid w:val="00420E46"/>
    <w:rsid w:val="00420F86"/>
    <w:rsid w:val="00421005"/>
    <w:rsid w:val="0042100E"/>
    <w:rsid w:val="0042108F"/>
    <w:rsid w:val="00421136"/>
    <w:rsid w:val="0042116E"/>
    <w:rsid w:val="004212AF"/>
    <w:rsid w:val="00421305"/>
    <w:rsid w:val="004213FF"/>
    <w:rsid w:val="0042142C"/>
    <w:rsid w:val="00421501"/>
    <w:rsid w:val="004215EF"/>
    <w:rsid w:val="0042177F"/>
    <w:rsid w:val="0042183B"/>
    <w:rsid w:val="0042194E"/>
    <w:rsid w:val="00421971"/>
    <w:rsid w:val="0042198E"/>
    <w:rsid w:val="00421AD3"/>
    <w:rsid w:val="00421C3A"/>
    <w:rsid w:val="00421CEB"/>
    <w:rsid w:val="00421E14"/>
    <w:rsid w:val="00421EF7"/>
    <w:rsid w:val="00421F5B"/>
    <w:rsid w:val="0042234B"/>
    <w:rsid w:val="004223AE"/>
    <w:rsid w:val="00422458"/>
    <w:rsid w:val="004224A0"/>
    <w:rsid w:val="004225A2"/>
    <w:rsid w:val="00422623"/>
    <w:rsid w:val="0042262B"/>
    <w:rsid w:val="0042265D"/>
    <w:rsid w:val="0042272D"/>
    <w:rsid w:val="004227BE"/>
    <w:rsid w:val="0042280C"/>
    <w:rsid w:val="00422825"/>
    <w:rsid w:val="00422916"/>
    <w:rsid w:val="00422A04"/>
    <w:rsid w:val="00422A61"/>
    <w:rsid w:val="00422ACA"/>
    <w:rsid w:val="00422B54"/>
    <w:rsid w:val="00422C26"/>
    <w:rsid w:val="00422D0E"/>
    <w:rsid w:val="00422DF8"/>
    <w:rsid w:val="00422E13"/>
    <w:rsid w:val="004232D7"/>
    <w:rsid w:val="0042339D"/>
    <w:rsid w:val="00423433"/>
    <w:rsid w:val="00423570"/>
    <w:rsid w:val="0042359E"/>
    <w:rsid w:val="004235BC"/>
    <w:rsid w:val="004235FA"/>
    <w:rsid w:val="0042361C"/>
    <w:rsid w:val="0042367D"/>
    <w:rsid w:val="0042376D"/>
    <w:rsid w:val="0042380A"/>
    <w:rsid w:val="00423850"/>
    <w:rsid w:val="00423AC7"/>
    <w:rsid w:val="00423AFB"/>
    <w:rsid w:val="00423BE9"/>
    <w:rsid w:val="00423C1A"/>
    <w:rsid w:val="00423E30"/>
    <w:rsid w:val="00423F80"/>
    <w:rsid w:val="0042411B"/>
    <w:rsid w:val="00424188"/>
    <w:rsid w:val="0042426E"/>
    <w:rsid w:val="00424364"/>
    <w:rsid w:val="004243D6"/>
    <w:rsid w:val="0042467A"/>
    <w:rsid w:val="00424716"/>
    <w:rsid w:val="00424722"/>
    <w:rsid w:val="004247CF"/>
    <w:rsid w:val="0042490E"/>
    <w:rsid w:val="00424A0C"/>
    <w:rsid w:val="00424AAC"/>
    <w:rsid w:val="00424B0B"/>
    <w:rsid w:val="00424BB7"/>
    <w:rsid w:val="00424D1B"/>
    <w:rsid w:val="00424EED"/>
    <w:rsid w:val="00424F3E"/>
    <w:rsid w:val="004250DB"/>
    <w:rsid w:val="00425158"/>
    <w:rsid w:val="004251E8"/>
    <w:rsid w:val="00425447"/>
    <w:rsid w:val="004254DB"/>
    <w:rsid w:val="004254DE"/>
    <w:rsid w:val="0042556F"/>
    <w:rsid w:val="00425815"/>
    <w:rsid w:val="004259FF"/>
    <w:rsid w:val="00425AA2"/>
    <w:rsid w:val="00425C6F"/>
    <w:rsid w:val="00425C7E"/>
    <w:rsid w:val="00425CAE"/>
    <w:rsid w:val="00425D38"/>
    <w:rsid w:val="00425D80"/>
    <w:rsid w:val="00425EA2"/>
    <w:rsid w:val="0042611D"/>
    <w:rsid w:val="004261C6"/>
    <w:rsid w:val="00426270"/>
    <w:rsid w:val="004262BD"/>
    <w:rsid w:val="00426350"/>
    <w:rsid w:val="004263E5"/>
    <w:rsid w:val="004265AC"/>
    <w:rsid w:val="00426649"/>
    <w:rsid w:val="0042666A"/>
    <w:rsid w:val="004267C4"/>
    <w:rsid w:val="0042695C"/>
    <w:rsid w:val="00426977"/>
    <w:rsid w:val="004269AF"/>
    <w:rsid w:val="00426BE9"/>
    <w:rsid w:val="00426BEF"/>
    <w:rsid w:val="00426C40"/>
    <w:rsid w:val="00426C4C"/>
    <w:rsid w:val="00426D55"/>
    <w:rsid w:val="00426E1D"/>
    <w:rsid w:val="004270EC"/>
    <w:rsid w:val="004271ED"/>
    <w:rsid w:val="00427200"/>
    <w:rsid w:val="004274A5"/>
    <w:rsid w:val="0042766A"/>
    <w:rsid w:val="0042775E"/>
    <w:rsid w:val="004277D3"/>
    <w:rsid w:val="0042783A"/>
    <w:rsid w:val="004278A2"/>
    <w:rsid w:val="004278E6"/>
    <w:rsid w:val="00427947"/>
    <w:rsid w:val="00427AC9"/>
    <w:rsid w:val="00427BAD"/>
    <w:rsid w:val="00427C55"/>
    <w:rsid w:val="00427CAF"/>
    <w:rsid w:val="00427CE5"/>
    <w:rsid w:val="00427D71"/>
    <w:rsid w:val="00427E13"/>
    <w:rsid w:val="00427FAC"/>
    <w:rsid w:val="00430034"/>
    <w:rsid w:val="00430516"/>
    <w:rsid w:val="0043057E"/>
    <w:rsid w:val="00430582"/>
    <w:rsid w:val="004305DE"/>
    <w:rsid w:val="004306CD"/>
    <w:rsid w:val="00430753"/>
    <w:rsid w:val="004308D2"/>
    <w:rsid w:val="004308D7"/>
    <w:rsid w:val="0043094B"/>
    <w:rsid w:val="00430989"/>
    <w:rsid w:val="00430C77"/>
    <w:rsid w:val="00430C9D"/>
    <w:rsid w:val="00430D0A"/>
    <w:rsid w:val="00430D41"/>
    <w:rsid w:val="00430E60"/>
    <w:rsid w:val="0043118B"/>
    <w:rsid w:val="004311ED"/>
    <w:rsid w:val="0043125C"/>
    <w:rsid w:val="004312B2"/>
    <w:rsid w:val="00431300"/>
    <w:rsid w:val="0043146F"/>
    <w:rsid w:val="0043150C"/>
    <w:rsid w:val="00431727"/>
    <w:rsid w:val="00431742"/>
    <w:rsid w:val="0043176A"/>
    <w:rsid w:val="004318D6"/>
    <w:rsid w:val="00431A25"/>
    <w:rsid w:val="00431A38"/>
    <w:rsid w:val="00431C1F"/>
    <w:rsid w:val="00431C71"/>
    <w:rsid w:val="00431DDB"/>
    <w:rsid w:val="00431E42"/>
    <w:rsid w:val="00431ECB"/>
    <w:rsid w:val="00431EF5"/>
    <w:rsid w:val="004320AB"/>
    <w:rsid w:val="004320B6"/>
    <w:rsid w:val="0043215E"/>
    <w:rsid w:val="0043220F"/>
    <w:rsid w:val="00432302"/>
    <w:rsid w:val="00432309"/>
    <w:rsid w:val="004323B2"/>
    <w:rsid w:val="00432666"/>
    <w:rsid w:val="004326E9"/>
    <w:rsid w:val="0043270F"/>
    <w:rsid w:val="004327CF"/>
    <w:rsid w:val="00432830"/>
    <w:rsid w:val="0043297C"/>
    <w:rsid w:val="004330F9"/>
    <w:rsid w:val="0043329F"/>
    <w:rsid w:val="004332F2"/>
    <w:rsid w:val="00433317"/>
    <w:rsid w:val="00433406"/>
    <w:rsid w:val="0043343E"/>
    <w:rsid w:val="004337AE"/>
    <w:rsid w:val="004337DB"/>
    <w:rsid w:val="004339D9"/>
    <w:rsid w:val="00433A54"/>
    <w:rsid w:val="00433BF3"/>
    <w:rsid w:val="00433C20"/>
    <w:rsid w:val="00433D85"/>
    <w:rsid w:val="00433E1B"/>
    <w:rsid w:val="00433F01"/>
    <w:rsid w:val="004341E2"/>
    <w:rsid w:val="00434295"/>
    <w:rsid w:val="00434397"/>
    <w:rsid w:val="0043439E"/>
    <w:rsid w:val="0043493B"/>
    <w:rsid w:val="0043493D"/>
    <w:rsid w:val="00434998"/>
    <w:rsid w:val="00434B49"/>
    <w:rsid w:val="00434D0E"/>
    <w:rsid w:val="00434E79"/>
    <w:rsid w:val="00434ED2"/>
    <w:rsid w:val="00434EEE"/>
    <w:rsid w:val="00434F5D"/>
    <w:rsid w:val="004350C0"/>
    <w:rsid w:val="004351D4"/>
    <w:rsid w:val="0043533D"/>
    <w:rsid w:val="004354A3"/>
    <w:rsid w:val="004355CB"/>
    <w:rsid w:val="00435637"/>
    <w:rsid w:val="00435693"/>
    <w:rsid w:val="004356E7"/>
    <w:rsid w:val="00435794"/>
    <w:rsid w:val="004357A9"/>
    <w:rsid w:val="004357B8"/>
    <w:rsid w:val="0043582C"/>
    <w:rsid w:val="00435886"/>
    <w:rsid w:val="00435941"/>
    <w:rsid w:val="004359D1"/>
    <w:rsid w:val="00435D6B"/>
    <w:rsid w:val="00435DA8"/>
    <w:rsid w:val="00435E0E"/>
    <w:rsid w:val="00435EDE"/>
    <w:rsid w:val="00435F3F"/>
    <w:rsid w:val="00435F55"/>
    <w:rsid w:val="00435FBE"/>
    <w:rsid w:val="004360B2"/>
    <w:rsid w:val="00436219"/>
    <w:rsid w:val="004363AE"/>
    <w:rsid w:val="004363F8"/>
    <w:rsid w:val="00436519"/>
    <w:rsid w:val="00436772"/>
    <w:rsid w:val="00436898"/>
    <w:rsid w:val="00436927"/>
    <w:rsid w:val="004369FF"/>
    <w:rsid w:val="00436C43"/>
    <w:rsid w:val="00436E70"/>
    <w:rsid w:val="00436E86"/>
    <w:rsid w:val="00436ECF"/>
    <w:rsid w:val="00436FDB"/>
    <w:rsid w:val="00437005"/>
    <w:rsid w:val="004370C8"/>
    <w:rsid w:val="00437229"/>
    <w:rsid w:val="0043724A"/>
    <w:rsid w:val="00437290"/>
    <w:rsid w:val="004374F3"/>
    <w:rsid w:val="00437528"/>
    <w:rsid w:val="004375CD"/>
    <w:rsid w:val="00437627"/>
    <w:rsid w:val="004376E4"/>
    <w:rsid w:val="004376E9"/>
    <w:rsid w:val="00437841"/>
    <w:rsid w:val="00437945"/>
    <w:rsid w:val="00437BC3"/>
    <w:rsid w:val="00437C6E"/>
    <w:rsid w:val="00437D87"/>
    <w:rsid w:val="00437DF6"/>
    <w:rsid w:val="00437E27"/>
    <w:rsid w:val="00437E6B"/>
    <w:rsid w:val="00437F09"/>
    <w:rsid w:val="00437F11"/>
    <w:rsid w:val="00437F80"/>
    <w:rsid w:val="00440042"/>
    <w:rsid w:val="004400E1"/>
    <w:rsid w:val="0044011A"/>
    <w:rsid w:val="00440182"/>
    <w:rsid w:val="004401F9"/>
    <w:rsid w:val="00440280"/>
    <w:rsid w:val="004402B1"/>
    <w:rsid w:val="00440361"/>
    <w:rsid w:val="0044038F"/>
    <w:rsid w:val="0044042F"/>
    <w:rsid w:val="0044047F"/>
    <w:rsid w:val="00440681"/>
    <w:rsid w:val="004407A9"/>
    <w:rsid w:val="0044081A"/>
    <w:rsid w:val="00440829"/>
    <w:rsid w:val="0044099F"/>
    <w:rsid w:val="00440BD2"/>
    <w:rsid w:val="00440C35"/>
    <w:rsid w:val="00440C85"/>
    <w:rsid w:val="00440CED"/>
    <w:rsid w:val="00440EE8"/>
    <w:rsid w:val="00440FDC"/>
    <w:rsid w:val="0044114D"/>
    <w:rsid w:val="00441157"/>
    <w:rsid w:val="0044134B"/>
    <w:rsid w:val="00441378"/>
    <w:rsid w:val="004413C2"/>
    <w:rsid w:val="004414D7"/>
    <w:rsid w:val="004414E7"/>
    <w:rsid w:val="00441556"/>
    <w:rsid w:val="0044168E"/>
    <w:rsid w:val="004416CE"/>
    <w:rsid w:val="004417A6"/>
    <w:rsid w:val="004417B9"/>
    <w:rsid w:val="004418C5"/>
    <w:rsid w:val="004419AB"/>
    <w:rsid w:val="004419C1"/>
    <w:rsid w:val="00441A06"/>
    <w:rsid w:val="00441A5B"/>
    <w:rsid w:val="00441BFB"/>
    <w:rsid w:val="00441C1F"/>
    <w:rsid w:val="00441DE6"/>
    <w:rsid w:val="00441DF7"/>
    <w:rsid w:val="00441E15"/>
    <w:rsid w:val="00441F7A"/>
    <w:rsid w:val="0044200C"/>
    <w:rsid w:val="004420B8"/>
    <w:rsid w:val="004420CB"/>
    <w:rsid w:val="004424D2"/>
    <w:rsid w:val="00442530"/>
    <w:rsid w:val="00442683"/>
    <w:rsid w:val="00442760"/>
    <w:rsid w:val="00442842"/>
    <w:rsid w:val="0044286E"/>
    <w:rsid w:val="004428E1"/>
    <w:rsid w:val="004428F4"/>
    <w:rsid w:val="00442BE0"/>
    <w:rsid w:val="00442E28"/>
    <w:rsid w:val="00442EF3"/>
    <w:rsid w:val="00442F3C"/>
    <w:rsid w:val="00442F6C"/>
    <w:rsid w:val="00442FBA"/>
    <w:rsid w:val="00442FCB"/>
    <w:rsid w:val="00443137"/>
    <w:rsid w:val="004431BC"/>
    <w:rsid w:val="004431D2"/>
    <w:rsid w:val="004433D3"/>
    <w:rsid w:val="00443408"/>
    <w:rsid w:val="0044347A"/>
    <w:rsid w:val="004434E4"/>
    <w:rsid w:val="00443572"/>
    <w:rsid w:val="004435A7"/>
    <w:rsid w:val="00443730"/>
    <w:rsid w:val="0044378B"/>
    <w:rsid w:val="00443909"/>
    <w:rsid w:val="004439BF"/>
    <w:rsid w:val="00443A71"/>
    <w:rsid w:val="00443B18"/>
    <w:rsid w:val="00443DF0"/>
    <w:rsid w:val="00444099"/>
    <w:rsid w:val="004440D9"/>
    <w:rsid w:val="00444188"/>
    <w:rsid w:val="0044419E"/>
    <w:rsid w:val="004441EC"/>
    <w:rsid w:val="00444292"/>
    <w:rsid w:val="004445EB"/>
    <w:rsid w:val="00444877"/>
    <w:rsid w:val="00444AD5"/>
    <w:rsid w:val="00444B5D"/>
    <w:rsid w:val="00444B79"/>
    <w:rsid w:val="00444BB0"/>
    <w:rsid w:val="00444BCF"/>
    <w:rsid w:val="00444BFB"/>
    <w:rsid w:val="00444C3F"/>
    <w:rsid w:val="00444CA9"/>
    <w:rsid w:val="00444F24"/>
    <w:rsid w:val="00444F43"/>
    <w:rsid w:val="0044529E"/>
    <w:rsid w:val="00445335"/>
    <w:rsid w:val="0044538C"/>
    <w:rsid w:val="0044541C"/>
    <w:rsid w:val="00445564"/>
    <w:rsid w:val="00445784"/>
    <w:rsid w:val="0044590F"/>
    <w:rsid w:val="00445A0E"/>
    <w:rsid w:val="00445A0F"/>
    <w:rsid w:val="00445A2A"/>
    <w:rsid w:val="00445ACC"/>
    <w:rsid w:val="00445B33"/>
    <w:rsid w:val="00445B52"/>
    <w:rsid w:val="00445CDB"/>
    <w:rsid w:val="00445D6D"/>
    <w:rsid w:val="00445E26"/>
    <w:rsid w:val="00445E66"/>
    <w:rsid w:val="00445FF4"/>
    <w:rsid w:val="00446022"/>
    <w:rsid w:val="004460F1"/>
    <w:rsid w:val="0044615A"/>
    <w:rsid w:val="0044655A"/>
    <w:rsid w:val="0044657D"/>
    <w:rsid w:val="004465A0"/>
    <w:rsid w:val="004465A2"/>
    <w:rsid w:val="0044660E"/>
    <w:rsid w:val="0044664E"/>
    <w:rsid w:val="00446681"/>
    <w:rsid w:val="004467BB"/>
    <w:rsid w:val="0044680A"/>
    <w:rsid w:val="00446868"/>
    <w:rsid w:val="00446953"/>
    <w:rsid w:val="00446A1D"/>
    <w:rsid w:val="00446C41"/>
    <w:rsid w:val="00446DA8"/>
    <w:rsid w:val="00446EC0"/>
    <w:rsid w:val="00446ED2"/>
    <w:rsid w:val="00446F0F"/>
    <w:rsid w:val="00447229"/>
    <w:rsid w:val="0044739C"/>
    <w:rsid w:val="004473CC"/>
    <w:rsid w:val="004474C2"/>
    <w:rsid w:val="0044751B"/>
    <w:rsid w:val="004475B9"/>
    <w:rsid w:val="00447820"/>
    <w:rsid w:val="0044797D"/>
    <w:rsid w:val="00447980"/>
    <w:rsid w:val="00447AA0"/>
    <w:rsid w:val="00447BC8"/>
    <w:rsid w:val="00447BF5"/>
    <w:rsid w:val="0045006B"/>
    <w:rsid w:val="004500A7"/>
    <w:rsid w:val="004500C5"/>
    <w:rsid w:val="004502A5"/>
    <w:rsid w:val="004503A7"/>
    <w:rsid w:val="0045057D"/>
    <w:rsid w:val="004505BD"/>
    <w:rsid w:val="0045070E"/>
    <w:rsid w:val="00450761"/>
    <w:rsid w:val="004508A2"/>
    <w:rsid w:val="004508C5"/>
    <w:rsid w:val="004508E9"/>
    <w:rsid w:val="004509C5"/>
    <w:rsid w:val="00450A62"/>
    <w:rsid w:val="00450AAA"/>
    <w:rsid w:val="00450AE6"/>
    <w:rsid w:val="00450C08"/>
    <w:rsid w:val="00450C97"/>
    <w:rsid w:val="00450D68"/>
    <w:rsid w:val="00450D7A"/>
    <w:rsid w:val="00450E2A"/>
    <w:rsid w:val="00450FFA"/>
    <w:rsid w:val="00451184"/>
    <w:rsid w:val="00451263"/>
    <w:rsid w:val="0045127B"/>
    <w:rsid w:val="0045135E"/>
    <w:rsid w:val="004513D8"/>
    <w:rsid w:val="0045140F"/>
    <w:rsid w:val="00451484"/>
    <w:rsid w:val="00451518"/>
    <w:rsid w:val="0045160E"/>
    <w:rsid w:val="00451755"/>
    <w:rsid w:val="00451AB2"/>
    <w:rsid w:val="00451AB3"/>
    <w:rsid w:val="00451AB9"/>
    <w:rsid w:val="00451EE6"/>
    <w:rsid w:val="00451F0B"/>
    <w:rsid w:val="00451F73"/>
    <w:rsid w:val="0045208B"/>
    <w:rsid w:val="004520B2"/>
    <w:rsid w:val="004521E7"/>
    <w:rsid w:val="0045240A"/>
    <w:rsid w:val="00452420"/>
    <w:rsid w:val="00452510"/>
    <w:rsid w:val="00452511"/>
    <w:rsid w:val="004525DF"/>
    <w:rsid w:val="004525F2"/>
    <w:rsid w:val="00452706"/>
    <w:rsid w:val="004528F1"/>
    <w:rsid w:val="00452984"/>
    <w:rsid w:val="00452A14"/>
    <w:rsid w:val="00452A74"/>
    <w:rsid w:val="00452CE6"/>
    <w:rsid w:val="0045370A"/>
    <w:rsid w:val="004537F5"/>
    <w:rsid w:val="00453853"/>
    <w:rsid w:val="00453877"/>
    <w:rsid w:val="00453B23"/>
    <w:rsid w:val="00453C5C"/>
    <w:rsid w:val="00453D62"/>
    <w:rsid w:val="00453F5F"/>
    <w:rsid w:val="00453FB6"/>
    <w:rsid w:val="00454139"/>
    <w:rsid w:val="00454146"/>
    <w:rsid w:val="0045414A"/>
    <w:rsid w:val="004544C7"/>
    <w:rsid w:val="0045461E"/>
    <w:rsid w:val="004546C5"/>
    <w:rsid w:val="0045474B"/>
    <w:rsid w:val="00454773"/>
    <w:rsid w:val="00454994"/>
    <w:rsid w:val="004549E2"/>
    <w:rsid w:val="00454B77"/>
    <w:rsid w:val="00454C5E"/>
    <w:rsid w:val="00454D56"/>
    <w:rsid w:val="00454EAB"/>
    <w:rsid w:val="00454FAD"/>
    <w:rsid w:val="00455020"/>
    <w:rsid w:val="004550F1"/>
    <w:rsid w:val="004551A0"/>
    <w:rsid w:val="00455259"/>
    <w:rsid w:val="00455326"/>
    <w:rsid w:val="004554EC"/>
    <w:rsid w:val="00455504"/>
    <w:rsid w:val="004555A2"/>
    <w:rsid w:val="004555A9"/>
    <w:rsid w:val="004555BD"/>
    <w:rsid w:val="0045560F"/>
    <w:rsid w:val="00455735"/>
    <w:rsid w:val="004558F3"/>
    <w:rsid w:val="00455ACA"/>
    <w:rsid w:val="00455AEA"/>
    <w:rsid w:val="00455D69"/>
    <w:rsid w:val="00455E79"/>
    <w:rsid w:val="00455F65"/>
    <w:rsid w:val="004560F7"/>
    <w:rsid w:val="0045617B"/>
    <w:rsid w:val="004561C7"/>
    <w:rsid w:val="00456202"/>
    <w:rsid w:val="0045640C"/>
    <w:rsid w:val="0045649B"/>
    <w:rsid w:val="00456502"/>
    <w:rsid w:val="004565C2"/>
    <w:rsid w:val="0045665F"/>
    <w:rsid w:val="00456765"/>
    <w:rsid w:val="00456777"/>
    <w:rsid w:val="00456946"/>
    <w:rsid w:val="0045696D"/>
    <w:rsid w:val="00456A39"/>
    <w:rsid w:val="00456A3F"/>
    <w:rsid w:val="00456A9B"/>
    <w:rsid w:val="00456C37"/>
    <w:rsid w:val="00456D76"/>
    <w:rsid w:val="00456EB3"/>
    <w:rsid w:val="00456F78"/>
    <w:rsid w:val="00456F97"/>
    <w:rsid w:val="00457129"/>
    <w:rsid w:val="0045713A"/>
    <w:rsid w:val="00457508"/>
    <w:rsid w:val="0045768E"/>
    <w:rsid w:val="004576AE"/>
    <w:rsid w:val="004576E6"/>
    <w:rsid w:val="0045787F"/>
    <w:rsid w:val="00457913"/>
    <w:rsid w:val="004579A6"/>
    <w:rsid w:val="00457AEC"/>
    <w:rsid w:val="00457CFB"/>
    <w:rsid w:val="00457D4B"/>
    <w:rsid w:val="00457E8F"/>
    <w:rsid w:val="00457ED6"/>
    <w:rsid w:val="00457F6B"/>
    <w:rsid w:val="004600A6"/>
    <w:rsid w:val="00460320"/>
    <w:rsid w:val="00460413"/>
    <w:rsid w:val="0046046A"/>
    <w:rsid w:val="004604F0"/>
    <w:rsid w:val="004605FD"/>
    <w:rsid w:val="00460631"/>
    <w:rsid w:val="00460723"/>
    <w:rsid w:val="00460763"/>
    <w:rsid w:val="004608C6"/>
    <w:rsid w:val="004609AE"/>
    <w:rsid w:val="00460AB0"/>
    <w:rsid w:val="00460C63"/>
    <w:rsid w:val="00460D52"/>
    <w:rsid w:val="0046101F"/>
    <w:rsid w:val="0046109A"/>
    <w:rsid w:val="00461155"/>
    <w:rsid w:val="004611D3"/>
    <w:rsid w:val="00461245"/>
    <w:rsid w:val="004612DF"/>
    <w:rsid w:val="004613F5"/>
    <w:rsid w:val="00461667"/>
    <w:rsid w:val="0046199E"/>
    <w:rsid w:val="004619A7"/>
    <w:rsid w:val="00461A33"/>
    <w:rsid w:val="00461A52"/>
    <w:rsid w:val="00461C2E"/>
    <w:rsid w:val="00461CBA"/>
    <w:rsid w:val="00461D33"/>
    <w:rsid w:val="00461D94"/>
    <w:rsid w:val="00462040"/>
    <w:rsid w:val="004620E9"/>
    <w:rsid w:val="00462103"/>
    <w:rsid w:val="004621D2"/>
    <w:rsid w:val="004622E5"/>
    <w:rsid w:val="004623E5"/>
    <w:rsid w:val="00462456"/>
    <w:rsid w:val="0046245C"/>
    <w:rsid w:val="004624E3"/>
    <w:rsid w:val="004624F8"/>
    <w:rsid w:val="004625D5"/>
    <w:rsid w:val="004626C6"/>
    <w:rsid w:val="0046282B"/>
    <w:rsid w:val="004628E9"/>
    <w:rsid w:val="004629C2"/>
    <w:rsid w:val="004629D9"/>
    <w:rsid w:val="00462A59"/>
    <w:rsid w:val="00462A63"/>
    <w:rsid w:val="00462AD9"/>
    <w:rsid w:val="00462B03"/>
    <w:rsid w:val="00462D27"/>
    <w:rsid w:val="00462DAC"/>
    <w:rsid w:val="0046306E"/>
    <w:rsid w:val="00463078"/>
    <w:rsid w:val="00463105"/>
    <w:rsid w:val="0046317F"/>
    <w:rsid w:val="004631ED"/>
    <w:rsid w:val="00463218"/>
    <w:rsid w:val="0046325E"/>
    <w:rsid w:val="00463260"/>
    <w:rsid w:val="00463438"/>
    <w:rsid w:val="00463557"/>
    <w:rsid w:val="004637C9"/>
    <w:rsid w:val="004637CC"/>
    <w:rsid w:val="00463994"/>
    <w:rsid w:val="00463ADA"/>
    <w:rsid w:val="00463BDC"/>
    <w:rsid w:val="00463CC5"/>
    <w:rsid w:val="00463D9B"/>
    <w:rsid w:val="00464104"/>
    <w:rsid w:val="004642DF"/>
    <w:rsid w:val="004644BD"/>
    <w:rsid w:val="00464802"/>
    <w:rsid w:val="00464991"/>
    <w:rsid w:val="004649C2"/>
    <w:rsid w:val="00464A4E"/>
    <w:rsid w:val="00464D34"/>
    <w:rsid w:val="0046513D"/>
    <w:rsid w:val="0046516A"/>
    <w:rsid w:val="00465185"/>
    <w:rsid w:val="0046528E"/>
    <w:rsid w:val="00465306"/>
    <w:rsid w:val="004654BC"/>
    <w:rsid w:val="004654FA"/>
    <w:rsid w:val="004655FD"/>
    <w:rsid w:val="00465600"/>
    <w:rsid w:val="00465657"/>
    <w:rsid w:val="0046565B"/>
    <w:rsid w:val="00465695"/>
    <w:rsid w:val="0046569E"/>
    <w:rsid w:val="00465894"/>
    <w:rsid w:val="00465A35"/>
    <w:rsid w:val="00465B18"/>
    <w:rsid w:val="00465B49"/>
    <w:rsid w:val="00465C8F"/>
    <w:rsid w:val="00465CE7"/>
    <w:rsid w:val="00465F2A"/>
    <w:rsid w:val="00466008"/>
    <w:rsid w:val="004661C6"/>
    <w:rsid w:val="004661E5"/>
    <w:rsid w:val="004662C8"/>
    <w:rsid w:val="00466312"/>
    <w:rsid w:val="00466387"/>
    <w:rsid w:val="004663B1"/>
    <w:rsid w:val="0046643F"/>
    <w:rsid w:val="0046653E"/>
    <w:rsid w:val="00466577"/>
    <w:rsid w:val="004665C7"/>
    <w:rsid w:val="004666C3"/>
    <w:rsid w:val="004666EE"/>
    <w:rsid w:val="00466AEF"/>
    <w:rsid w:val="00466B55"/>
    <w:rsid w:val="00466BA2"/>
    <w:rsid w:val="00466C71"/>
    <w:rsid w:val="00466E58"/>
    <w:rsid w:val="00466EBC"/>
    <w:rsid w:val="00466F1C"/>
    <w:rsid w:val="00467060"/>
    <w:rsid w:val="00467062"/>
    <w:rsid w:val="004670C1"/>
    <w:rsid w:val="00467287"/>
    <w:rsid w:val="00467294"/>
    <w:rsid w:val="004673F7"/>
    <w:rsid w:val="00467468"/>
    <w:rsid w:val="004677A6"/>
    <w:rsid w:val="00467874"/>
    <w:rsid w:val="0046791B"/>
    <w:rsid w:val="0046793D"/>
    <w:rsid w:val="004679C3"/>
    <w:rsid w:val="00467B95"/>
    <w:rsid w:val="00467CA6"/>
    <w:rsid w:val="00467E4F"/>
    <w:rsid w:val="00467EEC"/>
    <w:rsid w:val="0047016A"/>
    <w:rsid w:val="004701F2"/>
    <w:rsid w:val="004702D5"/>
    <w:rsid w:val="00470313"/>
    <w:rsid w:val="00470343"/>
    <w:rsid w:val="00470735"/>
    <w:rsid w:val="0047075D"/>
    <w:rsid w:val="004707E7"/>
    <w:rsid w:val="0047084B"/>
    <w:rsid w:val="00470875"/>
    <w:rsid w:val="00470BA7"/>
    <w:rsid w:val="00470C81"/>
    <w:rsid w:val="00470E7F"/>
    <w:rsid w:val="00470F0D"/>
    <w:rsid w:val="004710F1"/>
    <w:rsid w:val="00471162"/>
    <w:rsid w:val="00471359"/>
    <w:rsid w:val="004713F6"/>
    <w:rsid w:val="0047140B"/>
    <w:rsid w:val="00471488"/>
    <w:rsid w:val="00471614"/>
    <w:rsid w:val="00471629"/>
    <w:rsid w:val="00471784"/>
    <w:rsid w:val="00471790"/>
    <w:rsid w:val="00471872"/>
    <w:rsid w:val="004718D1"/>
    <w:rsid w:val="004719B9"/>
    <w:rsid w:val="004719DD"/>
    <w:rsid w:val="00471ABB"/>
    <w:rsid w:val="00471B74"/>
    <w:rsid w:val="00471C46"/>
    <w:rsid w:val="00471E09"/>
    <w:rsid w:val="00471EA3"/>
    <w:rsid w:val="00471FD1"/>
    <w:rsid w:val="00471FE8"/>
    <w:rsid w:val="00471FF5"/>
    <w:rsid w:val="0047229F"/>
    <w:rsid w:val="004722BD"/>
    <w:rsid w:val="004722CC"/>
    <w:rsid w:val="00472516"/>
    <w:rsid w:val="0047251E"/>
    <w:rsid w:val="004725BF"/>
    <w:rsid w:val="0047261B"/>
    <w:rsid w:val="004726A1"/>
    <w:rsid w:val="0047279A"/>
    <w:rsid w:val="004727A7"/>
    <w:rsid w:val="00472815"/>
    <w:rsid w:val="0047281E"/>
    <w:rsid w:val="004729FA"/>
    <w:rsid w:val="00472A37"/>
    <w:rsid w:val="00472AB8"/>
    <w:rsid w:val="00472B8B"/>
    <w:rsid w:val="00472B8E"/>
    <w:rsid w:val="00472DB3"/>
    <w:rsid w:val="00472EC7"/>
    <w:rsid w:val="00472F49"/>
    <w:rsid w:val="00472F95"/>
    <w:rsid w:val="00472FD4"/>
    <w:rsid w:val="00472FF8"/>
    <w:rsid w:val="00473073"/>
    <w:rsid w:val="004730B9"/>
    <w:rsid w:val="004730D5"/>
    <w:rsid w:val="004731C8"/>
    <w:rsid w:val="00473362"/>
    <w:rsid w:val="00473439"/>
    <w:rsid w:val="004734D9"/>
    <w:rsid w:val="004735BD"/>
    <w:rsid w:val="004735D6"/>
    <w:rsid w:val="00473652"/>
    <w:rsid w:val="00473694"/>
    <w:rsid w:val="004736CE"/>
    <w:rsid w:val="004737B1"/>
    <w:rsid w:val="004737BB"/>
    <w:rsid w:val="004737DC"/>
    <w:rsid w:val="0047383C"/>
    <w:rsid w:val="004738A2"/>
    <w:rsid w:val="0047390E"/>
    <w:rsid w:val="00473B0A"/>
    <w:rsid w:val="00473BC6"/>
    <w:rsid w:val="00473BF0"/>
    <w:rsid w:val="00473C8B"/>
    <w:rsid w:val="00473CAC"/>
    <w:rsid w:val="00473D84"/>
    <w:rsid w:val="00473E16"/>
    <w:rsid w:val="00473E58"/>
    <w:rsid w:val="004740A0"/>
    <w:rsid w:val="00474104"/>
    <w:rsid w:val="00474405"/>
    <w:rsid w:val="0047441C"/>
    <w:rsid w:val="004744EE"/>
    <w:rsid w:val="00474680"/>
    <w:rsid w:val="004746E6"/>
    <w:rsid w:val="004746F6"/>
    <w:rsid w:val="004748D5"/>
    <w:rsid w:val="004749CA"/>
    <w:rsid w:val="00474A97"/>
    <w:rsid w:val="00474B45"/>
    <w:rsid w:val="00474BB7"/>
    <w:rsid w:val="00474C3B"/>
    <w:rsid w:val="00474CDD"/>
    <w:rsid w:val="00474D4D"/>
    <w:rsid w:val="00474E0C"/>
    <w:rsid w:val="00474E58"/>
    <w:rsid w:val="00474E69"/>
    <w:rsid w:val="00474E72"/>
    <w:rsid w:val="00474E89"/>
    <w:rsid w:val="00474ED4"/>
    <w:rsid w:val="00474EEE"/>
    <w:rsid w:val="00474F1F"/>
    <w:rsid w:val="00474FF9"/>
    <w:rsid w:val="0047514C"/>
    <w:rsid w:val="00475150"/>
    <w:rsid w:val="0047519A"/>
    <w:rsid w:val="00475314"/>
    <w:rsid w:val="004753A9"/>
    <w:rsid w:val="004753AA"/>
    <w:rsid w:val="00475469"/>
    <w:rsid w:val="0047555E"/>
    <w:rsid w:val="00475635"/>
    <w:rsid w:val="0047571D"/>
    <w:rsid w:val="0047573D"/>
    <w:rsid w:val="00475759"/>
    <w:rsid w:val="0047575A"/>
    <w:rsid w:val="00475769"/>
    <w:rsid w:val="0047584D"/>
    <w:rsid w:val="004758E6"/>
    <w:rsid w:val="004759D3"/>
    <w:rsid w:val="004759F1"/>
    <w:rsid w:val="00475A0A"/>
    <w:rsid w:val="00475A0F"/>
    <w:rsid w:val="00475B1D"/>
    <w:rsid w:val="00475CEA"/>
    <w:rsid w:val="00475D1C"/>
    <w:rsid w:val="00475DBB"/>
    <w:rsid w:val="00475E0B"/>
    <w:rsid w:val="00475EF0"/>
    <w:rsid w:val="00475FCA"/>
    <w:rsid w:val="00476060"/>
    <w:rsid w:val="00476141"/>
    <w:rsid w:val="00476151"/>
    <w:rsid w:val="00476229"/>
    <w:rsid w:val="00476271"/>
    <w:rsid w:val="004762C6"/>
    <w:rsid w:val="004762EA"/>
    <w:rsid w:val="0047632D"/>
    <w:rsid w:val="0047643E"/>
    <w:rsid w:val="0047664B"/>
    <w:rsid w:val="0047669A"/>
    <w:rsid w:val="004768AF"/>
    <w:rsid w:val="004768E1"/>
    <w:rsid w:val="00476973"/>
    <w:rsid w:val="00476976"/>
    <w:rsid w:val="004769C4"/>
    <w:rsid w:val="00476C4B"/>
    <w:rsid w:val="00476C6A"/>
    <w:rsid w:val="00476D9D"/>
    <w:rsid w:val="00476E11"/>
    <w:rsid w:val="00476E6E"/>
    <w:rsid w:val="00476EA3"/>
    <w:rsid w:val="00477117"/>
    <w:rsid w:val="004771B6"/>
    <w:rsid w:val="00477338"/>
    <w:rsid w:val="0047747D"/>
    <w:rsid w:val="00477620"/>
    <w:rsid w:val="0047777E"/>
    <w:rsid w:val="00477A18"/>
    <w:rsid w:val="00477AC7"/>
    <w:rsid w:val="00477BE2"/>
    <w:rsid w:val="00477C3A"/>
    <w:rsid w:val="00477CAC"/>
    <w:rsid w:val="00477D13"/>
    <w:rsid w:val="00477D8D"/>
    <w:rsid w:val="00477DE1"/>
    <w:rsid w:val="00477E01"/>
    <w:rsid w:val="0048000D"/>
    <w:rsid w:val="00480051"/>
    <w:rsid w:val="004801FF"/>
    <w:rsid w:val="00480216"/>
    <w:rsid w:val="00480293"/>
    <w:rsid w:val="00480417"/>
    <w:rsid w:val="0048047C"/>
    <w:rsid w:val="00480516"/>
    <w:rsid w:val="00480570"/>
    <w:rsid w:val="00480792"/>
    <w:rsid w:val="004807A4"/>
    <w:rsid w:val="00480A77"/>
    <w:rsid w:val="00480CF5"/>
    <w:rsid w:val="00480E64"/>
    <w:rsid w:val="00480EB7"/>
    <w:rsid w:val="00480F35"/>
    <w:rsid w:val="00480FAA"/>
    <w:rsid w:val="00481010"/>
    <w:rsid w:val="004812BB"/>
    <w:rsid w:val="004814B3"/>
    <w:rsid w:val="00481540"/>
    <w:rsid w:val="0048161D"/>
    <w:rsid w:val="0048171D"/>
    <w:rsid w:val="00481741"/>
    <w:rsid w:val="004818DF"/>
    <w:rsid w:val="00481962"/>
    <w:rsid w:val="00481AEC"/>
    <w:rsid w:val="00481AF7"/>
    <w:rsid w:val="00481B09"/>
    <w:rsid w:val="00481B3A"/>
    <w:rsid w:val="00481BC8"/>
    <w:rsid w:val="00481BCC"/>
    <w:rsid w:val="00481EA6"/>
    <w:rsid w:val="00481EB4"/>
    <w:rsid w:val="00481F58"/>
    <w:rsid w:val="0048203C"/>
    <w:rsid w:val="004820FF"/>
    <w:rsid w:val="00482369"/>
    <w:rsid w:val="0048239F"/>
    <w:rsid w:val="00482632"/>
    <w:rsid w:val="00482693"/>
    <w:rsid w:val="004826F4"/>
    <w:rsid w:val="004827B4"/>
    <w:rsid w:val="004827D8"/>
    <w:rsid w:val="004827ED"/>
    <w:rsid w:val="004827F0"/>
    <w:rsid w:val="00482A95"/>
    <w:rsid w:val="00482B7E"/>
    <w:rsid w:val="00482BC0"/>
    <w:rsid w:val="00482C6A"/>
    <w:rsid w:val="00482E7C"/>
    <w:rsid w:val="00482EC9"/>
    <w:rsid w:val="00482EFE"/>
    <w:rsid w:val="00482F01"/>
    <w:rsid w:val="00482FA2"/>
    <w:rsid w:val="00482FC0"/>
    <w:rsid w:val="0048305F"/>
    <w:rsid w:val="004831D7"/>
    <w:rsid w:val="00483213"/>
    <w:rsid w:val="004832B4"/>
    <w:rsid w:val="004832D4"/>
    <w:rsid w:val="00483406"/>
    <w:rsid w:val="00483473"/>
    <w:rsid w:val="0048356F"/>
    <w:rsid w:val="004835B8"/>
    <w:rsid w:val="004836DF"/>
    <w:rsid w:val="00483704"/>
    <w:rsid w:val="004838B8"/>
    <w:rsid w:val="004838F2"/>
    <w:rsid w:val="0048392E"/>
    <w:rsid w:val="00483963"/>
    <w:rsid w:val="00483986"/>
    <w:rsid w:val="00483BC3"/>
    <w:rsid w:val="00483D47"/>
    <w:rsid w:val="00483F1E"/>
    <w:rsid w:val="00483FCD"/>
    <w:rsid w:val="00483FF2"/>
    <w:rsid w:val="00484005"/>
    <w:rsid w:val="00484027"/>
    <w:rsid w:val="00484090"/>
    <w:rsid w:val="00484144"/>
    <w:rsid w:val="0048414C"/>
    <w:rsid w:val="00484338"/>
    <w:rsid w:val="004843E7"/>
    <w:rsid w:val="00484487"/>
    <w:rsid w:val="004844EE"/>
    <w:rsid w:val="004844FF"/>
    <w:rsid w:val="00484566"/>
    <w:rsid w:val="0048461F"/>
    <w:rsid w:val="00484624"/>
    <w:rsid w:val="004846E9"/>
    <w:rsid w:val="00484749"/>
    <w:rsid w:val="004849DB"/>
    <w:rsid w:val="00484CAB"/>
    <w:rsid w:val="00484CE0"/>
    <w:rsid w:val="00484CFC"/>
    <w:rsid w:val="00484E48"/>
    <w:rsid w:val="00484E4F"/>
    <w:rsid w:val="00484F20"/>
    <w:rsid w:val="00485099"/>
    <w:rsid w:val="004850F1"/>
    <w:rsid w:val="0048512B"/>
    <w:rsid w:val="004851E8"/>
    <w:rsid w:val="004852C1"/>
    <w:rsid w:val="0048530A"/>
    <w:rsid w:val="00485337"/>
    <w:rsid w:val="004853D7"/>
    <w:rsid w:val="004854BE"/>
    <w:rsid w:val="0048570D"/>
    <w:rsid w:val="00485B1F"/>
    <w:rsid w:val="00485D35"/>
    <w:rsid w:val="00485D4E"/>
    <w:rsid w:val="00485D65"/>
    <w:rsid w:val="00485E2E"/>
    <w:rsid w:val="00485E4F"/>
    <w:rsid w:val="00485F26"/>
    <w:rsid w:val="00485F8E"/>
    <w:rsid w:val="00485F92"/>
    <w:rsid w:val="00485FEF"/>
    <w:rsid w:val="004860A6"/>
    <w:rsid w:val="00486152"/>
    <w:rsid w:val="0048648D"/>
    <w:rsid w:val="00486512"/>
    <w:rsid w:val="00486636"/>
    <w:rsid w:val="004867EA"/>
    <w:rsid w:val="004867F2"/>
    <w:rsid w:val="004868C1"/>
    <w:rsid w:val="0048695F"/>
    <w:rsid w:val="00486A21"/>
    <w:rsid w:val="00486A82"/>
    <w:rsid w:val="00486B3D"/>
    <w:rsid w:val="00486C01"/>
    <w:rsid w:val="00486C5C"/>
    <w:rsid w:val="00486C78"/>
    <w:rsid w:val="00486CC3"/>
    <w:rsid w:val="00486D70"/>
    <w:rsid w:val="00486F9B"/>
    <w:rsid w:val="004871F2"/>
    <w:rsid w:val="004873E4"/>
    <w:rsid w:val="00487662"/>
    <w:rsid w:val="0048775F"/>
    <w:rsid w:val="004877B0"/>
    <w:rsid w:val="004877C3"/>
    <w:rsid w:val="00487868"/>
    <w:rsid w:val="00487A87"/>
    <w:rsid w:val="00487A94"/>
    <w:rsid w:val="00487A9A"/>
    <w:rsid w:val="00487AC8"/>
    <w:rsid w:val="00487C68"/>
    <w:rsid w:val="00487D59"/>
    <w:rsid w:val="00487DA7"/>
    <w:rsid w:val="00487DC0"/>
    <w:rsid w:val="00487DE1"/>
    <w:rsid w:val="00487F82"/>
    <w:rsid w:val="0049001C"/>
    <w:rsid w:val="0049009C"/>
    <w:rsid w:val="004902D4"/>
    <w:rsid w:val="004903A1"/>
    <w:rsid w:val="004904BC"/>
    <w:rsid w:val="004904BE"/>
    <w:rsid w:val="00490632"/>
    <w:rsid w:val="004906BE"/>
    <w:rsid w:val="004907C6"/>
    <w:rsid w:val="00490899"/>
    <w:rsid w:val="00490990"/>
    <w:rsid w:val="004909B1"/>
    <w:rsid w:val="004909C3"/>
    <w:rsid w:val="00490B4F"/>
    <w:rsid w:val="00490C08"/>
    <w:rsid w:val="00490C1C"/>
    <w:rsid w:val="00490C6E"/>
    <w:rsid w:val="00490D6D"/>
    <w:rsid w:val="00490D85"/>
    <w:rsid w:val="00490E18"/>
    <w:rsid w:val="00490E3D"/>
    <w:rsid w:val="00490EE0"/>
    <w:rsid w:val="00490FCA"/>
    <w:rsid w:val="00491051"/>
    <w:rsid w:val="00491149"/>
    <w:rsid w:val="00491335"/>
    <w:rsid w:val="00491434"/>
    <w:rsid w:val="0049150B"/>
    <w:rsid w:val="00491609"/>
    <w:rsid w:val="004916A5"/>
    <w:rsid w:val="004916DB"/>
    <w:rsid w:val="0049171A"/>
    <w:rsid w:val="004918F4"/>
    <w:rsid w:val="004919D0"/>
    <w:rsid w:val="00491B55"/>
    <w:rsid w:val="00491BCA"/>
    <w:rsid w:val="00491CB9"/>
    <w:rsid w:val="00491D38"/>
    <w:rsid w:val="00491D5D"/>
    <w:rsid w:val="0049211D"/>
    <w:rsid w:val="00492196"/>
    <w:rsid w:val="00492383"/>
    <w:rsid w:val="004923E1"/>
    <w:rsid w:val="00492493"/>
    <w:rsid w:val="0049251B"/>
    <w:rsid w:val="004925F7"/>
    <w:rsid w:val="00492A9A"/>
    <w:rsid w:val="00492AC3"/>
    <w:rsid w:val="00492E3C"/>
    <w:rsid w:val="00492EAA"/>
    <w:rsid w:val="00492F46"/>
    <w:rsid w:val="00493022"/>
    <w:rsid w:val="00493087"/>
    <w:rsid w:val="004931D7"/>
    <w:rsid w:val="00493567"/>
    <w:rsid w:val="00493881"/>
    <w:rsid w:val="004939E0"/>
    <w:rsid w:val="00493AC0"/>
    <w:rsid w:val="00493B7C"/>
    <w:rsid w:val="00493B85"/>
    <w:rsid w:val="00493DB1"/>
    <w:rsid w:val="00493DFA"/>
    <w:rsid w:val="00493F92"/>
    <w:rsid w:val="0049410C"/>
    <w:rsid w:val="004941A8"/>
    <w:rsid w:val="0049420E"/>
    <w:rsid w:val="004942C7"/>
    <w:rsid w:val="004943A7"/>
    <w:rsid w:val="004943C6"/>
    <w:rsid w:val="004945F8"/>
    <w:rsid w:val="0049461A"/>
    <w:rsid w:val="004946DA"/>
    <w:rsid w:val="004946F7"/>
    <w:rsid w:val="004946FA"/>
    <w:rsid w:val="00494977"/>
    <w:rsid w:val="004949C1"/>
    <w:rsid w:val="00494BE7"/>
    <w:rsid w:val="00494C87"/>
    <w:rsid w:val="00494CD4"/>
    <w:rsid w:val="00494E5A"/>
    <w:rsid w:val="00494E64"/>
    <w:rsid w:val="00494F11"/>
    <w:rsid w:val="00495112"/>
    <w:rsid w:val="004952B1"/>
    <w:rsid w:val="004952F0"/>
    <w:rsid w:val="0049536F"/>
    <w:rsid w:val="004953CA"/>
    <w:rsid w:val="00495544"/>
    <w:rsid w:val="00495624"/>
    <w:rsid w:val="00495674"/>
    <w:rsid w:val="00495837"/>
    <w:rsid w:val="0049590E"/>
    <w:rsid w:val="00495A56"/>
    <w:rsid w:val="00495A99"/>
    <w:rsid w:val="00495AAC"/>
    <w:rsid w:val="00495B0E"/>
    <w:rsid w:val="00495B1E"/>
    <w:rsid w:val="00495B6D"/>
    <w:rsid w:val="00495C1B"/>
    <w:rsid w:val="00495CE9"/>
    <w:rsid w:val="00495EB2"/>
    <w:rsid w:val="00495EE2"/>
    <w:rsid w:val="00496041"/>
    <w:rsid w:val="004960B0"/>
    <w:rsid w:val="0049612F"/>
    <w:rsid w:val="004961A2"/>
    <w:rsid w:val="0049629A"/>
    <w:rsid w:val="004962D0"/>
    <w:rsid w:val="004963D0"/>
    <w:rsid w:val="004964CE"/>
    <w:rsid w:val="0049650A"/>
    <w:rsid w:val="004965C4"/>
    <w:rsid w:val="004967A0"/>
    <w:rsid w:val="00496856"/>
    <w:rsid w:val="00496886"/>
    <w:rsid w:val="0049693E"/>
    <w:rsid w:val="0049698E"/>
    <w:rsid w:val="00496AAB"/>
    <w:rsid w:val="00496B00"/>
    <w:rsid w:val="00496C45"/>
    <w:rsid w:val="00496C64"/>
    <w:rsid w:val="00496CB2"/>
    <w:rsid w:val="00496DA3"/>
    <w:rsid w:val="00496F3F"/>
    <w:rsid w:val="0049730B"/>
    <w:rsid w:val="0049753D"/>
    <w:rsid w:val="00497546"/>
    <w:rsid w:val="00497595"/>
    <w:rsid w:val="004976DE"/>
    <w:rsid w:val="004976FC"/>
    <w:rsid w:val="00497737"/>
    <w:rsid w:val="00497740"/>
    <w:rsid w:val="0049777E"/>
    <w:rsid w:val="0049792F"/>
    <w:rsid w:val="00497A8A"/>
    <w:rsid w:val="00497B13"/>
    <w:rsid w:val="00497C31"/>
    <w:rsid w:val="00497CED"/>
    <w:rsid w:val="00497DA8"/>
    <w:rsid w:val="00497F7C"/>
    <w:rsid w:val="00497FB7"/>
    <w:rsid w:val="004A0071"/>
    <w:rsid w:val="004A0126"/>
    <w:rsid w:val="004A0147"/>
    <w:rsid w:val="004A01C8"/>
    <w:rsid w:val="004A0219"/>
    <w:rsid w:val="004A0298"/>
    <w:rsid w:val="004A02C4"/>
    <w:rsid w:val="004A03A4"/>
    <w:rsid w:val="004A0423"/>
    <w:rsid w:val="004A05C8"/>
    <w:rsid w:val="004A05F9"/>
    <w:rsid w:val="004A062B"/>
    <w:rsid w:val="004A07D7"/>
    <w:rsid w:val="004A0841"/>
    <w:rsid w:val="004A0881"/>
    <w:rsid w:val="004A08F0"/>
    <w:rsid w:val="004A0951"/>
    <w:rsid w:val="004A0B6E"/>
    <w:rsid w:val="004A0C96"/>
    <w:rsid w:val="004A0CD7"/>
    <w:rsid w:val="004A0DE5"/>
    <w:rsid w:val="004A0E20"/>
    <w:rsid w:val="004A0F1B"/>
    <w:rsid w:val="004A0FF5"/>
    <w:rsid w:val="004A10C9"/>
    <w:rsid w:val="004A122E"/>
    <w:rsid w:val="004A1252"/>
    <w:rsid w:val="004A1317"/>
    <w:rsid w:val="004A13CA"/>
    <w:rsid w:val="004A1437"/>
    <w:rsid w:val="004A1618"/>
    <w:rsid w:val="004A17CC"/>
    <w:rsid w:val="004A1808"/>
    <w:rsid w:val="004A1891"/>
    <w:rsid w:val="004A18F8"/>
    <w:rsid w:val="004A1CCF"/>
    <w:rsid w:val="004A1D7E"/>
    <w:rsid w:val="004A1ECA"/>
    <w:rsid w:val="004A1EEB"/>
    <w:rsid w:val="004A2051"/>
    <w:rsid w:val="004A2161"/>
    <w:rsid w:val="004A2205"/>
    <w:rsid w:val="004A2311"/>
    <w:rsid w:val="004A24AA"/>
    <w:rsid w:val="004A24DB"/>
    <w:rsid w:val="004A256F"/>
    <w:rsid w:val="004A2639"/>
    <w:rsid w:val="004A275C"/>
    <w:rsid w:val="004A27C3"/>
    <w:rsid w:val="004A28AB"/>
    <w:rsid w:val="004A2A35"/>
    <w:rsid w:val="004A2C47"/>
    <w:rsid w:val="004A2E8B"/>
    <w:rsid w:val="004A2F63"/>
    <w:rsid w:val="004A3059"/>
    <w:rsid w:val="004A3171"/>
    <w:rsid w:val="004A31D7"/>
    <w:rsid w:val="004A333E"/>
    <w:rsid w:val="004A3362"/>
    <w:rsid w:val="004A346B"/>
    <w:rsid w:val="004A385B"/>
    <w:rsid w:val="004A3AF6"/>
    <w:rsid w:val="004A3CFE"/>
    <w:rsid w:val="004A3D5E"/>
    <w:rsid w:val="004A3D88"/>
    <w:rsid w:val="004A3DAD"/>
    <w:rsid w:val="004A3E01"/>
    <w:rsid w:val="004A3FA2"/>
    <w:rsid w:val="004A4038"/>
    <w:rsid w:val="004A414D"/>
    <w:rsid w:val="004A4159"/>
    <w:rsid w:val="004A4182"/>
    <w:rsid w:val="004A41DE"/>
    <w:rsid w:val="004A4311"/>
    <w:rsid w:val="004A43A9"/>
    <w:rsid w:val="004A43DA"/>
    <w:rsid w:val="004A43DB"/>
    <w:rsid w:val="004A43FC"/>
    <w:rsid w:val="004A4427"/>
    <w:rsid w:val="004A4552"/>
    <w:rsid w:val="004A471E"/>
    <w:rsid w:val="004A4929"/>
    <w:rsid w:val="004A495F"/>
    <w:rsid w:val="004A4CC1"/>
    <w:rsid w:val="004A4E61"/>
    <w:rsid w:val="004A4FFB"/>
    <w:rsid w:val="004A5025"/>
    <w:rsid w:val="004A5052"/>
    <w:rsid w:val="004A5079"/>
    <w:rsid w:val="004A50C8"/>
    <w:rsid w:val="004A511A"/>
    <w:rsid w:val="004A51BA"/>
    <w:rsid w:val="004A5219"/>
    <w:rsid w:val="004A5360"/>
    <w:rsid w:val="004A5433"/>
    <w:rsid w:val="004A5448"/>
    <w:rsid w:val="004A551F"/>
    <w:rsid w:val="004A55C8"/>
    <w:rsid w:val="004A57E3"/>
    <w:rsid w:val="004A5853"/>
    <w:rsid w:val="004A5A1A"/>
    <w:rsid w:val="004A5AEC"/>
    <w:rsid w:val="004A5B70"/>
    <w:rsid w:val="004A5B81"/>
    <w:rsid w:val="004A5BAB"/>
    <w:rsid w:val="004A5DC6"/>
    <w:rsid w:val="004A5F2A"/>
    <w:rsid w:val="004A60C1"/>
    <w:rsid w:val="004A613A"/>
    <w:rsid w:val="004A613F"/>
    <w:rsid w:val="004A636D"/>
    <w:rsid w:val="004A65A2"/>
    <w:rsid w:val="004A6603"/>
    <w:rsid w:val="004A6608"/>
    <w:rsid w:val="004A66C7"/>
    <w:rsid w:val="004A6711"/>
    <w:rsid w:val="004A6721"/>
    <w:rsid w:val="004A681C"/>
    <w:rsid w:val="004A6893"/>
    <w:rsid w:val="004A6E57"/>
    <w:rsid w:val="004A70D8"/>
    <w:rsid w:val="004A70FE"/>
    <w:rsid w:val="004A7139"/>
    <w:rsid w:val="004A7310"/>
    <w:rsid w:val="004A737B"/>
    <w:rsid w:val="004A742C"/>
    <w:rsid w:val="004A7436"/>
    <w:rsid w:val="004A766E"/>
    <w:rsid w:val="004A7689"/>
    <w:rsid w:val="004A76D1"/>
    <w:rsid w:val="004A773F"/>
    <w:rsid w:val="004A7781"/>
    <w:rsid w:val="004A77FD"/>
    <w:rsid w:val="004A797C"/>
    <w:rsid w:val="004A79CE"/>
    <w:rsid w:val="004A7A21"/>
    <w:rsid w:val="004A7B2B"/>
    <w:rsid w:val="004A7B63"/>
    <w:rsid w:val="004A7C16"/>
    <w:rsid w:val="004A7CB4"/>
    <w:rsid w:val="004A7D36"/>
    <w:rsid w:val="004B0043"/>
    <w:rsid w:val="004B0086"/>
    <w:rsid w:val="004B0095"/>
    <w:rsid w:val="004B00CE"/>
    <w:rsid w:val="004B0183"/>
    <w:rsid w:val="004B0247"/>
    <w:rsid w:val="004B035F"/>
    <w:rsid w:val="004B0366"/>
    <w:rsid w:val="004B04B0"/>
    <w:rsid w:val="004B0565"/>
    <w:rsid w:val="004B0575"/>
    <w:rsid w:val="004B0629"/>
    <w:rsid w:val="004B07A5"/>
    <w:rsid w:val="004B091E"/>
    <w:rsid w:val="004B0A65"/>
    <w:rsid w:val="004B0A79"/>
    <w:rsid w:val="004B0B9E"/>
    <w:rsid w:val="004B0C03"/>
    <w:rsid w:val="004B0C37"/>
    <w:rsid w:val="004B0C83"/>
    <w:rsid w:val="004B0D37"/>
    <w:rsid w:val="004B0E9F"/>
    <w:rsid w:val="004B0EB0"/>
    <w:rsid w:val="004B0F04"/>
    <w:rsid w:val="004B0FC5"/>
    <w:rsid w:val="004B11B6"/>
    <w:rsid w:val="004B140E"/>
    <w:rsid w:val="004B1426"/>
    <w:rsid w:val="004B15A6"/>
    <w:rsid w:val="004B160D"/>
    <w:rsid w:val="004B1641"/>
    <w:rsid w:val="004B164F"/>
    <w:rsid w:val="004B16CD"/>
    <w:rsid w:val="004B1A14"/>
    <w:rsid w:val="004B1A57"/>
    <w:rsid w:val="004B1ADF"/>
    <w:rsid w:val="004B1AF0"/>
    <w:rsid w:val="004B1B28"/>
    <w:rsid w:val="004B1C10"/>
    <w:rsid w:val="004B1D54"/>
    <w:rsid w:val="004B1DCE"/>
    <w:rsid w:val="004B1E6E"/>
    <w:rsid w:val="004B2093"/>
    <w:rsid w:val="004B214A"/>
    <w:rsid w:val="004B219A"/>
    <w:rsid w:val="004B24BB"/>
    <w:rsid w:val="004B24F8"/>
    <w:rsid w:val="004B2588"/>
    <w:rsid w:val="004B27D2"/>
    <w:rsid w:val="004B28E0"/>
    <w:rsid w:val="004B2AC6"/>
    <w:rsid w:val="004B2BF1"/>
    <w:rsid w:val="004B2CC3"/>
    <w:rsid w:val="004B2D10"/>
    <w:rsid w:val="004B2DD9"/>
    <w:rsid w:val="004B2E83"/>
    <w:rsid w:val="004B2EB8"/>
    <w:rsid w:val="004B2FAD"/>
    <w:rsid w:val="004B304E"/>
    <w:rsid w:val="004B31DB"/>
    <w:rsid w:val="004B32D7"/>
    <w:rsid w:val="004B3433"/>
    <w:rsid w:val="004B3553"/>
    <w:rsid w:val="004B3615"/>
    <w:rsid w:val="004B3633"/>
    <w:rsid w:val="004B3642"/>
    <w:rsid w:val="004B3707"/>
    <w:rsid w:val="004B37F2"/>
    <w:rsid w:val="004B3986"/>
    <w:rsid w:val="004B39FE"/>
    <w:rsid w:val="004B3B0F"/>
    <w:rsid w:val="004B3D38"/>
    <w:rsid w:val="004B3DAF"/>
    <w:rsid w:val="004B3E66"/>
    <w:rsid w:val="004B3F76"/>
    <w:rsid w:val="004B4009"/>
    <w:rsid w:val="004B418E"/>
    <w:rsid w:val="004B4355"/>
    <w:rsid w:val="004B44B5"/>
    <w:rsid w:val="004B4566"/>
    <w:rsid w:val="004B46EA"/>
    <w:rsid w:val="004B495F"/>
    <w:rsid w:val="004B4BF6"/>
    <w:rsid w:val="004B4C37"/>
    <w:rsid w:val="004B4C80"/>
    <w:rsid w:val="004B4F1A"/>
    <w:rsid w:val="004B4FC2"/>
    <w:rsid w:val="004B5066"/>
    <w:rsid w:val="004B507A"/>
    <w:rsid w:val="004B50B1"/>
    <w:rsid w:val="004B5123"/>
    <w:rsid w:val="004B5185"/>
    <w:rsid w:val="004B5218"/>
    <w:rsid w:val="004B529E"/>
    <w:rsid w:val="004B53A4"/>
    <w:rsid w:val="004B541C"/>
    <w:rsid w:val="004B55C1"/>
    <w:rsid w:val="004B569D"/>
    <w:rsid w:val="004B577A"/>
    <w:rsid w:val="004B57CE"/>
    <w:rsid w:val="004B582C"/>
    <w:rsid w:val="004B58CA"/>
    <w:rsid w:val="004B5918"/>
    <w:rsid w:val="004B5979"/>
    <w:rsid w:val="004B5A5F"/>
    <w:rsid w:val="004B5AE1"/>
    <w:rsid w:val="004B5B1C"/>
    <w:rsid w:val="004B5B78"/>
    <w:rsid w:val="004B5B93"/>
    <w:rsid w:val="004B5BA0"/>
    <w:rsid w:val="004B5C56"/>
    <w:rsid w:val="004B5D95"/>
    <w:rsid w:val="004B5DE1"/>
    <w:rsid w:val="004B5E14"/>
    <w:rsid w:val="004B5EB2"/>
    <w:rsid w:val="004B5FC7"/>
    <w:rsid w:val="004B62A0"/>
    <w:rsid w:val="004B62A1"/>
    <w:rsid w:val="004B62F8"/>
    <w:rsid w:val="004B64A7"/>
    <w:rsid w:val="004B64D5"/>
    <w:rsid w:val="004B6518"/>
    <w:rsid w:val="004B653E"/>
    <w:rsid w:val="004B6883"/>
    <w:rsid w:val="004B68D1"/>
    <w:rsid w:val="004B694D"/>
    <w:rsid w:val="004B69FD"/>
    <w:rsid w:val="004B6A30"/>
    <w:rsid w:val="004B6A7D"/>
    <w:rsid w:val="004B6B3A"/>
    <w:rsid w:val="004B6DBA"/>
    <w:rsid w:val="004B6E29"/>
    <w:rsid w:val="004B6E5F"/>
    <w:rsid w:val="004B6EBA"/>
    <w:rsid w:val="004B71C8"/>
    <w:rsid w:val="004B73A4"/>
    <w:rsid w:val="004B73BA"/>
    <w:rsid w:val="004B73DB"/>
    <w:rsid w:val="004B7494"/>
    <w:rsid w:val="004B74BE"/>
    <w:rsid w:val="004B74E8"/>
    <w:rsid w:val="004B7518"/>
    <w:rsid w:val="004B75D6"/>
    <w:rsid w:val="004B7688"/>
    <w:rsid w:val="004B7940"/>
    <w:rsid w:val="004B7A0C"/>
    <w:rsid w:val="004B7AF2"/>
    <w:rsid w:val="004B7B9D"/>
    <w:rsid w:val="004B7CE5"/>
    <w:rsid w:val="004B7E14"/>
    <w:rsid w:val="004B7E3B"/>
    <w:rsid w:val="004B7FBF"/>
    <w:rsid w:val="004C0185"/>
    <w:rsid w:val="004C024C"/>
    <w:rsid w:val="004C02D8"/>
    <w:rsid w:val="004C0394"/>
    <w:rsid w:val="004C0446"/>
    <w:rsid w:val="004C0528"/>
    <w:rsid w:val="004C0644"/>
    <w:rsid w:val="004C08D6"/>
    <w:rsid w:val="004C09C6"/>
    <w:rsid w:val="004C0A0B"/>
    <w:rsid w:val="004C0A11"/>
    <w:rsid w:val="004C0B75"/>
    <w:rsid w:val="004C0BFE"/>
    <w:rsid w:val="004C0C91"/>
    <w:rsid w:val="004C0D0C"/>
    <w:rsid w:val="004C0D35"/>
    <w:rsid w:val="004C0E84"/>
    <w:rsid w:val="004C0EAD"/>
    <w:rsid w:val="004C10C8"/>
    <w:rsid w:val="004C10FB"/>
    <w:rsid w:val="004C12AC"/>
    <w:rsid w:val="004C1489"/>
    <w:rsid w:val="004C14F7"/>
    <w:rsid w:val="004C159B"/>
    <w:rsid w:val="004C1756"/>
    <w:rsid w:val="004C17C6"/>
    <w:rsid w:val="004C1821"/>
    <w:rsid w:val="004C1972"/>
    <w:rsid w:val="004C1979"/>
    <w:rsid w:val="004C1AA7"/>
    <w:rsid w:val="004C1AE2"/>
    <w:rsid w:val="004C1B4B"/>
    <w:rsid w:val="004C1CF9"/>
    <w:rsid w:val="004C208A"/>
    <w:rsid w:val="004C20A0"/>
    <w:rsid w:val="004C211E"/>
    <w:rsid w:val="004C216D"/>
    <w:rsid w:val="004C217D"/>
    <w:rsid w:val="004C230D"/>
    <w:rsid w:val="004C23E0"/>
    <w:rsid w:val="004C2466"/>
    <w:rsid w:val="004C24E8"/>
    <w:rsid w:val="004C2514"/>
    <w:rsid w:val="004C2736"/>
    <w:rsid w:val="004C2750"/>
    <w:rsid w:val="004C2903"/>
    <w:rsid w:val="004C2A64"/>
    <w:rsid w:val="004C2AAA"/>
    <w:rsid w:val="004C2AB6"/>
    <w:rsid w:val="004C2B75"/>
    <w:rsid w:val="004C2F1F"/>
    <w:rsid w:val="004C2FD5"/>
    <w:rsid w:val="004C3067"/>
    <w:rsid w:val="004C31E4"/>
    <w:rsid w:val="004C334A"/>
    <w:rsid w:val="004C3362"/>
    <w:rsid w:val="004C34FD"/>
    <w:rsid w:val="004C35C9"/>
    <w:rsid w:val="004C3805"/>
    <w:rsid w:val="004C382D"/>
    <w:rsid w:val="004C398B"/>
    <w:rsid w:val="004C39FD"/>
    <w:rsid w:val="004C3A15"/>
    <w:rsid w:val="004C3B70"/>
    <w:rsid w:val="004C3C4B"/>
    <w:rsid w:val="004C3DFE"/>
    <w:rsid w:val="004C3F5A"/>
    <w:rsid w:val="004C3FC1"/>
    <w:rsid w:val="004C3FE2"/>
    <w:rsid w:val="004C3FF1"/>
    <w:rsid w:val="004C414D"/>
    <w:rsid w:val="004C41A1"/>
    <w:rsid w:val="004C43A0"/>
    <w:rsid w:val="004C4537"/>
    <w:rsid w:val="004C459B"/>
    <w:rsid w:val="004C4779"/>
    <w:rsid w:val="004C47A3"/>
    <w:rsid w:val="004C4971"/>
    <w:rsid w:val="004C4ABE"/>
    <w:rsid w:val="004C4B6F"/>
    <w:rsid w:val="004C5093"/>
    <w:rsid w:val="004C5119"/>
    <w:rsid w:val="004C51F9"/>
    <w:rsid w:val="004C52E5"/>
    <w:rsid w:val="004C534C"/>
    <w:rsid w:val="004C5388"/>
    <w:rsid w:val="004C5413"/>
    <w:rsid w:val="004C553B"/>
    <w:rsid w:val="004C5603"/>
    <w:rsid w:val="004C5807"/>
    <w:rsid w:val="004C58CA"/>
    <w:rsid w:val="004C59D5"/>
    <w:rsid w:val="004C5BCF"/>
    <w:rsid w:val="004C5C17"/>
    <w:rsid w:val="004C5E24"/>
    <w:rsid w:val="004C5E2A"/>
    <w:rsid w:val="004C5F75"/>
    <w:rsid w:val="004C6012"/>
    <w:rsid w:val="004C6051"/>
    <w:rsid w:val="004C60DF"/>
    <w:rsid w:val="004C616F"/>
    <w:rsid w:val="004C6333"/>
    <w:rsid w:val="004C633C"/>
    <w:rsid w:val="004C64CE"/>
    <w:rsid w:val="004C64DB"/>
    <w:rsid w:val="004C64ED"/>
    <w:rsid w:val="004C6609"/>
    <w:rsid w:val="004C6614"/>
    <w:rsid w:val="004C6616"/>
    <w:rsid w:val="004C678E"/>
    <w:rsid w:val="004C67D3"/>
    <w:rsid w:val="004C6840"/>
    <w:rsid w:val="004C6848"/>
    <w:rsid w:val="004C6B75"/>
    <w:rsid w:val="004C6B82"/>
    <w:rsid w:val="004C6C90"/>
    <w:rsid w:val="004C6CCC"/>
    <w:rsid w:val="004C6E07"/>
    <w:rsid w:val="004C7057"/>
    <w:rsid w:val="004C718A"/>
    <w:rsid w:val="004C750E"/>
    <w:rsid w:val="004C75C7"/>
    <w:rsid w:val="004C75D6"/>
    <w:rsid w:val="004C75EB"/>
    <w:rsid w:val="004C775E"/>
    <w:rsid w:val="004C776E"/>
    <w:rsid w:val="004C78B7"/>
    <w:rsid w:val="004C7ABD"/>
    <w:rsid w:val="004C7BB7"/>
    <w:rsid w:val="004C7D83"/>
    <w:rsid w:val="004C7DF8"/>
    <w:rsid w:val="004C7E67"/>
    <w:rsid w:val="004D00CC"/>
    <w:rsid w:val="004D021F"/>
    <w:rsid w:val="004D04EA"/>
    <w:rsid w:val="004D058A"/>
    <w:rsid w:val="004D05E2"/>
    <w:rsid w:val="004D064E"/>
    <w:rsid w:val="004D06A4"/>
    <w:rsid w:val="004D0769"/>
    <w:rsid w:val="004D084E"/>
    <w:rsid w:val="004D094A"/>
    <w:rsid w:val="004D096C"/>
    <w:rsid w:val="004D0A8A"/>
    <w:rsid w:val="004D0A8D"/>
    <w:rsid w:val="004D0C11"/>
    <w:rsid w:val="004D0C7A"/>
    <w:rsid w:val="004D0DDF"/>
    <w:rsid w:val="004D1042"/>
    <w:rsid w:val="004D1048"/>
    <w:rsid w:val="004D1289"/>
    <w:rsid w:val="004D12A9"/>
    <w:rsid w:val="004D12F3"/>
    <w:rsid w:val="004D1306"/>
    <w:rsid w:val="004D13B9"/>
    <w:rsid w:val="004D140A"/>
    <w:rsid w:val="004D153F"/>
    <w:rsid w:val="004D15C1"/>
    <w:rsid w:val="004D15E6"/>
    <w:rsid w:val="004D1690"/>
    <w:rsid w:val="004D16F5"/>
    <w:rsid w:val="004D185A"/>
    <w:rsid w:val="004D1868"/>
    <w:rsid w:val="004D1892"/>
    <w:rsid w:val="004D1A7B"/>
    <w:rsid w:val="004D1AA2"/>
    <w:rsid w:val="004D1AE9"/>
    <w:rsid w:val="004D1BEA"/>
    <w:rsid w:val="004D1DA3"/>
    <w:rsid w:val="004D1DB7"/>
    <w:rsid w:val="004D1EEC"/>
    <w:rsid w:val="004D1F82"/>
    <w:rsid w:val="004D227E"/>
    <w:rsid w:val="004D2373"/>
    <w:rsid w:val="004D239D"/>
    <w:rsid w:val="004D2617"/>
    <w:rsid w:val="004D2747"/>
    <w:rsid w:val="004D2837"/>
    <w:rsid w:val="004D29DA"/>
    <w:rsid w:val="004D2B68"/>
    <w:rsid w:val="004D2BD8"/>
    <w:rsid w:val="004D2D47"/>
    <w:rsid w:val="004D2D69"/>
    <w:rsid w:val="004D2F58"/>
    <w:rsid w:val="004D2F98"/>
    <w:rsid w:val="004D30F5"/>
    <w:rsid w:val="004D310E"/>
    <w:rsid w:val="004D3143"/>
    <w:rsid w:val="004D31A2"/>
    <w:rsid w:val="004D3379"/>
    <w:rsid w:val="004D3381"/>
    <w:rsid w:val="004D34DA"/>
    <w:rsid w:val="004D3512"/>
    <w:rsid w:val="004D356C"/>
    <w:rsid w:val="004D35B2"/>
    <w:rsid w:val="004D3687"/>
    <w:rsid w:val="004D3824"/>
    <w:rsid w:val="004D39B1"/>
    <w:rsid w:val="004D3A49"/>
    <w:rsid w:val="004D3A6E"/>
    <w:rsid w:val="004D3B2C"/>
    <w:rsid w:val="004D3B82"/>
    <w:rsid w:val="004D3DB6"/>
    <w:rsid w:val="004D3E38"/>
    <w:rsid w:val="004D3FCE"/>
    <w:rsid w:val="004D3FDC"/>
    <w:rsid w:val="004D401E"/>
    <w:rsid w:val="004D40AD"/>
    <w:rsid w:val="004D40D1"/>
    <w:rsid w:val="004D40E7"/>
    <w:rsid w:val="004D4186"/>
    <w:rsid w:val="004D41C9"/>
    <w:rsid w:val="004D420F"/>
    <w:rsid w:val="004D42C6"/>
    <w:rsid w:val="004D43C2"/>
    <w:rsid w:val="004D470C"/>
    <w:rsid w:val="004D4743"/>
    <w:rsid w:val="004D47A9"/>
    <w:rsid w:val="004D47AE"/>
    <w:rsid w:val="004D48D0"/>
    <w:rsid w:val="004D4942"/>
    <w:rsid w:val="004D4999"/>
    <w:rsid w:val="004D4AF2"/>
    <w:rsid w:val="004D4AFA"/>
    <w:rsid w:val="004D4C64"/>
    <w:rsid w:val="004D4D78"/>
    <w:rsid w:val="004D500A"/>
    <w:rsid w:val="004D5049"/>
    <w:rsid w:val="004D506D"/>
    <w:rsid w:val="004D51F3"/>
    <w:rsid w:val="004D5230"/>
    <w:rsid w:val="004D5460"/>
    <w:rsid w:val="004D54E9"/>
    <w:rsid w:val="004D5599"/>
    <w:rsid w:val="004D5618"/>
    <w:rsid w:val="004D5644"/>
    <w:rsid w:val="004D577B"/>
    <w:rsid w:val="004D5781"/>
    <w:rsid w:val="004D590B"/>
    <w:rsid w:val="004D5928"/>
    <w:rsid w:val="004D596D"/>
    <w:rsid w:val="004D5979"/>
    <w:rsid w:val="004D5A21"/>
    <w:rsid w:val="004D5A48"/>
    <w:rsid w:val="004D5AB8"/>
    <w:rsid w:val="004D5C00"/>
    <w:rsid w:val="004D5C38"/>
    <w:rsid w:val="004D5CFF"/>
    <w:rsid w:val="004D5D1C"/>
    <w:rsid w:val="004D5D73"/>
    <w:rsid w:val="004D5D84"/>
    <w:rsid w:val="004D5EA6"/>
    <w:rsid w:val="004D5F29"/>
    <w:rsid w:val="004D60AD"/>
    <w:rsid w:val="004D61E4"/>
    <w:rsid w:val="004D626C"/>
    <w:rsid w:val="004D62AD"/>
    <w:rsid w:val="004D63D1"/>
    <w:rsid w:val="004D6513"/>
    <w:rsid w:val="004D6604"/>
    <w:rsid w:val="004D6661"/>
    <w:rsid w:val="004D67FE"/>
    <w:rsid w:val="004D68FC"/>
    <w:rsid w:val="004D6A4F"/>
    <w:rsid w:val="004D6B8A"/>
    <w:rsid w:val="004D6C7A"/>
    <w:rsid w:val="004D6CE3"/>
    <w:rsid w:val="004D6D57"/>
    <w:rsid w:val="004D6E12"/>
    <w:rsid w:val="004D6EAB"/>
    <w:rsid w:val="004D6EB9"/>
    <w:rsid w:val="004D7225"/>
    <w:rsid w:val="004D7651"/>
    <w:rsid w:val="004D774A"/>
    <w:rsid w:val="004D7877"/>
    <w:rsid w:val="004D7B96"/>
    <w:rsid w:val="004D7BE9"/>
    <w:rsid w:val="004D7D6D"/>
    <w:rsid w:val="004D7E43"/>
    <w:rsid w:val="004E017B"/>
    <w:rsid w:val="004E0234"/>
    <w:rsid w:val="004E0334"/>
    <w:rsid w:val="004E035B"/>
    <w:rsid w:val="004E0497"/>
    <w:rsid w:val="004E052F"/>
    <w:rsid w:val="004E054A"/>
    <w:rsid w:val="004E0809"/>
    <w:rsid w:val="004E092E"/>
    <w:rsid w:val="004E0A40"/>
    <w:rsid w:val="004E0A7F"/>
    <w:rsid w:val="004E0AF3"/>
    <w:rsid w:val="004E0B3B"/>
    <w:rsid w:val="004E0B49"/>
    <w:rsid w:val="004E0CC8"/>
    <w:rsid w:val="004E0D3C"/>
    <w:rsid w:val="004E0D65"/>
    <w:rsid w:val="004E0E3F"/>
    <w:rsid w:val="004E0E7C"/>
    <w:rsid w:val="004E0FF6"/>
    <w:rsid w:val="004E0FF7"/>
    <w:rsid w:val="004E11A0"/>
    <w:rsid w:val="004E12B3"/>
    <w:rsid w:val="004E1373"/>
    <w:rsid w:val="004E1411"/>
    <w:rsid w:val="004E1437"/>
    <w:rsid w:val="004E1587"/>
    <w:rsid w:val="004E161E"/>
    <w:rsid w:val="004E1741"/>
    <w:rsid w:val="004E18D9"/>
    <w:rsid w:val="004E1971"/>
    <w:rsid w:val="004E1AC0"/>
    <w:rsid w:val="004E1AC2"/>
    <w:rsid w:val="004E1B04"/>
    <w:rsid w:val="004E1C37"/>
    <w:rsid w:val="004E1D43"/>
    <w:rsid w:val="004E1E09"/>
    <w:rsid w:val="004E1E4E"/>
    <w:rsid w:val="004E1E6E"/>
    <w:rsid w:val="004E1E7F"/>
    <w:rsid w:val="004E214C"/>
    <w:rsid w:val="004E21B7"/>
    <w:rsid w:val="004E2244"/>
    <w:rsid w:val="004E230D"/>
    <w:rsid w:val="004E2333"/>
    <w:rsid w:val="004E25E6"/>
    <w:rsid w:val="004E2620"/>
    <w:rsid w:val="004E28AF"/>
    <w:rsid w:val="004E28FE"/>
    <w:rsid w:val="004E2A7B"/>
    <w:rsid w:val="004E2B4A"/>
    <w:rsid w:val="004E2B4E"/>
    <w:rsid w:val="004E2B4F"/>
    <w:rsid w:val="004E2BEA"/>
    <w:rsid w:val="004E2D11"/>
    <w:rsid w:val="004E2E9A"/>
    <w:rsid w:val="004E2F7D"/>
    <w:rsid w:val="004E3029"/>
    <w:rsid w:val="004E302D"/>
    <w:rsid w:val="004E306F"/>
    <w:rsid w:val="004E30AA"/>
    <w:rsid w:val="004E30DA"/>
    <w:rsid w:val="004E3101"/>
    <w:rsid w:val="004E319B"/>
    <w:rsid w:val="004E31C4"/>
    <w:rsid w:val="004E32B4"/>
    <w:rsid w:val="004E32DA"/>
    <w:rsid w:val="004E3350"/>
    <w:rsid w:val="004E34BD"/>
    <w:rsid w:val="004E35D3"/>
    <w:rsid w:val="004E3798"/>
    <w:rsid w:val="004E37D3"/>
    <w:rsid w:val="004E37E6"/>
    <w:rsid w:val="004E383A"/>
    <w:rsid w:val="004E3930"/>
    <w:rsid w:val="004E39BD"/>
    <w:rsid w:val="004E39D9"/>
    <w:rsid w:val="004E39F3"/>
    <w:rsid w:val="004E3AF8"/>
    <w:rsid w:val="004E3E20"/>
    <w:rsid w:val="004E3E9C"/>
    <w:rsid w:val="004E3EEB"/>
    <w:rsid w:val="004E3FCF"/>
    <w:rsid w:val="004E41BF"/>
    <w:rsid w:val="004E41E5"/>
    <w:rsid w:val="004E42E6"/>
    <w:rsid w:val="004E43C4"/>
    <w:rsid w:val="004E43E8"/>
    <w:rsid w:val="004E466A"/>
    <w:rsid w:val="004E46C2"/>
    <w:rsid w:val="004E478B"/>
    <w:rsid w:val="004E4A3E"/>
    <w:rsid w:val="004E4AB5"/>
    <w:rsid w:val="004E4FF8"/>
    <w:rsid w:val="004E5021"/>
    <w:rsid w:val="004E5029"/>
    <w:rsid w:val="004E5044"/>
    <w:rsid w:val="004E5046"/>
    <w:rsid w:val="004E5054"/>
    <w:rsid w:val="004E51DB"/>
    <w:rsid w:val="004E51E0"/>
    <w:rsid w:val="004E53E4"/>
    <w:rsid w:val="004E551E"/>
    <w:rsid w:val="004E55CC"/>
    <w:rsid w:val="004E5615"/>
    <w:rsid w:val="004E576E"/>
    <w:rsid w:val="004E5890"/>
    <w:rsid w:val="004E5947"/>
    <w:rsid w:val="004E5ACD"/>
    <w:rsid w:val="004E5B37"/>
    <w:rsid w:val="004E5B9A"/>
    <w:rsid w:val="004E5BF9"/>
    <w:rsid w:val="004E5CEF"/>
    <w:rsid w:val="004E5DE0"/>
    <w:rsid w:val="004E5DE5"/>
    <w:rsid w:val="004E60F3"/>
    <w:rsid w:val="004E60F8"/>
    <w:rsid w:val="004E617C"/>
    <w:rsid w:val="004E6218"/>
    <w:rsid w:val="004E632C"/>
    <w:rsid w:val="004E6379"/>
    <w:rsid w:val="004E6553"/>
    <w:rsid w:val="004E6644"/>
    <w:rsid w:val="004E6660"/>
    <w:rsid w:val="004E6682"/>
    <w:rsid w:val="004E6796"/>
    <w:rsid w:val="004E6884"/>
    <w:rsid w:val="004E68EC"/>
    <w:rsid w:val="004E68FB"/>
    <w:rsid w:val="004E691D"/>
    <w:rsid w:val="004E69FF"/>
    <w:rsid w:val="004E6BCA"/>
    <w:rsid w:val="004E6DBC"/>
    <w:rsid w:val="004E6EB4"/>
    <w:rsid w:val="004E6FEF"/>
    <w:rsid w:val="004E7031"/>
    <w:rsid w:val="004E707F"/>
    <w:rsid w:val="004E7168"/>
    <w:rsid w:val="004E7406"/>
    <w:rsid w:val="004E7480"/>
    <w:rsid w:val="004E74A7"/>
    <w:rsid w:val="004E7501"/>
    <w:rsid w:val="004E7605"/>
    <w:rsid w:val="004E76E4"/>
    <w:rsid w:val="004E76F1"/>
    <w:rsid w:val="004E7701"/>
    <w:rsid w:val="004E7830"/>
    <w:rsid w:val="004E7892"/>
    <w:rsid w:val="004E7981"/>
    <w:rsid w:val="004E7A6A"/>
    <w:rsid w:val="004E7B2E"/>
    <w:rsid w:val="004E7B50"/>
    <w:rsid w:val="004E7B5F"/>
    <w:rsid w:val="004E7D44"/>
    <w:rsid w:val="004E7FB6"/>
    <w:rsid w:val="004E7FD4"/>
    <w:rsid w:val="004F01E4"/>
    <w:rsid w:val="004F0226"/>
    <w:rsid w:val="004F02BD"/>
    <w:rsid w:val="004F02EC"/>
    <w:rsid w:val="004F0308"/>
    <w:rsid w:val="004F035E"/>
    <w:rsid w:val="004F03BB"/>
    <w:rsid w:val="004F03EA"/>
    <w:rsid w:val="004F0430"/>
    <w:rsid w:val="004F0477"/>
    <w:rsid w:val="004F05DD"/>
    <w:rsid w:val="004F07E6"/>
    <w:rsid w:val="004F0853"/>
    <w:rsid w:val="004F0A8A"/>
    <w:rsid w:val="004F0AC6"/>
    <w:rsid w:val="004F0C87"/>
    <w:rsid w:val="004F0CBA"/>
    <w:rsid w:val="004F0D40"/>
    <w:rsid w:val="004F0DCB"/>
    <w:rsid w:val="004F0F7F"/>
    <w:rsid w:val="004F1013"/>
    <w:rsid w:val="004F101F"/>
    <w:rsid w:val="004F1052"/>
    <w:rsid w:val="004F1177"/>
    <w:rsid w:val="004F11A5"/>
    <w:rsid w:val="004F11CD"/>
    <w:rsid w:val="004F1363"/>
    <w:rsid w:val="004F1396"/>
    <w:rsid w:val="004F13B1"/>
    <w:rsid w:val="004F1494"/>
    <w:rsid w:val="004F15E9"/>
    <w:rsid w:val="004F1665"/>
    <w:rsid w:val="004F19AB"/>
    <w:rsid w:val="004F19E4"/>
    <w:rsid w:val="004F1A6E"/>
    <w:rsid w:val="004F1B8C"/>
    <w:rsid w:val="004F1DD7"/>
    <w:rsid w:val="004F1DF1"/>
    <w:rsid w:val="004F1ED5"/>
    <w:rsid w:val="004F2195"/>
    <w:rsid w:val="004F21EE"/>
    <w:rsid w:val="004F25D0"/>
    <w:rsid w:val="004F2949"/>
    <w:rsid w:val="004F2978"/>
    <w:rsid w:val="004F2982"/>
    <w:rsid w:val="004F2C9D"/>
    <w:rsid w:val="004F2E82"/>
    <w:rsid w:val="004F2ECF"/>
    <w:rsid w:val="004F2F42"/>
    <w:rsid w:val="004F2F7D"/>
    <w:rsid w:val="004F30EF"/>
    <w:rsid w:val="004F324E"/>
    <w:rsid w:val="004F327C"/>
    <w:rsid w:val="004F34CD"/>
    <w:rsid w:val="004F350F"/>
    <w:rsid w:val="004F376A"/>
    <w:rsid w:val="004F38D6"/>
    <w:rsid w:val="004F38D8"/>
    <w:rsid w:val="004F39C2"/>
    <w:rsid w:val="004F3AC6"/>
    <w:rsid w:val="004F3D2D"/>
    <w:rsid w:val="004F3DBE"/>
    <w:rsid w:val="004F3E97"/>
    <w:rsid w:val="004F403D"/>
    <w:rsid w:val="004F41DF"/>
    <w:rsid w:val="004F424C"/>
    <w:rsid w:val="004F44E1"/>
    <w:rsid w:val="004F450B"/>
    <w:rsid w:val="004F467B"/>
    <w:rsid w:val="004F47EE"/>
    <w:rsid w:val="004F48C8"/>
    <w:rsid w:val="004F4939"/>
    <w:rsid w:val="004F4975"/>
    <w:rsid w:val="004F4978"/>
    <w:rsid w:val="004F4A33"/>
    <w:rsid w:val="004F4AD9"/>
    <w:rsid w:val="004F4C03"/>
    <w:rsid w:val="004F4C05"/>
    <w:rsid w:val="004F4C1A"/>
    <w:rsid w:val="004F4C39"/>
    <w:rsid w:val="004F4D4E"/>
    <w:rsid w:val="004F4E55"/>
    <w:rsid w:val="004F4EE6"/>
    <w:rsid w:val="004F5178"/>
    <w:rsid w:val="004F51AB"/>
    <w:rsid w:val="004F5249"/>
    <w:rsid w:val="004F52C0"/>
    <w:rsid w:val="004F52E0"/>
    <w:rsid w:val="004F53D2"/>
    <w:rsid w:val="004F5477"/>
    <w:rsid w:val="004F572D"/>
    <w:rsid w:val="004F5BA6"/>
    <w:rsid w:val="004F5BF7"/>
    <w:rsid w:val="004F5CCF"/>
    <w:rsid w:val="004F5CF8"/>
    <w:rsid w:val="004F5DD3"/>
    <w:rsid w:val="004F5F4B"/>
    <w:rsid w:val="004F5F66"/>
    <w:rsid w:val="004F5F8F"/>
    <w:rsid w:val="004F5FD6"/>
    <w:rsid w:val="004F6047"/>
    <w:rsid w:val="004F6131"/>
    <w:rsid w:val="004F614E"/>
    <w:rsid w:val="004F616E"/>
    <w:rsid w:val="004F62B6"/>
    <w:rsid w:val="004F6366"/>
    <w:rsid w:val="004F64C5"/>
    <w:rsid w:val="004F6530"/>
    <w:rsid w:val="004F657C"/>
    <w:rsid w:val="004F66CA"/>
    <w:rsid w:val="004F66D0"/>
    <w:rsid w:val="004F67F9"/>
    <w:rsid w:val="004F68AB"/>
    <w:rsid w:val="004F697E"/>
    <w:rsid w:val="004F6A18"/>
    <w:rsid w:val="004F6A3E"/>
    <w:rsid w:val="004F6A8B"/>
    <w:rsid w:val="004F6BBD"/>
    <w:rsid w:val="004F6D55"/>
    <w:rsid w:val="004F6D60"/>
    <w:rsid w:val="004F6DE4"/>
    <w:rsid w:val="004F6DF5"/>
    <w:rsid w:val="004F6F5C"/>
    <w:rsid w:val="004F726B"/>
    <w:rsid w:val="004F72A8"/>
    <w:rsid w:val="004F72C6"/>
    <w:rsid w:val="004F7374"/>
    <w:rsid w:val="004F73E3"/>
    <w:rsid w:val="004F7531"/>
    <w:rsid w:val="004F76C0"/>
    <w:rsid w:val="004F787A"/>
    <w:rsid w:val="004F7992"/>
    <w:rsid w:val="004F7994"/>
    <w:rsid w:val="004F79E8"/>
    <w:rsid w:val="004F7A37"/>
    <w:rsid w:val="004F7BC2"/>
    <w:rsid w:val="004F7CF7"/>
    <w:rsid w:val="004F7F87"/>
    <w:rsid w:val="00500099"/>
    <w:rsid w:val="0050016D"/>
    <w:rsid w:val="00500190"/>
    <w:rsid w:val="005004E5"/>
    <w:rsid w:val="0050059B"/>
    <w:rsid w:val="0050060C"/>
    <w:rsid w:val="00500618"/>
    <w:rsid w:val="005006FA"/>
    <w:rsid w:val="005008D9"/>
    <w:rsid w:val="0050091F"/>
    <w:rsid w:val="00500987"/>
    <w:rsid w:val="00500C79"/>
    <w:rsid w:val="00500CEE"/>
    <w:rsid w:val="00500D86"/>
    <w:rsid w:val="00500D9B"/>
    <w:rsid w:val="00500FA8"/>
    <w:rsid w:val="005010EA"/>
    <w:rsid w:val="005012A9"/>
    <w:rsid w:val="0050132C"/>
    <w:rsid w:val="005013DB"/>
    <w:rsid w:val="0050140F"/>
    <w:rsid w:val="00501549"/>
    <w:rsid w:val="0050166A"/>
    <w:rsid w:val="0050179A"/>
    <w:rsid w:val="00501801"/>
    <w:rsid w:val="00501978"/>
    <w:rsid w:val="00501A0D"/>
    <w:rsid w:val="00501A18"/>
    <w:rsid w:val="00501AC7"/>
    <w:rsid w:val="00501AED"/>
    <w:rsid w:val="00501CA4"/>
    <w:rsid w:val="00501D16"/>
    <w:rsid w:val="00501D28"/>
    <w:rsid w:val="00501DBB"/>
    <w:rsid w:val="00501E80"/>
    <w:rsid w:val="00501F35"/>
    <w:rsid w:val="00501FF3"/>
    <w:rsid w:val="00502016"/>
    <w:rsid w:val="0050202D"/>
    <w:rsid w:val="0050224C"/>
    <w:rsid w:val="005024C5"/>
    <w:rsid w:val="00502519"/>
    <w:rsid w:val="0050258F"/>
    <w:rsid w:val="0050264D"/>
    <w:rsid w:val="005026EE"/>
    <w:rsid w:val="005026EF"/>
    <w:rsid w:val="0050277F"/>
    <w:rsid w:val="00502795"/>
    <w:rsid w:val="00502832"/>
    <w:rsid w:val="00502842"/>
    <w:rsid w:val="00502985"/>
    <w:rsid w:val="00502A71"/>
    <w:rsid w:val="00502B33"/>
    <w:rsid w:val="00502D78"/>
    <w:rsid w:val="00502D7A"/>
    <w:rsid w:val="00502DBE"/>
    <w:rsid w:val="00502E3B"/>
    <w:rsid w:val="00502E6D"/>
    <w:rsid w:val="0050312F"/>
    <w:rsid w:val="00503147"/>
    <w:rsid w:val="005031F2"/>
    <w:rsid w:val="005032FF"/>
    <w:rsid w:val="00503410"/>
    <w:rsid w:val="0050350A"/>
    <w:rsid w:val="005035AE"/>
    <w:rsid w:val="00503642"/>
    <w:rsid w:val="005036DB"/>
    <w:rsid w:val="00503714"/>
    <w:rsid w:val="00503752"/>
    <w:rsid w:val="00503850"/>
    <w:rsid w:val="00503869"/>
    <w:rsid w:val="0050388E"/>
    <w:rsid w:val="005038FB"/>
    <w:rsid w:val="00503A21"/>
    <w:rsid w:val="00503B1D"/>
    <w:rsid w:val="00503CD1"/>
    <w:rsid w:val="00503D87"/>
    <w:rsid w:val="00503E7B"/>
    <w:rsid w:val="00503F0C"/>
    <w:rsid w:val="00503FB7"/>
    <w:rsid w:val="0050402B"/>
    <w:rsid w:val="00504037"/>
    <w:rsid w:val="00504051"/>
    <w:rsid w:val="005040E1"/>
    <w:rsid w:val="005042F2"/>
    <w:rsid w:val="00504331"/>
    <w:rsid w:val="005044C6"/>
    <w:rsid w:val="0050452F"/>
    <w:rsid w:val="005046F1"/>
    <w:rsid w:val="00504895"/>
    <w:rsid w:val="00504923"/>
    <w:rsid w:val="0050494A"/>
    <w:rsid w:val="005049AC"/>
    <w:rsid w:val="00504A2A"/>
    <w:rsid w:val="00504A84"/>
    <w:rsid w:val="00504AD7"/>
    <w:rsid w:val="00504BCA"/>
    <w:rsid w:val="00504C37"/>
    <w:rsid w:val="00504CF5"/>
    <w:rsid w:val="00504DEA"/>
    <w:rsid w:val="00504E86"/>
    <w:rsid w:val="00504EA4"/>
    <w:rsid w:val="00504F10"/>
    <w:rsid w:val="00504F3A"/>
    <w:rsid w:val="00504F41"/>
    <w:rsid w:val="00504F70"/>
    <w:rsid w:val="00504F8C"/>
    <w:rsid w:val="00504FA3"/>
    <w:rsid w:val="005050EF"/>
    <w:rsid w:val="0050520E"/>
    <w:rsid w:val="0050527B"/>
    <w:rsid w:val="0050527E"/>
    <w:rsid w:val="00505283"/>
    <w:rsid w:val="0050534A"/>
    <w:rsid w:val="00505415"/>
    <w:rsid w:val="00505678"/>
    <w:rsid w:val="0050575C"/>
    <w:rsid w:val="0050582A"/>
    <w:rsid w:val="005058FE"/>
    <w:rsid w:val="00505990"/>
    <w:rsid w:val="005059B1"/>
    <w:rsid w:val="00505BD8"/>
    <w:rsid w:val="00505BFB"/>
    <w:rsid w:val="00505E5D"/>
    <w:rsid w:val="00506022"/>
    <w:rsid w:val="0050612C"/>
    <w:rsid w:val="00506403"/>
    <w:rsid w:val="00506415"/>
    <w:rsid w:val="005064A2"/>
    <w:rsid w:val="005064D6"/>
    <w:rsid w:val="0050654E"/>
    <w:rsid w:val="005065AD"/>
    <w:rsid w:val="005065D1"/>
    <w:rsid w:val="005066CB"/>
    <w:rsid w:val="00506787"/>
    <w:rsid w:val="00506797"/>
    <w:rsid w:val="005068CF"/>
    <w:rsid w:val="005069BB"/>
    <w:rsid w:val="00506A74"/>
    <w:rsid w:val="00506D82"/>
    <w:rsid w:val="00506DEC"/>
    <w:rsid w:val="00506F09"/>
    <w:rsid w:val="00506F29"/>
    <w:rsid w:val="00506F91"/>
    <w:rsid w:val="00507060"/>
    <w:rsid w:val="005070F0"/>
    <w:rsid w:val="005070FC"/>
    <w:rsid w:val="00507159"/>
    <w:rsid w:val="0050715F"/>
    <w:rsid w:val="005072B2"/>
    <w:rsid w:val="005072BF"/>
    <w:rsid w:val="00507346"/>
    <w:rsid w:val="00507356"/>
    <w:rsid w:val="005073A0"/>
    <w:rsid w:val="00507608"/>
    <w:rsid w:val="0050761B"/>
    <w:rsid w:val="00507659"/>
    <w:rsid w:val="00507669"/>
    <w:rsid w:val="00507713"/>
    <w:rsid w:val="00507A3E"/>
    <w:rsid w:val="00507B6B"/>
    <w:rsid w:val="00507B93"/>
    <w:rsid w:val="00507C2F"/>
    <w:rsid w:val="00507C66"/>
    <w:rsid w:val="00507CB6"/>
    <w:rsid w:val="00507D07"/>
    <w:rsid w:val="00507D42"/>
    <w:rsid w:val="00507DEB"/>
    <w:rsid w:val="00507FF3"/>
    <w:rsid w:val="00510042"/>
    <w:rsid w:val="005100AC"/>
    <w:rsid w:val="005101AE"/>
    <w:rsid w:val="00510262"/>
    <w:rsid w:val="005102E1"/>
    <w:rsid w:val="005102F6"/>
    <w:rsid w:val="0051038B"/>
    <w:rsid w:val="005104A4"/>
    <w:rsid w:val="005105B1"/>
    <w:rsid w:val="00510605"/>
    <w:rsid w:val="00510658"/>
    <w:rsid w:val="00510860"/>
    <w:rsid w:val="005108A3"/>
    <w:rsid w:val="00510A78"/>
    <w:rsid w:val="00510A9B"/>
    <w:rsid w:val="00510AD9"/>
    <w:rsid w:val="00510B3F"/>
    <w:rsid w:val="00510BD7"/>
    <w:rsid w:val="00510C06"/>
    <w:rsid w:val="00510C55"/>
    <w:rsid w:val="00510C96"/>
    <w:rsid w:val="00510CAB"/>
    <w:rsid w:val="00510CBD"/>
    <w:rsid w:val="00510D00"/>
    <w:rsid w:val="00510DAC"/>
    <w:rsid w:val="00510EB9"/>
    <w:rsid w:val="00510EDE"/>
    <w:rsid w:val="005110BA"/>
    <w:rsid w:val="00511164"/>
    <w:rsid w:val="00511266"/>
    <w:rsid w:val="00511289"/>
    <w:rsid w:val="005112E9"/>
    <w:rsid w:val="00511426"/>
    <w:rsid w:val="005115C6"/>
    <w:rsid w:val="005115F9"/>
    <w:rsid w:val="00511619"/>
    <w:rsid w:val="005116FD"/>
    <w:rsid w:val="0051174A"/>
    <w:rsid w:val="0051183E"/>
    <w:rsid w:val="0051187B"/>
    <w:rsid w:val="005118E3"/>
    <w:rsid w:val="00511947"/>
    <w:rsid w:val="005119D4"/>
    <w:rsid w:val="00511A92"/>
    <w:rsid w:val="00511D44"/>
    <w:rsid w:val="00511E0A"/>
    <w:rsid w:val="00511E3D"/>
    <w:rsid w:val="00511F6D"/>
    <w:rsid w:val="0051202D"/>
    <w:rsid w:val="005120B7"/>
    <w:rsid w:val="0051214A"/>
    <w:rsid w:val="0051221E"/>
    <w:rsid w:val="00512367"/>
    <w:rsid w:val="0051243C"/>
    <w:rsid w:val="0051271F"/>
    <w:rsid w:val="005127E4"/>
    <w:rsid w:val="00512856"/>
    <w:rsid w:val="00512A20"/>
    <w:rsid w:val="00512C35"/>
    <w:rsid w:val="00512C62"/>
    <w:rsid w:val="00512CCF"/>
    <w:rsid w:val="005130AC"/>
    <w:rsid w:val="005133D9"/>
    <w:rsid w:val="0051344E"/>
    <w:rsid w:val="00513468"/>
    <w:rsid w:val="00513585"/>
    <w:rsid w:val="005137DA"/>
    <w:rsid w:val="00513874"/>
    <w:rsid w:val="0051387B"/>
    <w:rsid w:val="00513888"/>
    <w:rsid w:val="00513980"/>
    <w:rsid w:val="00513A04"/>
    <w:rsid w:val="00513A20"/>
    <w:rsid w:val="00513A39"/>
    <w:rsid w:val="00513DC7"/>
    <w:rsid w:val="00513E41"/>
    <w:rsid w:val="00514073"/>
    <w:rsid w:val="00514083"/>
    <w:rsid w:val="005140D4"/>
    <w:rsid w:val="005141C2"/>
    <w:rsid w:val="00514203"/>
    <w:rsid w:val="00514252"/>
    <w:rsid w:val="005142BF"/>
    <w:rsid w:val="005144B3"/>
    <w:rsid w:val="005145CE"/>
    <w:rsid w:val="00514628"/>
    <w:rsid w:val="00514785"/>
    <w:rsid w:val="005148F9"/>
    <w:rsid w:val="00514A08"/>
    <w:rsid w:val="00514A1D"/>
    <w:rsid w:val="00514A80"/>
    <w:rsid w:val="00514AA2"/>
    <w:rsid w:val="00514AB8"/>
    <w:rsid w:val="00514C1F"/>
    <w:rsid w:val="00514C6C"/>
    <w:rsid w:val="00514C80"/>
    <w:rsid w:val="00514D6B"/>
    <w:rsid w:val="00514DE8"/>
    <w:rsid w:val="00514EE5"/>
    <w:rsid w:val="0051516B"/>
    <w:rsid w:val="00515174"/>
    <w:rsid w:val="00515177"/>
    <w:rsid w:val="005152F7"/>
    <w:rsid w:val="00515368"/>
    <w:rsid w:val="00515390"/>
    <w:rsid w:val="00515437"/>
    <w:rsid w:val="005155A8"/>
    <w:rsid w:val="005155E9"/>
    <w:rsid w:val="00515607"/>
    <w:rsid w:val="005157CC"/>
    <w:rsid w:val="0051583C"/>
    <w:rsid w:val="005158A8"/>
    <w:rsid w:val="005158C9"/>
    <w:rsid w:val="00515964"/>
    <w:rsid w:val="00515B6F"/>
    <w:rsid w:val="00515D04"/>
    <w:rsid w:val="00515D12"/>
    <w:rsid w:val="00515D18"/>
    <w:rsid w:val="00515ECF"/>
    <w:rsid w:val="00515F92"/>
    <w:rsid w:val="00516133"/>
    <w:rsid w:val="0051615B"/>
    <w:rsid w:val="0051618F"/>
    <w:rsid w:val="005162FF"/>
    <w:rsid w:val="005163FB"/>
    <w:rsid w:val="005164BF"/>
    <w:rsid w:val="00516530"/>
    <w:rsid w:val="00516552"/>
    <w:rsid w:val="005165DC"/>
    <w:rsid w:val="00516600"/>
    <w:rsid w:val="00516660"/>
    <w:rsid w:val="0051674E"/>
    <w:rsid w:val="0051675D"/>
    <w:rsid w:val="005168F6"/>
    <w:rsid w:val="005168FF"/>
    <w:rsid w:val="0051698F"/>
    <w:rsid w:val="00516996"/>
    <w:rsid w:val="00516A29"/>
    <w:rsid w:val="00516A8F"/>
    <w:rsid w:val="00516AD5"/>
    <w:rsid w:val="00516BEE"/>
    <w:rsid w:val="00516CF5"/>
    <w:rsid w:val="00516DA2"/>
    <w:rsid w:val="00516E61"/>
    <w:rsid w:val="00516F4B"/>
    <w:rsid w:val="00516FC3"/>
    <w:rsid w:val="00516FD0"/>
    <w:rsid w:val="005170E5"/>
    <w:rsid w:val="00517339"/>
    <w:rsid w:val="00517834"/>
    <w:rsid w:val="0051788A"/>
    <w:rsid w:val="005178AF"/>
    <w:rsid w:val="005178B8"/>
    <w:rsid w:val="00517952"/>
    <w:rsid w:val="005179B2"/>
    <w:rsid w:val="00517C99"/>
    <w:rsid w:val="00517E00"/>
    <w:rsid w:val="00517F91"/>
    <w:rsid w:val="0052005B"/>
    <w:rsid w:val="005200CC"/>
    <w:rsid w:val="005200FE"/>
    <w:rsid w:val="00520179"/>
    <w:rsid w:val="00520262"/>
    <w:rsid w:val="00520263"/>
    <w:rsid w:val="005202F9"/>
    <w:rsid w:val="00520373"/>
    <w:rsid w:val="00520399"/>
    <w:rsid w:val="00520443"/>
    <w:rsid w:val="00520480"/>
    <w:rsid w:val="0052049F"/>
    <w:rsid w:val="0052056B"/>
    <w:rsid w:val="005205D5"/>
    <w:rsid w:val="0052066E"/>
    <w:rsid w:val="005206B7"/>
    <w:rsid w:val="005207CA"/>
    <w:rsid w:val="0052085F"/>
    <w:rsid w:val="0052086E"/>
    <w:rsid w:val="00520922"/>
    <w:rsid w:val="005209CB"/>
    <w:rsid w:val="005209DF"/>
    <w:rsid w:val="00520A04"/>
    <w:rsid w:val="00520B00"/>
    <w:rsid w:val="00520B72"/>
    <w:rsid w:val="00520BA9"/>
    <w:rsid w:val="00520C1B"/>
    <w:rsid w:val="00520C2D"/>
    <w:rsid w:val="00520D42"/>
    <w:rsid w:val="00520EBF"/>
    <w:rsid w:val="005210C7"/>
    <w:rsid w:val="005211A4"/>
    <w:rsid w:val="00521218"/>
    <w:rsid w:val="0052131F"/>
    <w:rsid w:val="005213A6"/>
    <w:rsid w:val="0052140C"/>
    <w:rsid w:val="00521544"/>
    <w:rsid w:val="005216DC"/>
    <w:rsid w:val="005216F0"/>
    <w:rsid w:val="00521AD6"/>
    <w:rsid w:val="00521B01"/>
    <w:rsid w:val="00521C0C"/>
    <w:rsid w:val="00521C23"/>
    <w:rsid w:val="00521D0B"/>
    <w:rsid w:val="00521DA0"/>
    <w:rsid w:val="00521DD3"/>
    <w:rsid w:val="00521FB8"/>
    <w:rsid w:val="005222AA"/>
    <w:rsid w:val="005222DD"/>
    <w:rsid w:val="00522307"/>
    <w:rsid w:val="00522391"/>
    <w:rsid w:val="00522470"/>
    <w:rsid w:val="005224BF"/>
    <w:rsid w:val="005224D0"/>
    <w:rsid w:val="005225CB"/>
    <w:rsid w:val="00522798"/>
    <w:rsid w:val="0052282A"/>
    <w:rsid w:val="005228D3"/>
    <w:rsid w:val="005229B5"/>
    <w:rsid w:val="00522A2B"/>
    <w:rsid w:val="00522AA1"/>
    <w:rsid w:val="00522AFB"/>
    <w:rsid w:val="00522B78"/>
    <w:rsid w:val="00522C21"/>
    <w:rsid w:val="00522CF5"/>
    <w:rsid w:val="00522DC7"/>
    <w:rsid w:val="00522EAC"/>
    <w:rsid w:val="00522F9E"/>
    <w:rsid w:val="00522FF7"/>
    <w:rsid w:val="00523044"/>
    <w:rsid w:val="005230BD"/>
    <w:rsid w:val="005230C4"/>
    <w:rsid w:val="00523157"/>
    <w:rsid w:val="00523255"/>
    <w:rsid w:val="0052334D"/>
    <w:rsid w:val="005233CE"/>
    <w:rsid w:val="005234FA"/>
    <w:rsid w:val="005235F6"/>
    <w:rsid w:val="005235FA"/>
    <w:rsid w:val="00523650"/>
    <w:rsid w:val="005236D9"/>
    <w:rsid w:val="005237C8"/>
    <w:rsid w:val="005237DA"/>
    <w:rsid w:val="005237DE"/>
    <w:rsid w:val="00523997"/>
    <w:rsid w:val="00523A79"/>
    <w:rsid w:val="00523EBE"/>
    <w:rsid w:val="00524074"/>
    <w:rsid w:val="0052413E"/>
    <w:rsid w:val="0052415B"/>
    <w:rsid w:val="0052428F"/>
    <w:rsid w:val="00524304"/>
    <w:rsid w:val="00524551"/>
    <w:rsid w:val="00524596"/>
    <w:rsid w:val="005245EE"/>
    <w:rsid w:val="00524641"/>
    <w:rsid w:val="00524803"/>
    <w:rsid w:val="00524839"/>
    <w:rsid w:val="00524876"/>
    <w:rsid w:val="005248C4"/>
    <w:rsid w:val="00524983"/>
    <w:rsid w:val="005249DD"/>
    <w:rsid w:val="00524A03"/>
    <w:rsid w:val="00524A3F"/>
    <w:rsid w:val="00524A53"/>
    <w:rsid w:val="00524C5E"/>
    <w:rsid w:val="00524CDD"/>
    <w:rsid w:val="00524E5B"/>
    <w:rsid w:val="00524F22"/>
    <w:rsid w:val="00525051"/>
    <w:rsid w:val="005250B4"/>
    <w:rsid w:val="0052514E"/>
    <w:rsid w:val="0052529D"/>
    <w:rsid w:val="005252E6"/>
    <w:rsid w:val="0052537C"/>
    <w:rsid w:val="00525409"/>
    <w:rsid w:val="005255CA"/>
    <w:rsid w:val="0052564B"/>
    <w:rsid w:val="00525890"/>
    <w:rsid w:val="005258AB"/>
    <w:rsid w:val="0052592F"/>
    <w:rsid w:val="005259A6"/>
    <w:rsid w:val="005259AC"/>
    <w:rsid w:val="005259BC"/>
    <w:rsid w:val="00525A76"/>
    <w:rsid w:val="00525A83"/>
    <w:rsid w:val="00525AA8"/>
    <w:rsid w:val="00525AFE"/>
    <w:rsid w:val="00525B67"/>
    <w:rsid w:val="00525BB2"/>
    <w:rsid w:val="00525C8C"/>
    <w:rsid w:val="00525E29"/>
    <w:rsid w:val="00525EE5"/>
    <w:rsid w:val="00525F63"/>
    <w:rsid w:val="00526165"/>
    <w:rsid w:val="005261FF"/>
    <w:rsid w:val="00526300"/>
    <w:rsid w:val="00526368"/>
    <w:rsid w:val="0052645A"/>
    <w:rsid w:val="00526521"/>
    <w:rsid w:val="005265A3"/>
    <w:rsid w:val="00526648"/>
    <w:rsid w:val="00526728"/>
    <w:rsid w:val="005268B1"/>
    <w:rsid w:val="00526A02"/>
    <w:rsid w:val="00526AB1"/>
    <w:rsid w:val="00526AC1"/>
    <w:rsid w:val="00526B3B"/>
    <w:rsid w:val="00526BA7"/>
    <w:rsid w:val="00526C1A"/>
    <w:rsid w:val="00526D4F"/>
    <w:rsid w:val="00526D8D"/>
    <w:rsid w:val="00526EDD"/>
    <w:rsid w:val="0052701E"/>
    <w:rsid w:val="005270D2"/>
    <w:rsid w:val="00527152"/>
    <w:rsid w:val="0052736C"/>
    <w:rsid w:val="0052738D"/>
    <w:rsid w:val="005273B5"/>
    <w:rsid w:val="005274B5"/>
    <w:rsid w:val="00527653"/>
    <w:rsid w:val="00527656"/>
    <w:rsid w:val="00527665"/>
    <w:rsid w:val="00527706"/>
    <w:rsid w:val="0052785F"/>
    <w:rsid w:val="00527882"/>
    <w:rsid w:val="00527939"/>
    <w:rsid w:val="005279E9"/>
    <w:rsid w:val="00527A06"/>
    <w:rsid w:val="00527AED"/>
    <w:rsid w:val="00527AEF"/>
    <w:rsid w:val="00527C9D"/>
    <w:rsid w:val="00527D0B"/>
    <w:rsid w:val="00527D1D"/>
    <w:rsid w:val="00527E32"/>
    <w:rsid w:val="00527E70"/>
    <w:rsid w:val="00530029"/>
    <w:rsid w:val="0053003E"/>
    <w:rsid w:val="00530056"/>
    <w:rsid w:val="0053005E"/>
    <w:rsid w:val="005301AB"/>
    <w:rsid w:val="005301CE"/>
    <w:rsid w:val="005302BE"/>
    <w:rsid w:val="0053073D"/>
    <w:rsid w:val="0053085D"/>
    <w:rsid w:val="00530900"/>
    <w:rsid w:val="00530B78"/>
    <w:rsid w:val="00530C9F"/>
    <w:rsid w:val="00530E54"/>
    <w:rsid w:val="00530F35"/>
    <w:rsid w:val="00530FC4"/>
    <w:rsid w:val="0053116C"/>
    <w:rsid w:val="0053135B"/>
    <w:rsid w:val="00531490"/>
    <w:rsid w:val="005318A5"/>
    <w:rsid w:val="00531B62"/>
    <w:rsid w:val="00531BE8"/>
    <w:rsid w:val="00531CAA"/>
    <w:rsid w:val="00531DF3"/>
    <w:rsid w:val="00531E2F"/>
    <w:rsid w:val="00531F01"/>
    <w:rsid w:val="0053215A"/>
    <w:rsid w:val="00532171"/>
    <w:rsid w:val="005321CB"/>
    <w:rsid w:val="00532202"/>
    <w:rsid w:val="00532449"/>
    <w:rsid w:val="005325A6"/>
    <w:rsid w:val="005325D5"/>
    <w:rsid w:val="0053260A"/>
    <w:rsid w:val="0053277F"/>
    <w:rsid w:val="005327A0"/>
    <w:rsid w:val="005327A8"/>
    <w:rsid w:val="005328B8"/>
    <w:rsid w:val="0053291E"/>
    <w:rsid w:val="0053294C"/>
    <w:rsid w:val="00532970"/>
    <w:rsid w:val="00532A47"/>
    <w:rsid w:val="00532AAC"/>
    <w:rsid w:val="00532B41"/>
    <w:rsid w:val="00532B60"/>
    <w:rsid w:val="00532CA1"/>
    <w:rsid w:val="00532CF8"/>
    <w:rsid w:val="00532D43"/>
    <w:rsid w:val="00532F22"/>
    <w:rsid w:val="00532F5F"/>
    <w:rsid w:val="0053303B"/>
    <w:rsid w:val="00533198"/>
    <w:rsid w:val="0053327E"/>
    <w:rsid w:val="00533281"/>
    <w:rsid w:val="005333E8"/>
    <w:rsid w:val="00533952"/>
    <w:rsid w:val="0053399C"/>
    <w:rsid w:val="00533A29"/>
    <w:rsid w:val="00533AD2"/>
    <w:rsid w:val="00533B02"/>
    <w:rsid w:val="00533C6D"/>
    <w:rsid w:val="00533D31"/>
    <w:rsid w:val="00533D67"/>
    <w:rsid w:val="00533DE7"/>
    <w:rsid w:val="00533EE5"/>
    <w:rsid w:val="00533F34"/>
    <w:rsid w:val="00534006"/>
    <w:rsid w:val="005341B6"/>
    <w:rsid w:val="005341FD"/>
    <w:rsid w:val="00534201"/>
    <w:rsid w:val="00534291"/>
    <w:rsid w:val="005343DB"/>
    <w:rsid w:val="0053444E"/>
    <w:rsid w:val="00534497"/>
    <w:rsid w:val="00534600"/>
    <w:rsid w:val="005346B5"/>
    <w:rsid w:val="005347C3"/>
    <w:rsid w:val="00534811"/>
    <w:rsid w:val="00534840"/>
    <w:rsid w:val="005349D8"/>
    <w:rsid w:val="00534B04"/>
    <w:rsid w:val="00534B5A"/>
    <w:rsid w:val="00534B6F"/>
    <w:rsid w:val="00534DA8"/>
    <w:rsid w:val="00534E0F"/>
    <w:rsid w:val="005350D4"/>
    <w:rsid w:val="005351DF"/>
    <w:rsid w:val="0053524A"/>
    <w:rsid w:val="005353C4"/>
    <w:rsid w:val="005354A3"/>
    <w:rsid w:val="005354B5"/>
    <w:rsid w:val="005354D3"/>
    <w:rsid w:val="005354FA"/>
    <w:rsid w:val="00535526"/>
    <w:rsid w:val="0053560D"/>
    <w:rsid w:val="005359AB"/>
    <w:rsid w:val="005359C1"/>
    <w:rsid w:val="005359DF"/>
    <w:rsid w:val="00535ABC"/>
    <w:rsid w:val="00535AE0"/>
    <w:rsid w:val="00535C64"/>
    <w:rsid w:val="00535DC0"/>
    <w:rsid w:val="00535E67"/>
    <w:rsid w:val="00535ECC"/>
    <w:rsid w:val="00535F16"/>
    <w:rsid w:val="0053603D"/>
    <w:rsid w:val="00536052"/>
    <w:rsid w:val="00536081"/>
    <w:rsid w:val="00536139"/>
    <w:rsid w:val="0053613A"/>
    <w:rsid w:val="0053617D"/>
    <w:rsid w:val="0053619F"/>
    <w:rsid w:val="00536444"/>
    <w:rsid w:val="00536533"/>
    <w:rsid w:val="00536643"/>
    <w:rsid w:val="00536696"/>
    <w:rsid w:val="00536748"/>
    <w:rsid w:val="00536B25"/>
    <w:rsid w:val="00536B2D"/>
    <w:rsid w:val="00536BE6"/>
    <w:rsid w:val="00536CA0"/>
    <w:rsid w:val="00536D9B"/>
    <w:rsid w:val="00536DCF"/>
    <w:rsid w:val="00536EA1"/>
    <w:rsid w:val="00536ECB"/>
    <w:rsid w:val="00536F94"/>
    <w:rsid w:val="0053704F"/>
    <w:rsid w:val="0053728B"/>
    <w:rsid w:val="00537445"/>
    <w:rsid w:val="005374C6"/>
    <w:rsid w:val="00537564"/>
    <w:rsid w:val="00537778"/>
    <w:rsid w:val="005377B4"/>
    <w:rsid w:val="005377D8"/>
    <w:rsid w:val="00537904"/>
    <w:rsid w:val="0053790E"/>
    <w:rsid w:val="00537A1B"/>
    <w:rsid w:val="00537AF6"/>
    <w:rsid w:val="00537B7D"/>
    <w:rsid w:val="00537B88"/>
    <w:rsid w:val="00537C2B"/>
    <w:rsid w:val="00537D82"/>
    <w:rsid w:val="00537EB1"/>
    <w:rsid w:val="00537F05"/>
    <w:rsid w:val="00537F20"/>
    <w:rsid w:val="00537FCA"/>
    <w:rsid w:val="00540066"/>
    <w:rsid w:val="005401CB"/>
    <w:rsid w:val="0054031C"/>
    <w:rsid w:val="005403E3"/>
    <w:rsid w:val="005404E6"/>
    <w:rsid w:val="005405CD"/>
    <w:rsid w:val="005405ED"/>
    <w:rsid w:val="005406DF"/>
    <w:rsid w:val="00540887"/>
    <w:rsid w:val="005409AF"/>
    <w:rsid w:val="00540A7E"/>
    <w:rsid w:val="00540B65"/>
    <w:rsid w:val="00540C52"/>
    <w:rsid w:val="00540D8C"/>
    <w:rsid w:val="00540E08"/>
    <w:rsid w:val="00540EBB"/>
    <w:rsid w:val="00540F2C"/>
    <w:rsid w:val="00540F60"/>
    <w:rsid w:val="00540F64"/>
    <w:rsid w:val="00540FEC"/>
    <w:rsid w:val="00541043"/>
    <w:rsid w:val="00541072"/>
    <w:rsid w:val="00541137"/>
    <w:rsid w:val="005411ED"/>
    <w:rsid w:val="005411F1"/>
    <w:rsid w:val="0054128F"/>
    <w:rsid w:val="005414B5"/>
    <w:rsid w:val="005415B7"/>
    <w:rsid w:val="00541723"/>
    <w:rsid w:val="0054187C"/>
    <w:rsid w:val="00541C37"/>
    <w:rsid w:val="00541CF8"/>
    <w:rsid w:val="00541D82"/>
    <w:rsid w:val="00541F1D"/>
    <w:rsid w:val="00541F3F"/>
    <w:rsid w:val="00541F7D"/>
    <w:rsid w:val="0054204A"/>
    <w:rsid w:val="0054204C"/>
    <w:rsid w:val="00542068"/>
    <w:rsid w:val="005420F3"/>
    <w:rsid w:val="00542252"/>
    <w:rsid w:val="005422ED"/>
    <w:rsid w:val="0054233D"/>
    <w:rsid w:val="005423D6"/>
    <w:rsid w:val="005424E6"/>
    <w:rsid w:val="005424F6"/>
    <w:rsid w:val="00542501"/>
    <w:rsid w:val="0054257E"/>
    <w:rsid w:val="00542596"/>
    <w:rsid w:val="005425DF"/>
    <w:rsid w:val="00542831"/>
    <w:rsid w:val="00542893"/>
    <w:rsid w:val="005428CD"/>
    <w:rsid w:val="00542927"/>
    <w:rsid w:val="00542977"/>
    <w:rsid w:val="00542A29"/>
    <w:rsid w:val="00542A58"/>
    <w:rsid w:val="00542A7F"/>
    <w:rsid w:val="00542B70"/>
    <w:rsid w:val="00542B95"/>
    <w:rsid w:val="00542D94"/>
    <w:rsid w:val="00542D9B"/>
    <w:rsid w:val="00542E41"/>
    <w:rsid w:val="00542F0B"/>
    <w:rsid w:val="0054301E"/>
    <w:rsid w:val="005430AD"/>
    <w:rsid w:val="00543173"/>
    <w:rsid w:val="00543178"/>
    <w:rsid w:val="005434A0"/>
    <w:rsid w:val="005434A1"/>
    <w:rsid w:val="005434F3"/>
    <w:rsid w:val="0054371F"/>
    <w:rsid w:val="00543797"/>
    <w:rsid w:val="0054382B"/>
    <w:rsid w:val="00543832"/>
    <w:rsid w:val="0054386F"/>
    <w:rsid w:val="00543884"/>
    <w:rsid w:val="005438CA"/>
    <w:rsid w:val="00543917"/>
    <w:rsid w:val="00543BA3"/>
    <w:rsid w:val="00543BBB"/>
    <w:rsid w:val="00543C55"/>
    <w:rsid w:val="00543CD3"/>
    <w:rsid w:val="00543D0C"/>
    <w:rsid w:val="00543D38"/>
    <w:rsid w:val="00543D79"/>
    <w:rsid w:val="00543E0C"/>
    <w:rsid w:val="00543E85"/>
    <w:rsid w:val="00543F33"/>
    <w:rsid w:val="00543F6D"/>
    <w:rsid w:val="00544040"/>
    <w:rsid w:val="00544250"/>
    <w:rsid w:val="00544270"/>
    <w:rsid w:val="00544310"/>
    <w:rsid w:val="00544319"/>
    <w:rsid w:val="0054464B"/>
    <w:rsid w:val="005446B0"/>
    <w:rsid w:val="005446EA"/>
    <w:rsid w:val="00544777"/>
    <w:rsid w:val="005448A8"/>
    <w:rsid w:val="005449EF"/>
    <w:rsid w:val="00544AE5"/>
    <w:rsid w:val="00544BAA"/>
    <w:rsid w:val="00544C6D"/>
    <w:rsid w:val="00544C94"/>
    <w:rsid w:val="00544CC9"/>
    <w:rsid w:val="00544CE4"/>
    <w:rsid w:val="00544E38"/>
    <w:rsid w:val="00544ED0"/>
    <w:rsid w:val="00544F83"/>
    <w:rsid w:val="00545039"/>
    <w:rsid w:val="005451A0"/>
    <w:rsid w:val="005451C2"/>
    <w:rsid w:val="00545222"/>
    <w:rsid w:val="005452F1"/>
    <w:rsid w:val="00545308"/>
    <w:rsid w:val="00545421"/>
    <w:rsid w:val="005454FF"/>
    <w:rsid w:val="00545507"/>
    <w:rsid w:val="0054567A"/>
    <w:rsid w:val="005456DA"/>
    <w:rsid w:val="0054582F"/>
    <w:rsid w:val="00545D68"/>
    <w:rsid w:val="00545E91"/>
    <w:rsid w:val="00545EA7"/>
    <w:rsid w:val="00545FD0"/>
    <w:rsid w:val="00546065"/>
    <w:rsid w:val="0054619E"/>
    <w:rsid w:val="005461F1"/>
    <w:rsid w:val="00546262"/>
    <w:rsid w:val="00546265"/>
    <w:rsid w:val="0054626D"/>
    <w:rsid w:val="005462D5"/>
    <w:rsid w:val="0054637C"/>
    <w:rsid w:val="005464D2"/>
    <w:rsid w:val="0054650F"/>
    <w:rsid w:val="00546767"/>
    <w:rsid w:val="00546921"/>
    <w:rsid w:val="00546930"/>
    <w:rsid w:val="0054696B"/>
    <w:rsid w:val="005469BF"/>
    <w:rsid w:val="005469C7"/>
    <w:rsid w:val="00546A08"/>
    <w:rsid w:val="00546A36"/>
    <w:rsid w:val="00546C28"/>
    <w:rsid w:val="00546D53"/>
    <w:rsid w:val="00546F00"/>
    <w:rsid w:val="00547048"/>
    <w:rsid w:val="005470E5"/>
    <w:rsid w:val="005471D5"/>
    <w:rsid w:val="005472A8"/>
    <w:rsid w:val="005472D9"/>
    <w:rsid w:val="00547333"/>
    <w:rsid w:val="00547503"/>
    <w:rsid w:val="0054760E"/>
    <w:rsid w:val="0054767A"/>
    <w:rsid w:val="005477D1"/>
    <w:rsid w:val="00547914"/>
    <w:rsid w:val="00547A3D"/>
    <w:rsid w:val="00547A60"/>
    <w:rsid w:val="00547B23"/>
    <w:rsid w:val="00547B3A"/>
    <w:rsid w:val="00547B65"/>
    <w:rsid w:val="00547CB1"/>
    <w:rsid w:val="00547D70"/>
    <w:rsid w:val="00547EB7"/>
    <w:rsid w:val="00547ED6"/>
    <w:rsid w:val="00547F57"/>
    <w:rsid w:val="00547FC4"/>
    <w:rsid w:val="00547FF3"/>
    <w:rsid w:val="00550028"/>
    <w:rsid w:val="0055014B"/>
    <w:rsid w:val="005501A7"/>
    <w:rsid w:val="0055055B"/>
    <w:rsid w:val="0055057E"/>
    <w:rsid w:val="005505ED"/>
    <w:rsid w:val="005507B9"/>
    <w:rsid w:val="005508A3"/>
    <w:rsid w:val="00550924"/>
    <w:rsid w:val="005509DC"/>
    <w:rsid w:val="00550A2B"/>
    <w:rsid w:val="00550D5B"/>
    <w:rsid w:val="00550D7C"/>
    <w:rsid w:val="00550E48"/>
    <w:rsid w:val="00550ED1"/>
    <w:rsid w:val="00550FFD"/>
    <w:rsid w:val="00551014"/>
    <w:rsid w:val="005512B0"/>
    <w:rsid w:val="00551316"/>
    <w:rsid w:val="00551333"/>
    <w:rsid w:val="00551338"/>
    <w:rsid w:val="005513DF"/>
    <w:rsid w:val="0055144B"/>
    <w:rsid w:val="00551476"/>
    <w:rsid w:val="0055147F"/>
    <w:rsid w:val="005516B4"/>
    <w:rsid w:val="005516F0"/>
    <w:rsid w:val="005519C4"/>
    <w:rsid w:val="005519C8"/>
    <w:rsid w:val="00551AA7"/>
    <w:rsid w:val="00551AE5"/>
    <w:rsid w:val="00551BDE"/>
    <w:rsid w:val="00551CBE"/>
    <w:rsid w:val="00551D1E"/>
    <w:rsid w:val="00551DC3"/>
    <w:rsid w:val="005520CD"/>
    <w:rsid w:val="005520EE"/>
    <w:rsid w:val="0055216F"/>
    <w:rsid w:val="00552177"/>
    <w:rsid w:val="00552196"/>
    <w:rsid w:val="00552268"/>
    <w:rsid w:val="00552281"/>
    <w:rsid w:val="00552518"/>
    <w:rsid w:val="00552660"/>
    <w:rsid w:val="005529CD"/>
    <w:rsid w:val="00552A3E"/>
    <w:rsid w:val="00552AAF"/>
    <w:rsid w:val="00552AD7"/>
    <w:rsid w:val="00552CA6"/>
    <w:rsid w:val="00552CF1"/>
    <w:rsid w:val="00552D54"/>
    <w:rsid w:val="00552DF5"/>
    <w:rsid w:val="00552F0B"/>
    <w:rsid w:val="005531CE"/>
    <w:rsid w:val="005533E4"/>
    <w:rsid w:val="0055368D"/>
    <w:rsid w:val="00553753"/>
    <w:rsid w:val="00553809"/>
    <w:rsid w:val="00553CC3"/>
    <w:rsid w:val="00553CE2"/>
    <w:rsid w:val="00553CFD"/>
    <w:rsid w:val="00553D20"/>
    <w:rsid w:val="00553E39"/>
    <w:rsid w:val="00553E4A"/>
    <w:rsid w:val="00553EB1"/>
    <w:rsid w:val="00553F32"/>
    <w:rsid w:val="00554020"/>
    <w:rsid w:val="0055405B"/>
    <w:rsid w:val="00554183"/>
    <w:rsid w:val="00554261"/>
    <w:rsid w:val="005543B6"/>
    <w:rsid w:val="005543D4"/>
    <w:rsid w:val="005544FB"/>
    <w:rsid w:val="00554541"/>
    <w:rsid w:val="00554555"/>
    <w:rsid w:val="005545A0"/>
    <w:rsid w:val="005546BC"/>
    <w:rsid w:val="005546DD"/>
    <w:rsid w:val="005547A4"/>
    <w:rsid w:val="00554D8E"/>
    <w:rsid w:val="00554E38"/>
    <w:rsid w:val="00554EBA"/>
    <w:rsid w:val="00554F8A"/>
    <w:rsid w:val="005551B6"/>
    <w:rsid w:val="005551ED"/>
    <w:rsid w:val="0055520A"/>
    <w:rsid w:val="00555300"/>
    <w:rsid w:val="00555407"/>
    <w:rsid w:val="005554BE"/>
    <w:rsid w:val="005554CE"/>
    <w:rsid w:val="005554D2"/>
    <w:rsid w:val="0055556F"/>
    <w:rsid w:val="00555766"/>
    <w:rsid w:val="00555A4B"/>
    <w:rsid w:val="00555A9E"/>
    <w:rsid w:val="00555C27"/>
    <w:rsid w:val="00555D5D"/>
    <w:rsid w:val="00555DFE"/>
    <w:rsid w:val="005560BF"/>
    <w:rsid w:val="00556149"/>
    <w:rsid w:val="005561BE"/>
    <w:rsid w:val="005561F2"/>
    <w:rsid w:val="005561FB"/>
    <w:rsid w:val="0055626D"/>
    <w:rsid w:val="00556469"/>
    <w:rsid w:val="0055646F"/>
    <w:rsid w:val="005566C4"/>
    <w:rsid w:val="005567DF"/>
    <w:rsid w:val="0055685C"/>
    <w:rsid w:val="0055688E"/>
    <w:rsid w:val="00556913"/>
    <w:rsid w:val="00556925"/>
    <w:rsid w:val="0055699C"/>
    <w:rsid w:val="00556AC3"/>
    <w:rsid w:val="00556B60"/>
    <w:rsid w:val="00556D18"/>
    <w:rsid w:val="00556D87"/>
    <w:rsid w:val="005571F4"/>
    <w:rsid w:val="005572DF"/>
    <w:rsid w:val="0055747E"/>
    <w:rsid w:val="0055759C"/>
    <w:rsid w:val="00557802"/>
    <w:rsid w:val="00557859"/>
    <w:rsid w:val="00557988"/>
    <w:rsid w:val="005579B5"/>
    <w:rsid w:val="00557BBA"/>
    <w:rsid w:val="00557C5C"/>
    <w:rsid w:val="00557D27"/>
    <w:rsid w:val="00557D2D"/>
    <w:rsid w:val="00557DE7"/>
    <w:rsid w:val="00557E5F"/>
    <w:rsid w:val="00557FC8"/>
    <w:rsid w:val="00557FF7"/>
    <w:rsid w:val="005600F5"/>
    <w:rsid w:val="0056051E"/>
    <w:rsid w:val="00560527"/>
    <w:rsid w:val="005605CC"/>
    <w:rsid w:val="005607D4"/>
    <w:rsid w:val="00560883"/>
    <w:rsid w:val="0056088C"/>
    <w:rsid w:val="005609AD"/>
    <w:rsid w:val="00560A38"/>
    <w:rsid w:val="00560A54"/>
    <w:rsid w:val="00560A62"/>
    <w:rsid w:val="00560BC0"/>
    <w:rsid w:val="00560D44"/>
    <w:rsid w:val="00560D7D"/>
    <w:rsid w:val="00560DA5"/>
    <w:rsid w:val="00560E56"/>
    <w:rsid w:val="00560EB4"/>
    <w:rsid w:val="00560F66"/>
    <w:rsid w:val="00560FF4"/>
    <w:rsid w:val="00561138"/>
    <w:rsid w:val="00561198"/>
    <w:rsid w:val="00561394"/>
    <w:rsid w:val="0056143A"/>
    <w:rsid w:val="0056161D"/>
    <w:rsid w:val="005616C3"/>
    <w:rsid w:val="00561757"/>
    <w:rsid w:val="005617B7"/>
    <w:rsid w:val="00561962"/>
    <w:rsid w:val="00561CD1"/>
    <w:rsid w:val="00561D55"/>
    <w:rsid w:val="00561D5C"/>
    <w:rsid w:val="00561DD3"/>
    <w:rsid w:val="00561E0D"/>
    <w:rsid w:val="00561EF3"/>
    <w:rsid w:val="00561F58"/>
    <w:rsid w:val="00561F80"/>
    <w:rsid w:val="005620CA"/>
    <w:rsid w:val="0056210E"/>
    <w:rsid w:val="005621F3"/>
    <w:rsid w:val="0056234D"/>
    <w:rsid w:val="005623C8"/>
    <w:rsid w:val="00562407"/>
    <w:rsid w:val="005627E5"/>
    <w:rsid w:val="005627F3"/>
    <w:rsid w:val="005628F7"/>
    <w:rsid w:val="005629CF"/>
    <w:rsid w:val="005629F5"/>
    <w:rsid w:val="00562A65"/>
    <w:rsid w:val="00562B67"/>
    <w:rsid w:val="00562BEA"/>
    <w:rsid w:val="00562E8C"/>
    <w:rsid w:val="00563028"/>
    <w:rsid w:val="00563198"/>
    <w:rsid w:val="005631E2"/>
    <w:rsid w:val="00563372"/>
    <w:rsid w:val="005633DC"/>
    <w:rsid w:val="005633EF"/>
    <w:rsid w:val="005634B4"/>
    <w:rsid w:val="005636A6"/>
    <w:rsid w:val="005638F9"/>
    <w:rsid w:val="00563935"/>
    <w:rsid w:val="00563948"/>
    <w:rsid w:val="0056395B"/>
    <w:rsid w:val="00563BB1"/>
    <w:rsid w:val="00563BB2"/>
    <w:rsid w:val="00563E07"/>
    <w:rsid w:val="00563E15"/>
    <w:rsid w:val="00563E3B"/>
    <w:rsid w:val="00564035"/>
    <w:rsid w:val="00564274"/>
    <w:rsid w:val="0056438D"/>
    <w:rsid w:val="005643F1"/>
    <w:rsid w:val="00564416"/>
    <w:rsid w:val="005644B3"/>
    <w:rsid w:val="00564504"/>
    <w:rsid w:val="0056464F"/>
    <w:rsid w:val="005647CF"/>
    <w:rsid w:val="005647D8"/>
    <w:rsid w:val="005648E8"/>
    <w:rsid w:val="00564AE3"/>
    <w:rsid w:val="00564B89"/>
    <w:rsid w:val="00564C71"/>
    <w:rsid w:val="00564CF7"/>
    <w:rsid w:val="00564D88"/>
    <w:rsid w:val="00564FA4"/>
    <w:rsid w:val="00564FC1"/>
    <w:rsid w:val="005650D0"/>
    <w:rsid w:val="00565110"/>
    <w:rsid w:val="00565169"/>
    <w:rsid w:val="00565279"/>
    <w:rsid w:val="005652BA"/>
    <w:rsid w:val="0056540D"/>
    <w:rsid w:val="0056543E"/>
    <w:rsid w:val="005654E7"/>
    <w:rsid w:val="0056552C"/>
    <w:rsid w:val="0056554D"/>
    <w:rsid w:val="00565656"/>
    <w:rsid w:val="0056569B"/>
    <w:rsid w:val="00565752"/>
    <w:rsid w:val="005657D0"/>
    <w:rsid w:val="0056593C"/>
    <w:rsid w:val="00565A5E"/>
    <w:rsid w:val="00565B96"/>
    <w:rsid w:val="00565DFD"/>
    <w:rsid w:val="00565E9C"/>
    <w:rsid w:val="00565F89"/>
    <w:rsid w:val="00565F8D"/>
    <w:rsid w:val="00565FAC"/>
    <w:rsid w:val="00565FD2"/>
    <w:rsid w:val="0056606C"/>
    <w:rsid w:val="005660D4"/>
    <w:rsid w:val="00566143"/>
    <w:rsid w:val="005661A4"/>
    <w:rsid w:val="005661A6"/>
    <w:rsid w:val="00566241"/>
    <w:rsid w:val="00566255"/>
    <w:rsid w:val="005663A1"/>
    <w:rsid w:val="005663A5"/>
    <w:rsid w:val="005664BE"/>
    <w:rsid w:val="00566590"/>
    <w:rsid w:val="005666CD"/>
    <w:rsid w:val="005667E2"/>
    <w:rsid w:val="00566931"/>
    <w:rsid w:val="00566A6F"/>
    <w:rsid w:val="00566BEB"/>
    <w:rsid w:val="00566C14"/>
    <w:rsid w:val="00566C5F"/>
    <w:rsid w:val="00566C6D"/>
    <w:rsid w:val="00566E30"/>
    <w:rsid w:val="00566E75"/>
    <w:rsid w:val="00566F65"/>
    <w:rsid w:val="00566F68"/>
    <w:rsid w:val="00566FBB"/>
    <w:rsid w:val="005670DF"/>
    <w:rsid w:val="005671DA"/>
    <w:rsid w:val="00567206"/>
    <w:rsid w:val="0056730B"/>
    <w:rsid w:val="0056743C"/>
    <w:rsid w:val="00567538"/>
    <w:rsid w:val="0056758F"/>
    <w:rsid w:val="00567878"/>
    <w:rsid w:val="005678DB"/>
    <w:rsid w:val="00567901"/>
    <w:rsid w:val="00567996"/>
    <w:rsid w:val="00567B47"/>
    <w:rsid w:val="00567B91"/>
    <w:rsid w:val="00567B9C"/>
    <w:rsid w:val="00567BB6"/>
    <w:rsid w:val="00567BD0"/>
    <w:rsid w:val="00567C59"/>
    <w:rsid w:val="00567E58"/>
    <w:rsid w:val="00567EC6"/>
    <w:rsid w:val="00567F34"/>
    <w:rsid w:val="00567F8B"/>
    <w:rsid w:val="00567FDB"/>
    <w:rsid w:val="00570153"/>
    <w:rsid w:val="00570177"/>
    <w:rsid w:val="0057019F"/>
    <w:rsid w:val="005703A6"/>
    <w:rsid w:val="0057043B"/>
    <w:rsid w:val="00570472"/>
    <w:rsid w:val="00570494"/>
    <w:rsid w:val="005704B3"/>
    <w:rsid w:val="005706DD"/>
    <w:rsid w:val="0057077E"/>
    <w:rsid w:val="0057096B"/>
    <w:rsid w:val="00570989"/>
    <w:rsid w:val="00570A12"/>
    <w:rsid w:val="00570B1C"/>
    <w:rsid w:val="00570BCD"/>
    <w:rsid w:val="00570CD2"/>
    <w:rsid w:val="00570DFC"/>
    <w:rsid w:val="00571213"/>
    <w:rsid w:val="00571226"/>
    <w:rsid w:val="00571249"/>
    <w:rsid w:val="0057131B"/>
    <w:rsid w:val="00571372"/>
    <w:rsid w:val="005713C6"/>
    <w:rsid w:val="00571437"/>
    <w:rsid w:val="00571462"/>
    <w:rsid w:val="0057146F"/>
    <w:rsid w:val="005714C5"/>
    <w:rsid w:val="005714D6"/>
    <w:rsid w:val="00571509"/>
    <w:rsid w:val="00571642"/>
    <w:rsid w:val="005716E4"/>
    <w:rsid w:val="0057172C"/>
    <w:rsid w:val="00571866"/>
    <w:rsid w:val="00571868"/>
    <w:rsid w:val="005719BA"/>
    <w:rsid w:val="00571A4E"/>
    <w:rsid w:val="00571B90"/>
    <w:rsid w:val="00571D79"/>
    <w:rsid w:val="00571E58"/>
    <w:rsid w:val="00571F39"/>
    <w:rsid w:val="005720A3"/>
    <w:rsid w:val="005720D1"/>
    <w:rsid w:val="00572167"/>
    <w:rsid w:val="00572178"/>
    <w:rsid w:val="005721BE"/>
    <w:rsid w:val="00572200"/>
    <w:rsid w:val="00572202"/>
    <w:rsid w:val="0057226E"/>
    <w:rsid w:val="00572277"/>
    <w:rsid w:val="0057227D"/>
    <w:rsid w:val="00572320"/>
    <w:rsid w:val="005723D6"/>
    <w:rsid w:val="0057245C"/>
    <w:rsid w:val="005724A0"/>
    <w:rsid w:val="00572651"/>
    <w:rsid w:val="0057281A"/>
    <w:rsid w:val="005728E8"/>
    <w:rsid w:val="00572A5A"/>
    <w:rsid w:val="00572AA4"/>
    <w:rsid w:val="00572BCA"/>
    <w:rsid w:val="00572D0C"/>
    <w:rsid w:val="00572DCD"/>
    <w:rsid w:val="00572E4A"/>
    <w:rsid w:val="00572E84"/>
    <w:rsid w:val="00572EBB"/>
    <w:rsid w:val="00572F0C"/>
    <w:rsid w:val="00572F8B"/>
    <w:rsid w:val="0057302C"/>
    <w:rsid w:val="005730BA"/>
    <w:rsid w:val="005731DD"/>
    <w:rsid w:val="005732BA"/>
    <w:rsid w:val="005732E8"/>
    <w:rsid w:val="00573469"/>
    <w:rsid w:val="0057347B"/>
    <w:rsid w:val="005734DA"/>
    <w:rsid w:val="00573569"/>
    <w:rsid w:val="005737FB"/>
    <w:rsid w:val="00573A26"/>
    <w:rsid w:val="00573BB8"/>
    <w:rsid w:val="00573BE6"/>
    <w:rsid w:val="00573C2F"/>
    <w:rsid w:val="00573D0D"/>
    <w:rsid w:val="00573E0A"/>
    <w:rsid w:val="00574048"/>
    <w:rsid w:val="005742E4"/>
    <w:rsid w:val="0057431F"/>
    <w:rsid w:val="005743D6"/>
    <w:rsid w:val="00574441"/>
    <w:rsid w:val="005745B2"/>
    <w:rsid w:val="00574679"/>
    <w:rsid w:val="00574799"/>
    <w:rsid w:val="00574872"/>
    <w:rsid w:val="005748BF"/>
    <w:rsid w:val="00574978"/>
    <w:rsid w:val="005749E8"/>
    <w:rsid w:val="00574A19"/>
    <w:rsid w:val="00574A4F"/>
    <w:rsid w:val="00574A6C"/>
    <w:rsid w:val="00574BF3"/>
    <w:rsid w:val="00574CA5"/>
    <w:rsid w:val="00574CDE"/>
    <w:rsid w:val="00574D81"/>
    <w:rsid w:val="00574E53"/>
    <w:rsid w:val="00574E64"/>
    <w:rsid w:val="00575226"/>
    <w:rsid w:val="005753AF"/>
    <w:rsid w:val="005753D1"/>
    <w:rsid w:val="00575535"/>
    <w:rsid w:val="005755BE"/>
    <w:rsid w:val="00575650"/>
    <w:rsid w:val="00575784"/>
    <w:rsid w:val="005757BA"/>
    <w:rsid w:val="005757FB"/>
    <w:rsid w:val="00575848"/>
    <w:rsid w:val="005758CC"/>
    <w:rsid w:val="00575A20"/>
    <w:rsid w:val="00575A2B"/>
    <w:rsid w:val="00575C50"/>
    <w:rsid w:val="00575D62"/>
    <w:rsid w:val="00575EF3"/>
    <w:rsid w:val="00575F9F"/>
    <w:rsid w:val="00575FA0"/>
    <w:rsid w:val="00576041"/>
    <w:rsid w:val="0057614B"/>
    <w:rsid w:val="005762E2"/>
    <w:rsid w:val="00576454"/>
    <w:rsid w:val="005764CB"/>
    <w:rsid w:val="005766DA"/>
    <w:rsid w:val="00576751"/>
    <w:rsid w:val="005767B6"/>
    <w:rsid w:val="005767EC"/>
    <w:rsid w:val="00576843"/>
    <w:rsid w:val="0057689D"/>
    <w:rsid w:val="005768DE"/>
    <w:rsid w:val="00576AA8"/>
    <w:rsid w:val="00576C63"/>
    <w:rsid w:val="00576CFB"/>
    <w:rsid w:val="00576D18"/>
    <w:rsid w:val="00576E95"/>
    <w:rsid w:val="00576EAF"/>
    <w:rsid w:val="00576EB2"/>
    <w:rsid w:val="00576F9D"/>
    <w:rsid w:val="00576FE4"/>
    <w:rsid w:val="00577014"/>
    <w:rsid w:val="0057730F"/>
    <w:rsid w:val="0057734D"/>
    <w:rsid w:val="0057749A"/>
    <w:rsid w:val="00577578"/>
    <w:rsid w:val="00577633"/>
    <w:rsid w:val="005778A7"/>
    <w:rsid w:val="00577953"/>
    <w:rsid w:val="00577965"/>
    <w:rsid w:val="0057797F"/>
    <w:rsid w:val="005779A3"/>
    <w:rsid w:val="005779E6"/>
    <w:rsid w:val="005779F5"/>
    <w:rsid w:val="00577A1F"/>
    <w:rsid w:val="00577B28"/>
    <w:rsid w:val="00577C26"/>
    <w:rsid w:val="00577C69"/>
    <w:rsid w:val="00577D08"/>
    <w:rsid w:val="00577D5D"/>
    <w:rsid w:val="00577E5F"/>
    <w:rsid w:val="00577E7B"/>
    <w:rsid w:val="00577E85"/>
    <w:rsid w:val="00577F68"/>
    <w:rsid w:val="00580125"/>
    <w:rsid w:val="0058017E"/>
    <w:rsid w:val="00580180"/>
    <w:rsid w:val="005802FD"/>
    <w:rsid w:val="005803AB"/>
    <w:rsid w:val="005803E5"/>
    <w:rsid w:val="00580463"/>
    <w:rsid w:val="005804D9"/>
    <w:rsid w:val="00580564"/>
    <w:rsid w:val="005805FC"/>
    <w:rsid w:val="00580607"/>
    <w:rsid w:val="00580663"/>
    <w:rsid w:val="00580682"/>
    <w:rsid w:val="005806C6"/>
    <w:rsid w:val="005807EC"/>
    <w:rsid w:val="005807FF"/>
    <w:rsid w:val="0058083F"/>
    <w:rsid w:val="005808D3"/>
    <w:rsid w:val="005808DA"/>
    <w:rsid w:val="00580939"/>
    <w:rsid w:val="005809DA"/>
    <w:rsid w:val="00580B19"/>
    <w:rsid w:val="00580B62"/>
    <w:rsid w:val="00580B6F"/>
    <w:rsid w:val="00580C1C"/>
    <w:rsid w:val="00580E1C"/>
    <w:rsid w:val="00580E26"/>
    <w:rsid w:val="00580E85"/>
    <w:rsid w:val="00580EEB"/>
    <w:rsid w:val="005812AF"/>
    <w:rsid w:val="0058151D"/>
    <w:rsid w:val="005815BF"/>
    <w:rsid w:val="00581630"/>
    <w:rsid w:val="0058167A"/>
    <w:rsid w:val="0058169F"/>
    <w:rsid w:val="0058183A"/>
    <w:rsid w:val="00581856"/>
    <w:rsid w:val="005819E8"/>
    <w:rsid w:val="00581A8D"/>
    <w:rsid w:val="00581D2B"/>
    <w:rsid w:val="00581D39"/>
    <w:rsid w:val="00581D45"/>
    <w:rsid w:val="00581E24"/>
    <w:rsid w:val="00581E3C"/>
    <w:rsid w:val="00581EDB"/>
    <w:rsid w:val="00581EDC"/>
    <w:rsid w:val="00581FB8"/>
    <w:rsid w:val="00582223"/>
    <w:rsid w:val="00582245"/>
    <w:rsid w:val="005822FD"/>
    <w:rsid w:val="005824B6"/>
    <w:rsid w:val="0058250B"/>
    <w:rsid w:val="00582610"/>
    <w:rsid w:val="00582650"/>
    <w:rsid w:val="0058265D"/>
    <w:rsid w:val="0058269D"/>
    <w:rsid w:val="0058280A"/>
    <w:rsid w:val="00582931"/>
    <w:rsid w:val="0058295E"/>
    <w:rsid w:val="00582AB6"/>
    <w:rsid w:val="00582BFC"/>
    <w:rsid w:val="00582C58"/>
    <w:rsid w:val="00582D59"/>
    <w:rsid w:val="00582E2B"/>
    <w:rsid w:val="00582ECE"/>
    <w:rsid w:val="00582F3F"/>
    <w:rsid w:val="00582F7C"/>
    <w:rsid w:val="00582FBB"/>
    <w:rsid w:val="005832D4"/>
    <w:rsid w:val="005832E9"/>
    <w:rsid w:val="005833EC"/>
    <w:rsid w:val="00583463"/>
    <w:rsid w:val="005834C0"/>
    <w:rsid w:val="0058352B"/>
    <w:rsid w:val="005835D5"/>
    <w:rsid w:val="005836E8"/>
    <w:rsid w:val="005837D8"/>
    <w:rsid w:val="005837FD"/>
    <w:rsid w:val="00583835"/>
    <w:rsid w:val="005838AD"/>
    <w:rsid w:val="00583967"/>
    <w:rsid w:val="005839AA"/>
    <w:rsid w:val="00583A57"/>
    <w:rsid w:val="00583A79"/>
    <w:rsid w:val="00583ADD"/>
    <w:rsid w:val="00583B07"/>
    <w:rsid w:val="00583B62"/>
    <w:rsid w:val="00583D68"/>
    <w:rsid w:val="00583F61"/>
    <w:rsid w:val="00583F8F"/>
    <w:rsid w:val="00583FA7"/>
    <w:rsid w:val="005840AC"/>
    <w:rsid w:val="005841CA"/>
    <w:rsid w:val="0058422D"/>
    <w:rsid w:val="00584284"/>
    <w:rsid w:val="005842E1"/>
    <w:rsid w:val="0058443E"/>
    <w:rsid w:val="00584563"/>
    <w:rsid w:val="005846AD"/>
    <w:rsid w:val="005846CB"/>
    <w:rsid w:val="00584803"/>
    <w:rsid w:val="005848B5"/>
    <w:rsid w:val="00584926"/>
    <w:rsid w:val="005849E9"/>
    <w:rsid w:val="00584AC1"/>
    <w:rsid w:val="00584D14"/>
    <w:rsid w:val="00584F65"/>
    <w:rsid w:val="00584F74"/>
    <w:rsid w:val="00584F9B"/>
    <w:rsid w:val="00585089"/>
    <w:rsid w:val="00585105"/>
    <w:rsid w:val="005851A3"/>
    <w:rsid w:val="00585218"/>
    <w:rsid w:val="00585238"/>
    <w:rsid w:val="00585250"/>
    <w:rsid w:val="00585320"/>
    <w:rsid w:val="00585443"/>
    <w:rsid w:val="00585474"/>
    <w:rsid w:val="005854A8"/>
    <w:rsid w:val="0058557C"/>
    <w:rsid w:val="00585593"/>
    <w:rsid w:val="005857B5"/>
    <w:rsid w:val="00585840"/>
    <w:rsid w:val="0058589B"/>
    <w:rsid w:val="005858B1"/>
    <w:rsid w:val="005859AD"/>
    <w:rsid w:val="00585A1F"/>
    <w:rsid w:val="00585A9D"/>
    <w:rsid w:val="00585AC4"/>
    <w:rsid w:val="00585B1A"/>
    <w:rsid w:val="00585BE3"/>
    <w:rsid w:val="00585CBF"/>
    <w:rsid w:val="00585EEB"/>
    <w:rsid w:val="005862B5"/>
    <w:rsid w:val="005862F1"/>
    <w:rsid w:val="00586337"/>
    <w:rsid w:val="005866AF"/>
    <w:rsid w:val="0058675A"/>
    <w:rsid w:val="005868CE"/>
    <w:rsid w:val="0058696B"/>
    <w:rsid w:val="00586DED"/>
    <w:rsid w:val="00586E51"/>
    <w:rsid w:val="00586F52"/>
    <w:rsid w:val="00586F77"/>
    <w:rsid w:val="00586FF6"/>
    <w:rsid w:val="00586FF9"/>
    <w:rsid w:val="00587013"/>
    <w:rsid w:val="005870FF"/>
    <w:rsid w:val="00587148"/>
    <w:rsid w:val="0058716F"/>
    <w:rsid w:val="005871E3"/>
    <w:rsid w:val="00587279"/>
    <w:rsid w:val="0058738E"/>
    <w:rsid w:val="005874DA"/>
    <w:rsid w:val="0058762E"/>
    <w:rsid w:val="00587704"/>
    <w:rsid w:val="005877F4"/>
    <w:rsid w:val="005878E4"/>
    <w:rsid w:val="00587968"/>
    <w:rsid w:val="00587A1A"/>
    <w:rsid w:val="00587B5E"/>
    <w:rsid w:val="00587BBB"/>
    <w:rsid w:val="00587D08"/>
    <w:rsid w:val="00587D17"/>
    <w:rsid w:val="00587D5D"/>
    <w:rsid w:val="00587DD7"/>
    <w:rsid w:val="00587EC1"/>
    <w:rsid w:val="00587F4B"/>
    <w:rsid w:val="00587F5D"/>
    <w:rsid w:val="005901A2"/>
    <w:rsid w:val="0059021F"/>
    <w:rsid w:val="00590238"/>
    <w:rsid w:val="005902B1"/>
    <w:rsid w:val="005904C7"/>
    <w:rsid w:val="0059059F"/>
    <w:rsid w:val="005905D0"/>
    <w:rsid w:val="005905E9"/>
    <w:rsid w:val="005906C3"/>
    <w:rsid w:val="0059077F"/>
    <w:rsid w:val="005908A5"/>
    <w:rsid w:val="00590914"/>
    <w:rsid w:val="00590915"/>
    <w:rsid w:val="00590921"/>
    <w:rsid w:val="00590A3D"/>
    <w:rsid w:val="00590A40"/>
    <w:rsid w:val="00590AC7"/>
    <w:rsid w:val="00590B9B"/>
    <w:rsid w:val="00590BA0"/>
    <w:rsid w:val="00590BB8"/>
    <w:rsid w:val="00590BBD"/>
    <w:rsid w:val="00590BF0"/>
    <w:rsid w:val="00590C19"/>
    <w:rsid w:val="00590EF2"/>
    <w:rsid w:val="00591037"/>
    <w:rsid w:val="00591158"/>
    <w:rsid w:val="005912CE"/>
    <w:rsid w:val="00591359"/>
    <w:rsid w:val="005915A2"/>
    <w:rsid w:val="005915CA"/>
    <w:rsid w:val="00591691"/>
    <w:rsid w:val="0059179C"/>
    <w:rsid w:val="005919E8"/>
    <w:rsid w:val="005919F0"/>
    <w:rsid w:val="00591A15"/>
    <w:rsid w:val="00591B80"/>
    <w:rsid w:val="00591C16"/>
    <w:rsid w:val="00591C34"/>
    <w:rsid w:val="00591DE1"/>
    <w:rsid w:val="00591E02"/>
    <w:rsid w:val="00591EA1"/>
    <w:rsid w:val="00591F00"/>
    <w:rsid w:val="00591FB6"/>
    <w:rsid w:val="00592081"/>
    <w:rsid w:val="005922BC"/>
    <w:rsid w:val="00592320"/>
    <w:rsid w:val="00592429"/>
    <w:rsid w:val="0059259E"/>
    <w:rsid w:val="005925FC"/>
    <w:rsid w:val="0059289B"/>
    <w:rsid w:val="0059298B"/>
    <w:rsid w:val="005929A2"/>
    <w:rsid w:val="00592AA4"/>
    <w:rsid w:val="00592B0F"/>
    <w:rsid w:val="00592B14"/>
    <w:rsid w:val="00592B1B"/>
    <w:rsid w:val="00592D36"/>
    <w:rsid w:val="00592DC1"/>
    <w:rsid w:val="00592E2B"/>
    <w:rsid w:val="00592E73"/>
    <w:rsid w:val="0059312B"/>
    <w:rsid w:val="00593249"/>
    <w:rsid w:val="00593342"/>
    <w:rsid w:val="00593466"/>
    <w:rsid w:val="00593467"/>
    <w:rsid w:val="00593476"/>
    <w:rsid w:val="005934DD"/>
    <w:rsid w:val="00593502"/>
    <w:rsid w:val="00593528"/>
    <w:rsid w:val="005936A1"/>
    <w:rsid w:val="005936D8"/>
    <w:rsid w:val="005937FC"/>
    <w:rsid w:val="0059380F"/>
    <w:rsid w:val="00593817"/>
    <w:rsid w:val="0059386B"/>
    <w:rsid w:val="00593952"/>
    <w:rsid w:val="00593AF9"/>
    <w:rsid w:val="00593BFA"/>
    <w:rsid w:val="00593DCB"/>
    <w:rsid w:val="00593E70"/>
    <w:rsid w:val="00593EB2"/>
    <w:rsid w:val="005940C8"/>
    <w:rsid w:val="0059411C"/>
    <w:rsid w:val="005941A9"/>
    <w:rsid w:val="005941F5"/>
    <w:rsid w:val="00594297"/>
    <w:rsid w:val="00594325"/>
    <w:rsid w:val="005943C3"/>
    <w:rsid w:val="005944AD"/>
    <w:rsid w:val="0059457D"/>
    <w:rsid w:val="00594632"/>
    <w:rsid w:val="005946E2"/>
    <w:rsid w:val="0059480C"/>
    <w:rsid w:val="005949BE"/>
    <w:rsid w:val="00594A06"/>
    <w:rsid w:val="00594C7C"/>
    <w:rsid w:val="00594E23"/>
    <w:rsid w:val="00594E8B"/>
    <w:rsid w:val="00594FA0"/>
    <w:rsid w:val="005950A8"/>
    <w:rsid w:val="00595150"/>
    <w:rsid w:val="005951C6"/>
    <w:rsid w:val="00595227"/>
    <w:rsid w:val="0059524A"/>
    <w:rsid w:val="00595254"/>
    <w:rsid w:val="005952D0"/>
    <w:rsid w:val="0059530D"/>
    <w:rsid w:val="0059535C"/>
    <w:rsid w:val="0059535E"/>
    <w:rsid w:val="00595482"/>
    <w:rsid w:val="005955D0"/>
    <w:rsid w:val="0059562E"/>
    <w:rsid w:val="00595645"/>
    <w:rsid w:val="0059583C"/>
    <w:rsid w:val="005958BE"/>
    <w:rsid w:val="005958DC"/>
    <w:rsid w:val="005959AC"/>
    <w:rsid w:val="00595A7F"/>
    <w:rsid w:val="00595ABC"/>
    <w:rsid w:val="00595B52"/>
    <w:rsid w:val="00595B6F"/>
    <w:rsid w:val="00595CE5"/>
    <w:rsid w:val="00595E12"/>
    <w:rsid w:val="00595E1E"/>
    <w:rsid w:val="00595E4C"/>
    <w:rsid w:val="005960AC"/>
    <w:rsid w:val="005961A2"/>
    <w:rsid w:val="0059633C"/>
    <w:rsid w:val="00596349"/>
    <w:rsid w:val="00596399"/>
    <w:rsid w:val="005963F0"/>
    <w:rsid w:val="00596529"/>
    <w:rsid w:val="005966D6"/>
    <w:rsid w:val="005967B5"/>
    <w:rsid w:val="00596858"/>
    <w:rsid w:val="0059693D"/>
    <w:rsid w:val="005969FA"/>
    <w:rsid w:val="00596D62"/>
    <w:rsid w:val="00596E87"/>
    <w:rsid w:val="00597008"/>
    <w:rsid w:val="00597061"/>
    <w:rsid w:val="005972A3"/>
    <w:rsid w:val="00597355"/>
    <w:rsid w:val="005974A9"/>
    <w:rsid w:val="005974B3"/>
    <w:rsid w:val="005976DB"/>
    <w:rsid w:val="005976EA"/>
    <w:rsid w:val="00597808"/>
    <w:rsid w:val="00597948"/>
    <w:rsid w:val="0059799D"/>
    <w:rsid w:val="00597AAB"/>
    <w:rsid w:val="00597B76"/>
    <w:rsid w:val="00597C01"/>
    <w:rsid w:val="00597CFE"/>
    <w:rsid w:val="00597E36"/>
    <w:rsid w:val="00597ED0"/>
    <w:rsid w:val="00597EF4"/>
    <w:rsid w:val="00597F72"/>
    <w:rsid w:val="005A0097"/>
    <w:rsid w:val="005A0159"/>
    <w:rsid w:val="005A024F"/>
    <w:rsid w:val="005A02BC"/>
    <w:rsid w:val="005A04E5"/>
    <w:rsid w:val="005A04EA"/>
    <w:rsid w:val="005A05D1"/>
    <w:rsid w:val="005A05DF"/>
    <w:rsid w:val="005A060F"/>
    <w:rsid w:val="005A06D9"/>
    <w:rsid w:val="005A0805"/>
    <w:rsid w:val="005A084D"/>
    <w:rsid w:val="005A094D"/>
    <w:rsid w:val="005A0B97"/>
    <w:rsid w:val="005A0CD2"/>
    <w:rsid w:val="005A0D14"/>
    <w:rsid w:val="005A0D31"/>
    <w:rsid w:val="005A10DF"/>
    <w:rsid w:val="005A1120"/>
    <w:rsid w:val="005A119B"/>
    <w:rsid w:val="005A11CF"/>
    <w:rsid w:val="005A137A"/>
    <w:rsid w:val="005A1467"/>
    <w:rsid w:val="005A15B7"/>
    <w:rsid w:val="005A169F"/>
    <w:rsid w:val="005A172E"/>
    <w:rsid w:val="005A17A0"/>
    <w:rsid w:val="005A1911"/>
    <w:rsid w:val="005A19DE"/>
    <w:rsid w:val="005A1A43"/>
    <w:rsid w:val="005A1AD7"/>
    <w:rsid w:val="005A1B0B"/>
    <w:rsid w:val="005A1B2F"/>
    <w:rsid w:val="005A1B6E"/>
    <w:rsid w:val="005A1C09"/>
    <w:rsid w:val="005A1D1C"/>
    <w:rsid w:val="005A1D8F"/>
    <w:rsid w:val="005A1D95"/>
    <w:rsid w:val="005A1D9B"/>
    <w:rsid w:val="005A1E7C"/>
    <w:rsid w:val="005A1FBE"/>
    <w:rsid w:val="005A21DA"/>
    <w:rsid w:val="005A23BE"/>
    <w:rsid w:val="005A2537"/>
    <w:rsid w:val="005A2645"/>
    <w:rsid w:val="005A26F3"/>
    <w:rsid w:val="005A274D"/>
    <w:rsid w:val="005A27D3"/>
    <w:rsid w:val="005A2866"/>
    <w:rsid w:val="005A293E"/>
    <w:rsid w:val="005A29CA"/>
    <w:rsid w:val="005A29F5"/>
    <w:rsid w:val="005A2AA4"/>
    <w:rsid w:val="005A2C6D"/>
    <w:rsid w:val="005A2D4F"/>
    <w:rsid w:val="005A327D"/>
    <w:rsid w:val="005A3280"/>
    <w:rsid w:val="005A34FF"/>
    <w:rsid w:val="005A36E5"/>
    <w:rsid w:val="005A38B5"/>
    <w:rsid w:val="005A3A07"/>
    <w:rsid w:val="005A3A0B"/>
    <w:rsid w:val="005A3A8C"/>
    <w:rsid w:val="005A3C0B"/>
    <w:rsid w:val="005A3C8E"/>
    <w:rsid w:val="005A3CAD"/>
    <w:rsid w:val="005A3CFC"/>
    <w:rsid w:val="005A3D80"/>
    <w:rsid w:val="005A3DD8"/>
    <w:rsid w:val="005A3DF7"/>
    <w:rsid w:val="005A3E09"/>
    <w:rsid w:val="005A3E26"/>
    <w:rsid w:val="005A3F26"/>
    <w:rsid w:val="005A3F4A"/>
    <w:rsid w:val="005A3FFA"/>
    <w:rsid w:val="005A401D"/>
    <w:rsid w:val="005A408C"/>
    <w:rsid w:val="005A4179"/>
    <w:rsid w:val="005A4216"/>
    <w:rsid w:val="005A421C"/>
    <w:rsid w:val="005A425E"/>
    <w:rsid w:val="005A42C3"/>
    <w:rsid w:val="005A42EC"/>
    <w:rsid w:val="005A439F"/>
    <w:rsid w:val="005A43A3"/>
    <w:rsid w:val="005A43DB"/>
    <w:rsid w:val="005A44B3"/>
    <w:rsid w:val="005A4549"/>
    <w:rsid w:val="005A458E"/>
    <w:rsid w:val="005A45F5"/>
    <w:rsid w:val="005A463A"/>
    <w:rsid w:val="005A465B"/>
    <w:rsid w:val="005A4880"/>
    <w:rsid w:val="005A4931"/>
    <w:rsid w:val="005A4C2F"/>
    <w:rsid w:val="005A4D31"/>
    <w:rsid w:val="005A4DBD"/>
    <w:rsid w:val="005A4DD6"/>
    <w:rsid w:val="005A4DED"/>
    <w:rsid w:val="005A4E1C"/>
    <w:rsid w:val="005A4E24"/>
    <w:rsid w:val="005A4E4E"/>
    <w:rsid w:val="005A4E99"/>
    <w:rsid w:val="005A4FAC"/>
    <w:rsid w:val="005A5046"/>
    <w:rsid w:val="005A5059"/>
    <w:rsid w:val="005A5250"/>
    <w:rsid w:val="005A52AF"/>
    <w:rsid w:val="005A53FF"/>
    <w:rsid w:val="005A542C"/>
    <w:rsid w:val="005A559C"/>
    <w:rsid w:val="005A564D"/>
    <w:rsid w:val="005A57C2"/>
    <w:rsid w:val="005A57F8"/>
    <w:rsid w:val="005A5936"/>
    <w:rsid w:val="005A59BC"/>
    <w:rsid w:val="005A5AA2"/>
    <w:rsid w:val="005A5B0A"/>
    <w:rsid w:val="005A5B5A"/>
    <w:rsid w:val="005A5D68"/>
    <w:rsid w:val="005A5DE4"/>
    <w:rsid w:val="005A5E06"/>
    <w:rsid w:val="005A5E56"/>
    <w:rsid w:val="005A5ED4"/>
    <w:rsid w:val="005A5F76"/>
    <w:rsid w:val="005A6045"/>
    <w:rsid w:val="005A60C6"/>
    <w:rsid w:val="005A60E3"/>
    <w:rsid w:val="005A630F"/>
    <w:rsid w:val="005A6313"/>
    <w:rsid w:val="005A634D"/>
    <w:rsid w:val="005A6376"/>
    <w:rsid w:val="005A63C5"/>
    <w:rsid w:val="005A64C0"/>
    <w:rsid w:val="005A65EF"/>
    <w:rsid w:val="005A661A"/>
    <w:rsid w:val="005A666E"/>
    <w:rsid w:val="005A66B2"/>
    <w:rsid w:val="005A6801"/>
    <w:rsid w:val="005A6866"/>
    <w:rsid w:val="005A696C"/>
    <w:rsid w:val="005A69C5"/>
    <w:rsid w:val="005A69DD"/>
    <w:rsid w:val="005A6AEA"/>
    <w:rsid w:val="005A6B72"/>
    <w:rsid w:val="005A6B9A"/>
    <w:rsid w:val="005A6CB8"/>
    <w:rsid w:val="005A6CCA"/>
    <w:rsid w:val="005A6D18"/>
    <w:rsid w:val="005A6EA0"/>
    <w:rsid w:val="005A708B"/>
    <w:rsid w:val="005A7115"/>
    <w:rsid w:val="005A7203"/>
    <w:rsid w:val="005A725B"/>
    <w:rsid w:val="005A72C6"/>
    <w:rsid w:val="005A75C2"/>
    <w:rsid w:val="005A766C"/>
    <w:rsid w:val="005A76FB"/>
    <w:rsid w:val="005A7770"/>
    <w:rsid w:val="005A7922"/>
    <w:rsid w:val="005A7984"/>
    <w:rsid w:val="005A7B9E"/>
    <w:rsid w:val="005A7C96"/>
    <w:rsid w:val="005A7DE1"/>
    <w:rsid w:val="005B01FA"/>
    <w:rsid w:val="005B052B"/>
    <w:rsid w:val="005B059B"/>
    <w:rsid w:val="005B05EE"/>
    <w:rsid w:val="005B066E"/>
    <w:rsid w:val="005B075E"/>
    <w:rsid w:val="005B08D6"/>
    <w:rsid w:val="005B08D8"/>
    <w:rsid w:val="005B092A"/>
    <w:rsid w:val="005B0948"/>
    <w:rsid w:val="005B0A17"/>
    <w:rsid w:val="005B0A8E"/>
    <w:rsid w:val="005B0B4B"/>
    <w:rsid w:val="005B0B51"/>
    <w:rsid w:val="005B0B9F"/>
    <w:rsid w:val="005B0BEF"/>
    <w:rsid w:val="005B0CEA"/>
    <w:rsid w:val="005B0DD0"/>
    <w:rsid w:val="005B0DF7"/>
    <w:rsid w:val="005B0EBB"/>
    <w:rsid w:val="005B0FAD"/>
    <w:rsid w:val="005B1101"/>
    <w:rsid w:val="005B113F"/>
    <w:rsid w:val="005B1245"/>
    <w:rsid w:val="005B128C"/>
    <w:rsid w:val="005B1484"/>
    <w:rsid w:val="005B149B"/>
    <w:rsid w:val="005B1693"/>
    <w:rsid w:val="005B1735"/>
    <w:rsid w:val="005B176B"/>
    <w:rsid w:val="005B177D"/>
    <w:rsid w:val="005B18FA"/>
    <w:rsid w:val="005B1929"/>
    <w:rsid w:val="005B1930"/>
    <w:rsid w:val="005B1A67"/>
    <w:rsid w:val="005B1B61"/>
    <w:rsid w:val="005B1CAA"/>
    <w:rsid w:val="005B1EE2"/>
    <w:rsid w:val="005B2065"/>
    <w:rsid w:val="005B223D"/>
    <w:rsid w:val="005B256D"/>
    <w:rsid w:val="005B28E2"/>
    <w:rsid w:val="005B2926"/>
    <w:rsid w:val="005B2974"/>
    <w:rsid w:val="005B2AA5"/>
    <w:rsid w:val="005B2B29"/>
    <w:rsid w:val="005B2E57"/>
    <w:rsid w:val="005B2ECC"/>
    <w:rsid w:val="005B2EF9"/>
    <w:rsid w:val="005B3007"/>
    <w:rsid w:val="005B31B2"/>
    <w:rsid w:val="005B31CD"/>
    <w:rsid w:val="005B3225"/>
    <w:rsid w:val="005B32E1"/>
    <w:rsid w:val="005B33B1"/>
    <w:rsid w:val="005B3640"/>
    <w:rsid w:val="005B3A07"/>
    <w:rsid w:val="005B3A39"/>
    <w:rsid w:val="005B3A40"/>
    <w:rsid w:val="005B3B2D"/>
    <w:rsid w:val="005B3B74"/>
    <w:rsid w:val="005B3BF6"/>
    <w:rsid w:val="005B3C10"/>
    <w:rsid w:val="005B3C8A"/>
    <w:rsid w:val="005B3D1D"/>
    <w:rsid w:val="005B3DE8"/>
    <w:rsid w:val="005B3E11"/>
    <w:rsid w:val="005B3EBE"/>
    <w:rsid w:val="005B3F24"/>
    <w:rsid w:val="005B40E3"/>
    <w:rsid w:val="005B419C"/>
    <w:rsid w:val="005B42EB"/>
    <w:rsid w:val="005B4359"/>
    <w:rsid w:val="005B4397"/>
    <w:rsid w:val="005B43F0"/>
    <w:rsid w:val="005B452A"/>
    <w:rsid w:val="005B46A3"/>
    <w:rsid w:val="005B4852"/>
    <w:rsid w:val="005B492B"/>
    <w:rsid w:val="005B4BD9"/>
    <w:rsid w:val="005B4CA1"/>
    <w:rsid w:val="005B4D36"/>
    <w:rsid w:val="005B4E06"/>
    <w:rsid w:val="005B4E34"/>
    <w:rsid w:val="005B4E42"/>
    <w:rsid w:val="005B4E5C"/>
    <w:rsid w:val="005B4EA6"/>
    <w:rsid w:val="005B4FC8"/>
    <w:rsid w:val="005B4FE2"/>
    <w:rsid w:val="005B4FE7"/>
    <w:rsid w:val="005B50F7"/>
    <w:rsid w:val="005B5135"/>
    <w:rsid w:val="005B518F"/>
    <w:rsid w:val="005B525E"/>
    <w:rsid w:val="005B52F4"/>
    <w:rsid w:val="005B534C"/>
    <w:rsid w:val="005B5417"/>
    <w:rsid w:val="005B558F"/>
    <w:rsid w:val="005B5780"/>
    <w:rsid w:val="005B58C6"/>
    <w:rsid w:val="005B5A83"/>
    <w:rsid w:val="005B5AC6"/>
    <w:rsid w:val="005B5B91"/>
    <w:rsid w:val="005B5D39"/>
    <w:rsid w:val="005B5DB4"/>
    <w:rsid w:val="005B5DE5"/>
    <w:rsid w:val="005B5E2F"/>
    <w:rsid w:val="005B6228"/>
    <w:rsid w:val="005B623C"/>
    <w:rsid w:val="005B62CD"/>
    <w:rsid w:val="005B63F0"/>
    <w:rsid w:val="005B6429"/>
    <w:rsid w:val="005B655D"/>
    <w:rsid w:val="005B666B"/>
    <w:rsid w:val="005B667D"/>
    <w:rsid w:val="005B6929"/>
    <w:rsid w:val="005B698D"/>
    <w:rsid w:val="005B69A4"/>
    <w:rsid w:val="005B69BD"/>
    <w:rsid w:val="005B6AE9"/>
    <w:rsid w:val="005B6B3B"/>
    <w:rsid w:val="005B6C5F"/>
    <w:rsid w:val="005B6DE0"/>
    <w:rsid w:val="005B6E8F"/>
    <w:rsid w:val="005B6FBD"/>
    <w:rsid w:val="005B7005"/>
    <w:rsid w:val="005B7194"/>
    <w:rsid w:val="005B7227"/>
    <w:rsid w:val="005B72A1"/>
    <w:rsid w:val="005B72F8"/>
    <w:rsid w:val="005B7387"/>
    <w:rsid w:val="005B749E"/>
    <w:rsid w:val="005B74E3"/>
    <w:rsid w:val="005B7644"/>
    <w:rsid w:val="005B7674"/>
    <w:rsid w:val="005B77EB"/>
    <w:rsid w:val="005B7844"/>
    <w:rsid w:val="005B78F8"/>
    <w:rsid w:val="005B79A4"/>
    <w:rsid w:val="005B79B2"/>
    <w:rsid w:val="005B7BA3"/>
    <w:rsid w:val="005B7C58"/>
    <w:rsid w:val="005B7E54"/>
    <w:rsid w:val="005B7EE4"/>
    <w:rsid w:val="005C0002"/>
    <w:rsid w:val="005C000A"/>
    <w:rsid w:val="005C007B"/>
    <w:rsid w:val="005C0142"/>
    <w:rsid w:val="005C0143"/>
    <w:rsid w:val="005C0150"/>
    <w:rsid w:val="005C0157"/>
    <w:rsid w:val="005C016D"/>
    <w:rsid w:val="005C01E7"/>
    <w:rsid w:val="005C022B"/>
    <w:rsid w:val="005C025C"/>
    <w:rsid w:val="005C0367"/>
    <w:rsid w:val="005C04E8"/>
    <w:rsid w:val="005C050F"/>
    <w:rsid w:val="005C057C"/>
    <w:rsid w:val="005C05C5"/>
    <w:rsid w:val="005C05DD"/>
    <w:rsid w:val="005C05E0"/>
    <w:rsid w:val="005C06A9"/>
    <w:rsid w:val="005C0758"/>
    <w:rsid w:val="005C0759"/>
    <w:rsid w:val="005C092C"/>
    <w:rsid w:val="005C0A86"/>
    <w:rsid w:val="005C0B6C"/>
    <w:rsid w:val="005C0C43"/>
    <w:rsid w:val="005C0D02"/>
    <w:rsid w:val="005C0DD7"/>
    <w:rsid w:val="005C0FD9"/>
    <w:rsid w:val="005C110F"/>
    <w:rsid w:val="005C1246"/>
    <w:rsid w:val="005C1304"/>
    <w:rsid w:val="005C14D6"/>
    <w:rsid w:val="005C159C"/>
    <w:rsid w:val="005C167B"/>
    <w:rsid w:val="005C1686"/>
    <w:rsid w:val="005C1974"/>
    <w:rsid w:val="005C1BB4"/>
    <w:rsid w:val="005C1C9A"/>
    <w:rsid w:val="005C1CE4"/>
    <w:rsid w:val="005C1DCD"/>
    <w:rsid w:val="005C1E2F"/>
    <w:rsid w:val="005C1F07"/>
    <w:rsid w:val="005C1FD4"/>
    <w:rsid w:val="005C1FD8"/>
    <w:rsid w:val="005C21D9"/>
    <w:rsid w:val="005C2285"/>
    <w:rsid w:val="005C249E"/>
    <w:rsid w:val="005C2710"/>
    <w:rsid w:val="005C2713"/>
    <w:rsid w:val="005C2B0B"/>
    <w:rsid w:val="005C2C5C"/>
    <w:rsid w:val="005C2D4A"/>
    <w:rsid w:val="005C2EAE"/>
    <w:rsid w:val="005C2ECE"/>
    <w:rsid w:val="005C2EE3"/>
    <w:rsid w:val="005C2EE8"/>
    <w:rsid w:val="005C2F9F"/>
    <w:rsid w:val="005C2FC3"/>
    <w:rsid w:val="005C318E"/>
    <w:rsid w:val="005C333D"/>
    <w:rsid w:val="005C33C0"/>
    <w:rsid w:val="005C353E"/>
    <w:rsid w:val="005C359A"/>
    <w:rsid w:val="005C359F"/>
    <w:rsid w:val="005C35BC"/>
    <w:rsid w:val="005C3613"/>
    <w:rsid w:val="005C36B9"/>
    <w:rsid w:val="005C36D2"/>
    <w:rsid w:val="005C374F"/>
    <w:rsid w:val="005C3A39"/>
    <w:rsid w:val="005C3B94"/>
    <w:rsid w:val="005C3B98"/>
    <w:rsid w:val="005C3BF5"/>
    <w:rsid w:val="005C3C24"/>
    <w:rsid w:val="005C3E5B"/>
    <w:rsid w:val="005C3EA0"/>
    <w:rsid w:val="005C3EA4"/>
    <w:rsid w:val="005C4028"/>
    <w:rsid w:val="005C403B"/>
    <w:rsid w:val="005C406D"/>
    <w:rsid w:val="005C409F"/>
    <w:rsid w:val="005C441F"/>
    <w:rsid w:val="005C449E"/>
    <w:rsid w:val="005C45AF"/>
    <w:rsid w:val="005C46CC"/>
    <w:rsid w:val="005C47C8"/>
    <w:rsid w:val="005C4AF3"/>
    <w:rsid w:val="005C4BA4"/>
    <w:rsid w:val="005C4C82"/>
    <w:rsid w:val="005C4CA5"/>
    <w:rsid w:val="005C4D05"/>
    <w:rsid w:val="005C4FEA"/>
    <w:rsid w:val="005C5072"/>
    <w:rsid w:val="005C50DC"/>
    <w:rsid w:val="005C51A6"/>
    <w:rsid w:val="005C5276"/>
    <w:rsid w:val="005C547F"/>
    <w:rsid w:val="005C5646"/>
    <w:rsid w:val="005C57F4"/>
    <w:rsid w:val="005C58B6"/>
    <w:rsid w:val="005C59D4"/>
    <w:rsid w:val="005C5A31"/>
    <w:rsid w:val="005C5C0D"/>
    <w:rsid w:val="005C5DCD"/>
    <w:rsid w:val="005C5E6C"/>
    <w:rsid w:val="005C5ECE"/>
    <w:rsid w:val="005C5FAB"/>
    <w:rsid w:val="005C601B"/>
    <w:rsid w:val="005C60A3"/>
    <w:rsid w:val="005C62B1"/>
    <w:rsid w:val="005C66D5"/>
    <w:rsid w:val="005C6743"/>
    <w:rsid w:val="005C683A"/>
    <w:rsid w:val="005C69AC"/>
    <w:rsid w:val="005C6A2C"/>
    <w:rsid w:val="005C6AAF"/>
    <w:rsid w:val="005C6AF5"/>
    <w:rsid w:val="005C6C17"/>
    <w:rsid w:val="005C6D06"/>
    <w:rsid w:val="005C6DC8"/>
    <w:rsid w:val="005C7120"/>
    <w:rsid w:val="005C726C"/>
    <w:rsid w:val="005C7290"/>
    <w:rsid w:val="005C7330"/>
    <w:rsid w:val="005C7346"/>
    <w:rsid w:val="005C734C"/>
    <w:rsid w:val="005C740F"/>
    <w:rsid w:val="005C761A"/>
    <w:rsid w:val="005C7861"/>
    <w:rsid w:val="005C787D"/>
    <w:rsid w:val="005C7AE6"/>
    <w:rsid w:val="005C7C2F"/>
    <w:rsid w:val="005C7D4F"/>
    <w:rsid w:val="005C7DE2"/>
    <w:rsid w:val="005C7DF5"/>
    <w:rsid w:val="005C7E16"/>
    <w:rsid w:val="005C7E69"/>
    <w:rsid w:val="005C7F1C"/>
    <w:rsid w:val="005D0067"/>
    <w:rsid w:val="005D0071"/>
    <w:rsid w:val="005D0197"/>
    <w:rsid w:val="005D01C4"/>
    <w:rsid w:val="005D028C"/>
    <w:rsid w:val="005D02C3"/>
    <w:rsid w:val="005D02DC"/>
    <w:rsid w:val="005D0383"/>
    <w:rsid w:val="005D03F9"/>
    <w:rsid w:val="005D041B"/>
    <w:rsid w:val="005D041D"/>
    <w:rsid w:val="005D056F"/>
    <w:rsid w:val="005D05DA"/>
    <w:rsid w:val="005D0641"/>
    <w:rsid w:val="005D0761"/>
    <w:rsid w:val="005D0862"/>
    <w:rsid w:val="005D08EE"/>
    <w:rsid w:val="005D0A8B"/>
    <w:rsid w:val="005D0BB1"/>
    <w:rsid w:val="005D0CC3"/>
    <w:rsid w:val="005D0CF1"/>
    <w:rsid w:val="005D0DEA"/>
    <w:rsid w:val="005D0EA5"/>
    <w:rsid w:val="005D0EB9"/>
    <w:rsid w:val="005D0F2D"/>
    <w:rsid w:val="005D105D"/>
    <w:rsid w:val="005D115F"/>
    <w:rsid w:val="005D126F"/>
    <w:rsid w:val="005D12FC"/>
    <w:rsid w:val="005D1315"/>
    <w:rsid w:val="005D1320"/>
    <w:rsid w:val="005D1542"/>
    <w:rsid w:val="005D15D0"/>
    <w:rsid w:val="005D162E"/>
    <w:rsid w:val="005D180C"/>
    <w:rsid w:val="005D186F"/>
    <w:rsid w:val="005D18B7"/>
    <w:rsid w:val="005D1B33"/>
    <w:rsid w:val="005D1BBE"/>
    <w:rsid w:val="005D1CB6"/>
    <w:rsid w:val="005D1D10"/>
    <w:rsid w:val="005D1DD7"/>
    <w:rsid w:val="005D1FE8"/>
    <w:rsid w:val="005D254A"/>
    <w:rsid w:val="005D2677"/>
    <w:rsid w:val="005D26FC"/>
    <w:rsid w:val="005D27B9"/>
    <w:rsid w:val="005D2831"/>
    <w:rsid w:val="005D2878"/>
    <w:rsid w:val="005D28F9"/>
    <w:rsid w:val="005D2CCA"/>
    <w:rsid w:val="005D2CFC"/>
    <w:rsid w:val="005D2D68"/>
    <w:rsid w:val="005D2E83"/>
    <w:rsid w:val="005D30B5"/>
    <w:rsid w:val="005D31E7"/>
    <w:rsid w:val="005D31FB"/>
    <w:rsid w:val="005D32D9"/>
    <w:rsid w:val="005D358C"/>
    <w:rsid w:val="005D3758"/>
    <w:rsid w:val="005D38F5"/>
    <w:rsid w:val="005D3943"/>
    <w:rsid w:val="005D3A6E"/>
    <w:rsid w:val="005D3BB9"/>
    <w:rsid w:val="005D3C72"/>
    <w:rsid w:val="005D3CA2"/>
    <w:rsid w:val="005D3CD7"/>
    <w:rsid w:val="005D3D8D"/>
    <w:rsid w:val="005D3E12"/>
    <w:rsid w:val="005D3E4C"/>
    <w:rsid w:val="005D3F1B"/>
    <w:rsid w:val="005D3FA4"/>
    <w:rsid w:val="005D40B1"/>
    <w:rsid w:val="005D41BF"/>
    <w:rsid w:val="005D41DA"/>
    <w:rsid w:val="005D436A"/>
    <w:rsid w:val="005D44F2"/>
    <w:rsid w:val="005D45D5"/>
    <w:rsid w:val="005D470F"/>
    <w:rsid w:val="005D4756"/>
    <w:rsid w:val="005D4797"/>
    <w:rsid w:val="005D47B3"/>
    <w:rsid w:val="005D47D0"/>
    <w:rsid w:val="005D4997"/>
    <w:rsid w:val="005D4BE3"/>
    <w:rsid w:val="005D4C89"/>
    <w:rsid w:val="005D4CB4"/>
    <w:rsid w:val="005D4DBA"/>
    <w:rsid w:val="005D4F02"/>
    <w:rsid w:val="005D4F20"/>
    <w:rsid w:val="005D516A"/>
    <w:rsid w:val="005D5175"/>
    <w:rsid w:val="005D51B7"/>
    <w:rsid w:val="005D51D9"/>
    <w:rsid w:val="005D52A8"/>
    <w:rsid w:val="005D56C6"/>
    <w:rsid w:val="005D5760"/>
    <w:rsid w:val="005D57ED"/>
    <w:rsid w:val="005D5B95"/>
    <w:rsid w:val="005D5BED"/>
    <w:rsid w:val="005D5CFB"/>
    <w:rsid w:val="005D5E10"/>
    <w:rsid w:val="005D5E7B"/>
    <w:rsid w:val="005D5ECF"/>
    <w:rsid w:val="005D5F6A"/>
    <w:rsid w:val="005D6016"/>
    <w:rsid w:val="005D623C"/>
    <w:rsid w:val="005D63F7"/>
    <w:rsid w:val="005D64E4"/>
    <w:rsid w:val="005D64F6"/>
    <w:rsid w:val="005D6502"/>
    <w:rsid w:val="005D6566"/>
    <w:rsid w:val="005D6607"/>
    <w:rsid w:val="005D67E9"/>
    <w:rsid w:val="005D685A"/>
    <w:rsid w:val="005D6945"/>
    <w:rsid w:val="005D6AD2"/>
    <w:rsid w:val="005D6B9C"/>
    <w:rsid w:val="005D6C5D"/>
    <w:rsid w:val="005D6C71"/>
    <w:rsid w:val="005D6CE7"/>
    <w:rsid w:val="005D6CEF"/>
    <w:rsid w:val="005D6D8D"/>
    <w:rsid w:val="005D6E01"/>
    <w:rsid w:val="005D6E1C"/>
    <w:rsid w:val="005D6E60"/>
    <w:rsid w:val="005D6FEC"/>
    <w:rsid w:val="005D700D"/>
    <w:rsid w:val="005D704F"/>
    <w:rsid w:val="005D7078"/>
    <w:rsid w:val="005D729F"/>
    <w:rsid w:val="005D7366"/>
    <w:rsid w:val="005D754D"/>
    <w:rsid w:val="005D75F9"/>
    <w:rsid w:val="005D7636"/>
    <w:rsid w:val="005D7685"/>
    <w:rsid w:val="005D77E5"/>
    <w:rsid w:val="005D78C9"/>
    <w:rsid w:val="005D7954"/>
    <w:rsid w:val="005D799A"/>
    <w:rsid w:val="005D7A4D"/>
    <w:rsid w:val="005D7AD3"/>
    <w:rsid w:val="005D7AF0"/>
    <w:rsid w:val="005D7B63"/>
    <w:rsid w:val="005D7BF4"/>
    <w:rsid w:val="005D7CAB"/>
    <w:rsid w:val="005D7DFA"/>
    <w:rsid w:val="005D7EE7"/>
    <w:rsid w:val="005D7F08"/>
    <w:rsid w:val="005D7FDD"/>
    <w:rsid w:val="005E00AE"/>
    <w:rsid w:val="005E0171"/>
    <w:rsid w:val="005E018F"/>
    <w:rsid w:val="005E0241"/>
    <w:rsid w:val="005E02AC"/>
    <w:rsid w:val="005E03EE"/>
    <w:rsid w:val="005E045F"/>
    <w:rsid w:val="005E048C"/>
    <w:rsid w:val="005E05AC"/>
    <w:rsid w:val="005E05F0"/>
    <w:rsid w:val="005E0638"/>
    <w:rsid w:val="005E0720"/>
    <w:rsid w:val="005E0768"/>
    <w:rsid w:val="005E0823"/>
    <w:rsid w:val="005E095A"/>
    <w:rsid w:val="005E0A2F"/>
    <w:rsid w:val="005E0A47"/>
    <w:rsid w:val="005E0ADA"/>
    <w:rsid w:val="005E0B0F"/>
    <w:rsid w:val="005E0B3F"/>
    <w:rsid w:val="005E0B65"/>
    <w:rsid w:val="005E0B7D"/>
    <w:rsid w:val="005E0D16"/>
    <w:rsid w:val="005E0E02"/>
    <w:rsid w:val="005E0E48"/>
    <w:rsid w:val="005E110F"/>
    <w:rsid w:val="005E124D"/>
    <w:rsid w:val="005E1448"/>
    <w:rsid w:val="005E14DB"/>
    <w:rsid w:val="005E1567"/>
    <w:rsid w:val="005E161B"/>
    <w:rsid w:val="005E16A1"/>
    <w:rsid w:val="005E1706"/>
    <w:rsid w:val="005E1766"/>
    <w:rsid w:val="005E181E"/>
    <w:rsid w:val="005E197A"/>
    <w:rsid w:val="005E1ADB"/>
    <w:rsid w:val="005E1B13"/>
    <w:rsid w:val="005E1B27"/>
    <w:rsid w:val="005E1B82"/>
    <w:rsid w:val="005E1C66"/>
    <w:rsid w:val="005E1ED9"/>
    <w:rsid w:val="005E2220"/>
    <w:rsid w:val="005E2296"/>
    <w:rsid w:val="005E229D"/>
    <w:rsid w:val="005E2336"/>
    <w:rsid w:val="005E2451"/>
    <w:rsid w:val="005E247F"/>
    <w:rsid w:val="005E267C"/>
    <w:rsid w:val="005E2805"/>
    <w:rsid w:val="005E2839"/>
    <w:rsid w:val="005E2A50"/>
    <w:rsid w:val="005E2C78"/>
    <w:rsid w:val="005E2D12"/>
    <w:rsid w:val="005E3065"/>
    <w:rsid w:val="005E306A"/>
    <w:rsid w:val="005E306E"/>
    <w:rsid w:val="005E30BA"/>
    <w:rsid w:val="005E30E7"/>
    <w:rsid w:val="005E31CA"/>
    <w:rsid w:val="005E31CE"/>
    <w:rsid w:val="005E33A5"/>
    <w:rsid w:val="005E3488"/>
    <w:rsid w:val="005E34C7"/>
    <w:rsid w:val="005E353D"/>
    <w:rsid w:val="005E356C"/>
    <w:rsid w:val="005E3879"/>
    <w:rsid w:val="005E3953"/>
    <w:rsid w:val="005E3970"/>
    <w:rsid w:val="005E3A47"/>
    <w:rsid w:val="005E3B79"/>
    <w:rsid w:val="005E3C5E"/>
    <w:rsid w:val="005E3E2D"/>
    <w:rsid w:val="005E3E5B"/>
    <w:rsid w:val="005E3EA0"/>
    <w:rsid w:val="005E3EE3"/>
    <w:rsid w:val="005E3F77"/>
    <w:rsid w:val="005E3F9C"/>
    <w:rsid w:val="005E409B"/>
    <w:rsid w:val="005E409D"/>
    <w:rsid w:val="005E4154"/>
    <w:rsid w:val="005E429A"/>
    <w:rsid w:val="005E431C"/>
    <w:rsid w:val="005E4322"/>
    <w:rsid w:val="005E4345"/>
    <w:rsid w:val="005E43D6"/>
    <w:rsid w:val="005E43F3"/>
    <w:rsid w:val="005E447F"/>
    <w:rsid w:val="005E44AC"/>
    <w:rsid w:val="005E470C"/>
    <w:rsid w:val="005E4A6F"/>
    <w:rsid w:val="005E4B7E"/>
    <w:rsid w:val="005E4D1C"/>
    <w:rsid w:val="005E4F64"/>
    <w:rsid w:val="005E505D"/>
    <w:rsid w:val="005E5104"/>
    <w:rsid w:val="005E5185"/>
    <w:rsid w:val="005E5283"/>
    <w:rsid w:val="005E530B"/>
    <w:rsid w:val="005E5374"/>
    <w:rsid w:val="005E5493"/>
    <w:rsid w:val="005E54AF"/>
    <w:rsid w:val="005E5555"/>
    <w:rsid w:val="005E5617"/>
    <w:rsid w:val="005E571D"/>
    <w:rsid w:val="005E5831"/>
    <w:rsid w:val="005E5970"/>
    <w:rsid w:val="005E5B69"/>
    <w:rsid w:val="005E5BD3"/>
    <w:rsid w:val="005E5D91"/>
    <w:rsid w:val="005E5EB6"/>
    <w:rsid w:val="005E6019"/>
    <w:rsid w:val="005E6065"/>
    <w:rsid w:val="005E61C3"/>
    <w:rsid w:val="005E6367"/>
    <w:rsid w:val="005E63F0"/>
    <w:rsid w:val="005E6402"/>
    <w:rsid w:val="005E643E"/>
    <w:rsid w:val="005E6456"/>
    <w:rsid w:val="005E64E6"/>
    <w:rsid w:val="005E64FC"/>
    <w:rsid w:val="005E658E"/>
    <w:rsid w:val="005E6593"/>
    <w:rsid w:val="005E6684"/>
    <w:rsid w:val="005E66A4"/>
    <w:rsid w:val="005E6799"/>
    <w:rsid w:val="005E67E9"/>
    <w:rsid w:val="005E686A"/>
    <w:rsid w:val="005E6916"/>
    <w:rsid w:val="005E6974"/>
    <w:rsid w:val="005E69A5"/>
    <w:rsid w:val="005E6B55"/>
    <w:rsid w:val="005E6C8D"/>
    <w:rsid w:val="005E6CF2"/>
    <w:rsid w:val="005E6D31"/>
    <w:rsid w:val="005E6DB9"/>
    <w:rsid w:val="005E6DF4"/>
    <w:rsid w:val="005E6E76"/>
    <w:rsid w:val="005E6F2F"/>
    <w:rsid w:val="005E6FB3"/>
    <w:rsid w:val="005E6FF4"/>
    <w:rsid w:val="005E72A5"/>
    <w:rsid w:val="005E74D3"/>
    <w:rsid w:val="005E7676"/>
    <w:rsid w:val="005E7743"/>
    <w:rsid w:val="005E78CE"/>
    <w:rsid w:val="005E7931"/>
    <w:rsid w:val="005E7A3F"/>
    <w:rsid w:val="005E7BAF"/>
    <w:rsid w:val="005E7C1F"/>
    <w:rsid w:val="005E7C3F"/>
    <w:rsid w:val="005E7C91"/>
    <w:rsid w:val="005E7D5E"/>
    <w:rsid w:val="005E7DEE"/>
    <w:rsid w:val="005E7DF3"/>
    <w:rsid w:val="005E7E0F"/>
    <w:rsid w:val="005E7F4E"/>
    <w:rsid w:val="005F02F7"/>
    <w:rsid w:val="005F03A4"/>
    <w:rsid w:val="005F0462"/>
    <w:rsid w:val="005F0684"/>
    <w:rsid w:val="005F0685"/>
    <w:rsid w:val="005F0875"/>
    <w:rsid w:val="005F08AF"/>
    <w:rsid w:val="005F08EC"/>
    <w:rsid w:val="005F09CA"/>
    <w:rsid w:val="005F0ACB"/>
    <w:rsid w:val="005F0B2B"/>
    <w:rsid w:val="005F0B2D"/>
    <w:rsid w:val="005F0B7E"/>
    <w:rsid w:val="005F0BB8"/>
    <w:rsid w:val="005F0C87"/>
    <w:rsid w:val="005F0CFD"/>
    <w:rsid w:val="005F0F4C"/>
    <w:rsid w:val="005F0FFC"/>
    <w:rsid w:val="005F110C"/>
    <w:rsid w:val="005F11A1"/>
    <w:rsid w:val="005F11F9"/>
    <w:rsid w:val="005F1254"/>
    <w:rsid w:val="005F1276"/>
    <w:rsid w:val="005F12D4"/>
    <w:rsid w:val="005F13DF"/>
    <w:rsid w:val="005F1555"/>
    <w:rsid w:val="005F15F4"/>
    <w:rsid w:val="005F166A"/>
    <w:rsid w:val="005F16A5"/>
    <w:rsid w:val="005F173E"/>
    <w:rsid w:val="005F1847"/>
    <w:rsid w:val="005F1A1B"/>
    <w:rsid w:val="005F1A5E"/>
    <w:rsid w:val="005F1A63"/>
    <w:rsid w:val="005F1D70"/>
    <w:rsid w:val="005F1E69"/>
    <w:rsid w:val="005F1F9F"/>
    <w:rsid w:val="005F1FC7"/>
    <w:rsid w:val="005F2252"/>
    <w:rsid w:val="005F23C4"/>
    <w:rsid w:val="005F2407"/>
    <w:rsid w:val="005F2687"/>
    <w:rsid w:val="005F26AF"/>
    <w:rsid w:val="005F27AA"/>
    <w:rsid w:val="005F282B"/>
    <w:rsid w:val="005F283A"/>
    <w:rsid w:val="005F290E"/>
    <w:rsid w:val="005F29D5"/>
    <w:rsid w:val="005F29FC"/>
    <w:rsid w:val="005F2A48"/>
    <w:rsid w:val="005F2C01"/>
    <w:rsid w:val="005F2C6F"/>
    <w:rsid w:val="005F2DF1"/>
    <w:rsid w:val="005F2FDD"/>
    <w:rsid w:val="005F311E"/>
    <w:rsid w:val="005F3138"/>
    <w:rsid w:val="005F31A7"/>
    <w:rsid w:val="005F322F"/>
    <w:rsid w:val="005F33E3"/>
    <w:rsid w:val="005F353C"/>
    <w:rsid w:val="005F35C9"/>
    <w:rsid w:val="005F3790"/>
    <w:rsid w:val="005F398B"/>
    <w:rsid w:val="005F3A24"/>
    <w:rsid w:val="005F3A4C"/>
    <w:rsid w:val="005F3B78"/>
    <w:rsid w:val="005F3C2D"/>
    <w:rsid w:val="005F3D17"/>
    <w:rsid w:val="005F3D63"/>
    <w:rsid w:val="005F3F1D"/>
    <w:rsid w:val="005F3F6C"/>
    <w:rsid w:val="005F401C"/>
    <w:rsid w:val="005F41B4"/>
    <w:rsid w:val="005F42E6"/>
    <w:rsid w:val="005F435A"/>
    <w:rsid w:val="005F43DE"/>
    <w:rsid w:val="005F449F"/>
    <w:rsid w:val="005F44BD"/>
    <w:rsid w:val="005F4647"/>
    <w:rsid w:val="005F46B0"/>
    <w:rsid w:val="005F46E2"/>
    <w:rsid w:val="005F48CB"/>
    <w:rsid w:val="005F4B82"/>
    <w:rsid w:val="005F4BBB"/>
    <w:rsid w:val="005F4C17"/>
    <w:rsid w:val="005F4C50"/>
    <w:rsid w:val="005F4CBA"/>
    <w:rsid w:val="005F4CFE"/>
    <w:rsid w:val="005F4D28"/>
    <w:rsid w:val="005F4E11"/>
    <w:rsid w:val="005F4EFA"/>
    <w:rsid w:val="005F4F0B"/>
    <w:rsid w:val="005F4F5D"/>
    <w:rsid w:val="005F4F9B"/>
    <w:rsid w:val="005F4FA7"/>
    <w:rsid w:val="005F50EE"/>
    <w:rsid w:val="005F5179"/>
    <w:rsid w:val="005F5366"/>
    <w:rsid w:val="005F5484"/>
    <w:rsid w:val="005F549C"/>
    <w:rsid w:val="005F54CA"/>
    <w:rsid w:val="005F552D"/>
    <w:rsid w:val="005F553E"/>
    <w:rsid w:val="005F55C3"/>
    <w:rsid w:val="005F55D0"/>
    <w:rsid w:val="005F5636"/>
    <w:rsid w:val="005F56E4"/>
    <w:rsid w:val="005F5757"/>
    <w:rsid w:val="005F58E8"/>
    <w:rsid w:val="005F5A0D"/>
    <w:rsid w:val="005F5A47"/>
    <w:rsid w:val="005F5A57"/>
    <w:rsid w:val="005F5A6E"/>
    <w:rsid w:val="005F5AA8"/>
    <w:rsid w:val="005F5B52"/>
    <w:rsid w:val="005F5DED"/>
    <w:rsid w:val="005F5E9C"/>
    <w:rsid w:val="005F5FB8"/>
    <w:rsid w:val="005F5FB9"/>
    <w:rsid w:val="005F6064"/>
    <w:rsid w:val="005F60A6"/>
    <w:rsid w:val="005F6118"/>
    <w:rsid w:val="005F6140"/>
    <w:rsid w:val="005F6225"/>
    <w:rsid w:val="005F62C7"/>
    <w:rsid w:val="005F6387"/>
    <w:rsid w:val="005F644E"/>
    <w:rsid w:val="005F654C"/>
    <w:rsid w:val="005F65F5"/>
    <w:rsid w:val="005F69EE"/>
    <w:rsid w:val="005F6BE5"/>
    <w:rsid w:val="005F6C5D"/>
    <w:rsid w:val="005F6CFE"/>
    <w:rsid w:val="005F6E58"/>
    <w:rsid w:val="005F6F82"/>
    <w:rsid w:val="005F704A"/>
    <w:rsid w:val="005F708D"/>
    <w:rsid w:val="005F7098"/>
    <w:rsid w:val="005F70DC"/>
    <w:rsid w:val="005F71AA"/>
    <w:rsid w:val="005F7545"/>
    <w:rsid w:val="005F75BF"/>
    <w:rsid w:val="005F7645"/>
    <w:rsid w:val="005F782E"/>
    <w:rsid w:val="005F7BAC"/>
    <w:rsid w:val="005F7E1E"/>
    <w:rsid w:val="005F7F14"/>
    <w:rsid w:val="006000AC"/>
    <w:rsid w:val="006000B6"/>
    <w:rsid w:val="006000E6"/>
    <w:rsid w:val="00600235"/>
    <w:rsid w:val="0060029D"/>
    <w:rsid w:val="006002BC"/>
    <w:rsid w:val="0060046A"/>
    <w:rsid w:val="0060051C"/>
    <w:rsid w:val="00600575"/>
    <w:rsid w:val="0060057F"/>
    <w:rsid w:val="006007E8"/>
    <w:rsid w:val="0060088F"/>
    <w:rsid w:val="00600977"/>
    <w:rsid w:val="00600B9D"/>
    <w:rsid w:val="00600C60"/>
    <w:rsid w:val="00600C92"/>
    <w:rsid w:val="00600C99"/>
    <w:rsid w:val="00600D57"/>
    <w:rsid w:val="00600D66"/>
    <w:rsid w:val="00600D98"/>
    <w:rsid w:val="00600E43"/>
    <w:rsid w:val="00600F2C"/>
    <w:rsid w:val="00600FE2"/>
    <w:rsid w:val="0060103E"/>
    <w:rsid w:val="00601181"/>
    <w:rsid w:val="00601192"/>
    <w:rsid w:val="006011A6"/>
    <w:rsid w:val="006011E6"/>
    <w:rsid w:val="00601217"/>
    <w:rsid w:val="006013D9"/>
    <w:rsid w:val="006013E4"/>
    <w:rsid w:val="00601529"/>
    <w:rsid w:val="006015CD"/>
    <w:rsid w:val="00601603"/>
    <w:rsid w:val="0060163A"/>
    <w:rsid w:val="006016CE"/>
    <w:rsid w:val="00601745"/>
    <w:rsid w:val="006017E1"/>
    <w:rsid w:val="006018EC"/>
    <w:rsid w:val="00601943"/>
    <w:rsid w:val="006019D0"/>
    <w:rsid w:val="00601A95"/>
    <w:rsid w:val="00601C36"/>
    <w:rsid w:val="00601C79"/>
    <w:rsid w:val="00601CF8"/>
    <w:rsid w:val="00601D5C"/>
    <w:rsid w:val="00601DDB"/>
    <w:rsid w:val="00601DE2"/>
    <w:rsid w:val="00601E91"/>
    <w:rsid w:val="00601E9C"/>
    <w:rsid w:val="00601FB8"/>
    <w:rsid w:val="00601FCB"/>
    <w:rsid w:val="00602023"/>
    <w:rsid w:val="00602084"/>
    <w:rsid w:val="006020F8"/>
    <w:rsid w:val="006023E8"/>
    <w:rsid w:val="00602463"/>
    <w:rsid w:val="00602486"/>
    <w:rsid w:val="0060264D"/>
    <w:rsid w:val="0060281A"/>
    <w:rsid w:val="006028CC"/>
    <w:rsid w:val="006029C6"/>
    <w:rsid w:val="00602A9D"/>
    <w:rsid w:val="00602CD8"/>
    <w:rsid w:val="00602E88"/>
    <w:rsid w:val="00602E97"/>
    <w:rsid w:val="00602F73"/>
    <w:rsid w:val="0060306D"/>
    <w:rsid w:val="006030EA"/>
    <w:rsid w:val="006031C1"/>
    <w:rsid w:val="006031FB"/>
    <w:rsid w:val="00603363"/>
    <w:rsid w:val="00603391"/>
    <w:rsid w:val="0060339B"/>
    <w:rsid w:val="0060349E"/>
    <w:rsid w:val="00603510"/>
    <w:rsid w:val="006037B0"/>
    <w:rsid w:val="0060392A"/>
    <w:rsid w:val="0060392B"/>
    <w:rsid w:val="0060393F"/>
    <w:rsid w:val="00603949"/>
    <w:rsid w:val="00603967"/>
    <w:rsid w:val="00603B90"/>
    <w:rsid w:val="00603C0C"/>
    <w:rsid w:val="00603C26"/>
    <w:rsid w:val="00603C61"/>
    <w:rsid w:val="00603C94"/>
    <w:rsid w:val="00603EE8"/>
    <w:rsid w:val="00603EEF"/>
    <w:rsid w:val="006040B0"/>
    <w:rsid w:val="006041AB"/>
    <w:rsid w:val="00604205"/>
    <w:rsid w:val="006042F1"/>
    <w:rsid w:val="0060430D"/>
    <w:rsid w:val="00604383"/>
    <w:rsid w:val="00604566"/>
    <w:rsid w:val="00604599"/>
    <w:rsid w:val="006046AD"/>
    <w:rsid w:val="00604706"/>
    <w:rsid w:val="00604758"/>
    <w:rsid w:val="0060475B"/>
    <w:rsid w:val="0060477B"/>
    <w:rsid w:val="00604831"/>
    <w:rsid w:val="00604837"/>
    <w:rsid w:val="006049BC"/>
    <w:rsid w:val="006049F8"/>
    <w:rsid w:val="00604A7F"/>
    <w:rsid w:val="00604AD1"/>
    <w:rsid w:val="00604B35"/>
    <w:rsid w:val="00604BB2"/>
    <w:rsid w:val="00604BE0"/>
    <w:rsid w:val="00604C7B"/>
    <w:rsid w:val="00604DF9"/>
    <w:rsid w:val="00604E8C"/>
    <w:rsid w:val="006050F9"/>
    <w:rsid w:val="00605115"/>
    <w:rsid w:val="006053C7"/>
    <w:rsid w:val="006053EA"/>
    <w:rsid w:val="006056B9"/>
    <w:rsid w:val="00605786"/>
    <w:rsid w:val="00605852"/>
    <w:rsid w:val="006058AE"/>
    <w:rsid w:val="00605918"/>
    <w:rsid w:val="00605945"/>
    <w:rsid w:val="00605A0A"/>
    <w:rsid w:val="00605AC9"/>
    <w:rsid w:val="00605C58"/>
    <w:rsid w:val="00605F0B"/>
    <w:rsid w:val="00605FCF"/>
    <w:rsid w:val="00605FEA"/>
    <w:rsid w:val="0060609B"/>
    <w:rsid w:val="00606119"/>
    <w:rsid w:val="00606314"/>
    <w:rsid w:val="006063EE"/>
    <w:rsid w:val="00606407"/>
    <w:rsid w:val="006064BE"/>
    <w:rsid w:val="006066E8"/>
    <w:rsid w:val="00606745"/>
    <w:rsid w:val="00606787"/>
    <w:rsid w:val="00606964"/>
    <w:rsid w:val="00606A16"/>
    <w:rsid w:val="00606A75"/>
    <w:rsid w:val="00606B03"/>
    <w:rsid w:val="00606C01"/>
    <w:rsid w:val="00606E57"/>
    <w:rsid w:val="00606EC6"/>
    <w:rsid w:val="00606FF4"/>
    <w:rsid w:val="00607025"/>
    <w:rsid w:val="00607052"/>
    <w:rsid w:val="00607086"/>
    <w:rsid w:val="006072ED"/>
    <w:rsid w:val="006073B1"/>
    <w:rsid w:val="006073C4"/>
    <w:rsid w:val="00607431"/>
    <w:rsid w:val="006074B8"/>
    <w:rsid w:val="006074F9"/>
    <w:rsid w:val="0060756A"/>
    <w:rsid w:val="0060765A"/>
    <w:rsid w:val="00607856"/>
    <w:rsid w:val="00607A42"/>
    <w:rsid w:val="00607A67"/>
    <w:rsid w:val="00607B19"/>
    <w:rsid w:val="00607CA8"/>
    <w:rsid w:val="00607DEB"/>
    <w:rsid w:val="00607E4E"/>
    <w:rsid w:val="00607F27"/>
    <w:rsid w:val="00610096"/>
    <w:rsid w:val="0061019A"/>
    <w:rsid w:val="00610253"/>
    <w:rsid w:val="006102B8"/>
    <w:rsid w:val="00610559"/>
    <w:rsid w:val="00610625"/>
    <w:rsid w:val="006108F1"/>
    <w:rsid w:val="0061093B"/>
    <w:rsid w:val="00610A11"/>
    <w:rsid w:val="00610B59"/>
    <w:rsid w:val="00610E0C"/>
    <w:rsid w:val="00610EB3"/>
    <w:rsid w:val="00611006"/>
    <w:rsid w:val="0061110E"/>
    <w:rsid w:val="00611157"/>
    <w:rsid w:val="00611182"/>
    <w:rsid w:val="006111E9"/>
    <w:rsid w:val="0061122F"/>
    <w:rsid w:val="006112F7"/>
    <w:rsid w:val="0061133F"/>
    <w:rsid w:val="00611410"/>
    <w:rsid w:val="00611439"/>
    <w:rsid w:val="006119B1"/>
    <w:rsid w:val="00611BAD"/>
    <w:rsid w:val="00611D6F"/>
    <w:rsid w:val="00611EE9"/>
    <w:rsid w:val="0061200B"/>
    <w:rsid w:val="006120E1"/>
    <w:rsid w:val="006122A4"/>
    <w:rsid w:val="006123CB"/>
    <w:rsid w:val="00612435"/>
    <w:rsid w:val="00612463"/>
    <w:rsid w:val="00612468"/>
    <w:rsid w:val="006124B7"/>
    <w:rsid w:val="006124EE"/>
    <w:rsid w:val="0061258B"/>
    <w:rsid w:val="00612739"/>
    <w:rsid w:val="006128AC"/>
    <w:rsid w:val="006128EF"/>
    <w:rsid w:val="00612919"/>
    <w:rsid w:val="006129E3"/>
    <w:rsid w:val="00612AC8"/>
    <w:rsid w:val="00612AC9"/>
    <w:rsid w:val="00612B08"/>
    <w:rsid w:val="00612B2D"/>
    <w:rsid w:val="00612B43"/>
    <w:rsid w:val="00612C70"/>
    <w:rsid w:val="00612DDE"/>
    <w:rsid w:val="00612F14"/>
    <w:rsid w:val="006131B8"/>
    <w:rsid w:val="006131E2"/>
    <w:rsid w:val="006131E7"/>
    <w:rsid w:val="0061330F"/>
    <w:rsid w:val="006135D2"/>
    <w:rsid w:val="006135DA"/>
    <w:rsid w:val="00613637"/>
    <w:rsid w:val="00613679"/>
    <w:rsid w:val="0061380C"/>
    <w:rsid w:val="00613813"/>
    <w:rsid w:val="00613872"/>
    <w:rsid w:val="006138FB"/>
    <w:rsid w:val="00613902"/>
    <w:rsid w:val="00613B3E"/>
    <w:rsid w:val="00613B70"/>
    <w:rsid w:val="00613B92"/>
    <w:rsid w:val="00613BB4"/>
    <w:rsid w:val="00613C11"/>
    <w:rsid w:val="00613CBB"/>
    <w:rsid w:val="00613CE8"/>
    <w:rsid w:val="00613D6F"/>
    <w:rsid w:val="00613DA9"/>
    <w:rsid w:val="00613E42"/>
    <w:rsid w:val="00613EBB"/>
    <w:rsid w:val="00613F8F"/>
    <w:rsid w:val="00614064"/>
    <w:rsid w:val="006141C9"/>
    <w:rsid w:val="0061421B"/>
    <w:rsid w:val="006143F8"/>
    <w:rsid w:val="006143F9"/>
    <w:rsid w:val="006144AC"/>
    <w:rsid w:val="006145A5"/>
    <w:rsid w:val="00614732"/>
    <w:rsid w:val="0061477E"/>
    <w:rsid w:val="00614869"/>
    <w:rsid w:val="00614884"/>
    <w:rsid w:val="006148E0"/>
    <w:rsid w:val="0061498F"/>
    <w:rsid w:val="00614C66"/>
    <w:rsid w:val="00614E04"/>
    <w:rsid w:val="00614F01"/>
    <w:rsid w:val="00614F0E"/>
    <w:rsid w:val="00614F30"/>
    <w:rsid w:val="00614FA0"/>
    <w:rsid w:val="00614FAB"/>
    <w:rsid w:val="006150DA"/>
    <w:rsid w:val="006150F8"/>
    <w:rsid w:val="00615150"/>
    <w:rsid w:val="00615198"/>
    <w:rsid w:val="00615238"/>
    <w:rsid w:val="0061525F"/>
    <w:rsid w:val="00615358"/>
    <w:rsid w:val="006153CF"/>
    <w:rsid w:val="006153F7"/>
    <w:rsid w:val="00615432"/>
    <w:rsid w:val="00615502"/>
    <w:rsid w:val="00615649"/>
    <w:rsid w:val="00615697"/>
    <w:rsid w:val="006157A2"/>
    <w:rsid w:val="0061588E"/>
    <w:rsid w:val="00615BF0"/>
    <w:rsid w:val="00615CD9"/>
    <w:rsid w:val="00615E73"/>
    <w:rsid w:val="00615F98"/>
    <w:rsid w:val="00615FAF"/>
    <w:rsid w:val="0061612A"/>
    <w:rsid w:val="00616150"/>
    <w:rsid w:val="00616166"/>
    <w:rsid w:val="006162BF"/>
    <w:rsid w:val="0061636F"/>
    <w:rsid w:val="0061639B"/>
    <w:rsid w:val="006163FA"/>
    <w:rsid w:val="0061642C"/>
    <w:rsid w:val="006164EA"/>
    <w:rsid w:val="0061664C"/>
    <w:rsid w:val="006166AC"/>
    <w:rsid w:val="006166D3"/>
    <w:rsid w:val="0061674A"/>
    <w:rsid w:val="006168B7"/>
    <w:rsid w:val="00616B63"/>
    <w:rsid w:val="00616C5C"/>
    <w:rsid w:val="00616CC5"/>
    <w:rsid w:val="00616D62"/>
    <w:rsid w:val="00616D6D"/>
    <w:rsid w:val="0061716C"/>
    <w:rsid w:val="00617305"/>
    <w:rsid w:val="00617376"/>
    <w:rsid w:val="006173B0"/>
    <w:rsid w:val="006174BD"/>
    <w:rsid w:val="0061752D"/>
    <w:rsid w:val="0061760E"/>
    <w:rsid w:val="00617710"/>
    <w:rsid w:val="006177E7"/>
    <w:rsid w:val="00617827"/>
    <w:rsid w:val="0061782B"/>
    <w:rsid w:val="00617998"/>
    <w:rsid w:val="006179FA"/>
    <w:rsid w:val="00617BAC"/>
    <w:rsid w:val="00617C19"/>
    <w:rsid w:val="00617C2E"/>
    <w:rsid w:val="00617C40"/>
    <w:rsid w:val="00617D62"/>
    <w:rsid w:val="00617D80"/>
    <w:rsid w:val="00617E79"/>
    <w:rsid w:val="006200EA"/>
    <w:rsid w:val="006200EB"/>
    <w:rsid w:val="00620131"/>
    <w:rsid w:val="0062014F"/>
    <w:rsid w:val="00620161"/>
    <w:rsid w:val="00620184"/>
    <w:rsid w:val="006201DD"/>
    <w:rsid w:val="006201FB"/>
    <w:rsid w:val="00620258"/>
    <w:rsid w:val="00620346"/>
    <w:rsid w:val="00620541"/>
    <w:rsid w:val="006206B7"/>
    <w:rsid w:val="0062074F"/>
    <w:rsid w:val="00620900"/>
    <w:rsid w:val="00620ADA"/>
    <w:rsid w:val="00620C04"/>
    <w:rsid w:val="00620DEA"/>
    <w:rsid w:val="00620EDB"/>
    <w:rsid w:val="00620F67"/>
    <w:rsid w:val="00621043"/>
    <w:rsid w:val="006210B9"/>
    <w:rsid w:val="00621220"/>
    <w:rsid w:val="0062124B"/>
    <w:rsid w:val="006212E3"/>
    <w:rsid w:val="00621362"/>
    <w:rsid w:val="00621397"/>
    <w:rsid w:val="006214A2"/>
    <w:rsid w:val="0062151C"/>
    <w:rsid w:val="00621521"/>
    <w:rsid w:val="0062157C"/>
    <w:rsid w:val="006215FB"/>
    <w:rsid w:val="006216E0"/>
    <w:rsid w:val="0062170B"/>
    <w:rsid w:val="0062173B"/>
    <w:rsid w:val="006218DB"/>
    <w:rsid w:val="00621A58"/>
    <w:rsid w:val="00621B55"/>
    <w:rsid w:val="00621C5C"/>
    <w:rsid w:val="00621D3C"/>
    <w:rsid w:val="00621D6B"/>
    <w:rsid w:val="00621DD9"/>
    <w:rsid w:val="0062214B"/>
    <w:rsid w:val="00622153"/>
    <w:rsid w:val="0062222C"/>
    <w:rsid w:val="0062228B"/>
    <w:rsid w:val="00622483"/>
    <w:rsid w:val="0062248F"/>
    <w:rsid w:val="006224D7"/>
    <w:rsid w:val="00622703"/>
    <w:rsid w:val="00622AB7"/>
    <w:rsid w:val="00622CBA"/>
    <w:rsid w:val="00622DE5"/>
    <w:rsid w:val="00622FE6"/>
    <w:rsid w:val="0062316A"/>
    <w:rsid w:val="0062319C"/>
    <w:rsid w:val="006231C2"/>
    <w:rsid w:val="0062336E"/>
    <w:rsid w:val="00623739"/>
    <w:rsid w:val="006238DA"/>
    <w:rsid w:val="00623907"/>
    <w:rsid w:val="00623A87"/>
    <w:rsid w:val="00623AC2"/>
    <w:rsid w:val="00623D4F"/>
    <w:rsid w:val="00623DB1"/>
    <w:rsid w:val="00623EF2"/>
    <w:rsid w:val="00623F88"/>
    <w:rsid w:val="00623FC4"/>
    <w:rsid w:val="006241D5"/>
    <w:rsid w:val="0062420D"/>
    <w:rsid w:val="00624213"/>
    <w:rsid w:val="0062435E"/>
    <w:rsid w:val="00624384"/>
    <w:rsid w:val="006243C8"/>
    <w:rsid w:val="0062466F"/>
    <w:rsid w:val="0062467B"/>
    <w:rsid w:val="00624696"/>
    <w:rsid w:val="00624760"/>
    <w:rsid w:val="006247B9"/>
    <w:rsid w:val="006247E8"/>
    <w:rsid w:val="0062498D"/>
    <w:rsid w:val="00624B08"/>
    <w:rsid w:val="00624BF0"/>
    <w:rsid w:val="00624C70"/>
    <w:rsid w:val="00624C89"/>
    <w:rsid w:val="00624C99"/>
    <w:rsid w:val="00624CB3"/>
    <w:rsid w:val="00624D14"/>
    <w:rsid w:val="00624D34"/>
    <w:rsid w:val="00624E61"/>
    <w:rsid w:val="00624F26"/>
    <w:rsid w:val="00625135"/>
    <w:rsid w:val="00625183"/>
    <w:rsid w:val="00625228"/>
    <w:rsid w:val="00625323"/>
    <w:rsid w:val="006253F5"/>
    <w:rsid w:val="0062546C"/>
    <w:rsid w:val="006254C4"/>
    <w:rsid w:val="0062555D"/>
    <w:rsid w:val="006255D8"/>
    <w:rsid w:val="00625613"/>
    <w:rsid w:val="00625659"/>
    <w:rsid w:val="0062576A"/>
    <w:rsid w:val="00625821"/>
    <w:rsid w:val="00625944"/>
    <w:rsid w:val="006259B0"/>
    <w:rsid w:val="00625B39"/>
    <w:rsid w:val="00625CA9"/>
    <w:rsid w:val="00625E15"/>
    <w:rsid w:val="00625F01"/>
    <w:rsid w:val="00626052"/>
    <w:rsid w:val="006261F0"/>
    <w:rsid w:val="00626294"/>
    <w:rsid w:val="006262B3"/>
    <w:rsid w:val="00626349"/>
    <w:rsid w:val="00626491"/>
    <w:rsid w:val="006264AF"/>
    <w:rsid w:val="006264E2"/>
    <w:rsid w:val="00626651"/>
    <w:rsid w:val="00626655"/>
    <w:rsid w:val="00626687"/>
    <w:rsid w:val="006266A4"/>
    <w:rsid w:val="006266B6"/>
    <w:rsid w:val="006267B8"/>
    <w:rsid w:val="006269FB"/>
    <w:rsid w:val="00626A08"/>
    <w:rsid w:val="00626C30"/>
    <w:rsid w:val="00626E86"/>
    <w:rsid w:val="006271E7"/>
    <w:rsid w:val="0062723C"/>
    <w:rsid w:val="00627300"/>
    <w:rsid w:val="006273A5"/>
    <w:rsid w:val="006273F5"/>
    <w:rsid w:val="00627456"/>
    <w:rsid w:val="0062755C"/>
    <w:rsid w:val="0062757C"/>
    <w:rsid w:val="00627641"/>
    <w:rsid w:val="006276C8"/>
    <w:rsid w:val="00627812"/>
    <w:rsid w:val="00627854"/>
    <w:rsid w:val="00627876"/>
    <w:rsid w:val="00627902"/>
    <w:rsid w:val="00627928"/>
    <w:rsid w:val="006279D0"/>
    <w:rsid w:val="00627AE6"/>
    <w:rsid w:val="00627BBB"/>
    <w:rsid w:val="00627CA2"/>
    <w:rsid w:val="00627CA8"/>
    <w:rsid w:val="00627CB9"/>
    <w:rsid w:val="00627E09"/>
    <w:rsid w:val="00627E2B"/>
    <w:rsid w:val="00627E3E"/>
    <w:rsid w:val="006300E4"/>
    <w:rsid w:val="00630512"/>
    <w:rsid w:val="0063056E"/>
    <w:rsid w:val="00630655"/>
    <w:rsid w:val="0063068F"/>
    <w:rsid w:val="00630693"/>
    <w:rsid w:val="006306B6"/>
    <w:rsid w:val="006306DB"/>
    <w:rsid w:val="00630799"/>
    <w:rsid w:val="00630848"/>
    <w:rsid w:val="00630895"/>
    <w:rsid w:val="00630A22"/>
    <w:rsid w:val="00630A83"/>
    <w:rsid w:val="00630C5D"/>
    <w:rsid w:val="00630C75"/>
    <w:rsid w:val="00630D10"/>
    <w:rsid w:val="00630D8F"/>
    <w:rsid w:val="00630D96"/>
    <w:rsid w:val="00630DDF"/>
    <w:rsid w:val="00630E5D"/>
    <w:rsid w:val="00630E73"/>
    <w:rsid w:val="00630EC6"/>
    <w:rsid w:val="00630F64"/>
    <w:rsid w:val="00630F6A"/>
    <w:rsid w:val="006311C3"/>
    <w:rsid w:val="006315A8"/>
    <w:rsid w:val="0063169F"/>
    <w:rsid w:val="006317A4"/>
    <w:rsid w:val="006317F4"/>
    <w:rsid w:val="006318A5"/>
    <w:rsid w:val="006318F5"/>
    <w:rsid w:val="006318FB"/>
    <w:rsid w:val="0063193C"/>
    <w:rsid w:val="006319D7"/>
    <w:rsid w:val="00631A63"/>
    <w:rsid w:val="00631A79"/>
    <w:rsid w:val="00631B96"/>
    <w:rsid w:val="00631C6E"/>
    <w:rsid w:val="00631CF1"/>
    <w:rsid w:val="00631D42"/>
    <w:rsid w:val="00631EBA"/>
    <w:rsid w:val="006320E8"/>
    <w:rsid w:val="0063227B"/>
    <w:rsid w:val="00632333"/>
    <w:rsid w:val="00632392"/>
    <w:rsid w:val="006323B0"/>
    <w:rsid w:val="00632400"/>
    <w:rsid w:val="00632500"/>
    <w:rsid w:val="006325BE"/>
    <w:rsid w:val="0063261E"/>
    <w:rsid w:val="0063262B"/>
    <w:rsid w:val="006326BA"/>
    <w:rsid w:val="00632730"/>
    <w:rsid w:val="00632901"/>
    <w:rsid w:val="00632A26"/>
    <w:rsid w:val="00632A2F"/>
    <w:rsid w:val="00632AA7"/>
    <w:rsid w:val="00632ABA"/>
    <w:rsid w:val="00632C51"/>
    <w:rsid w:val="00632D47"/>
    <w:rsid w:val="00632EC2"/>
    <w:rsid w:val="00632EDE"/>
    <w:rsid w:val="00632FEF"/>
    <w:rsid w:val="00633011"/>
    <w:rsid w:val="00633091"/>
    <w:rsid w:val="00633134"/>
    <w:rsid w:val="00633153"/>
    <w:rsid w:val="006335B4"/>
    <w:rsid w:val="00633682"/>
    <w:rsid w:val="006336E5"/>
    <w:rsid w:val="006338AE"/>
    <w:rsid w:val="006338B1"/>
    <w:rsid w:val="006338DF"/>
    <w:rsid w:val="006339F4"/>
    <w:rsid w:val="00633A4F"/>
    <w:rsid w:val="00633A72"/>
    <w:rsid w:val="00633ABB"/>
    <w:rsid w:val="00633B09"/>
    <w:rsid w:val="00633B4B"/>
    <w:rsid w:val="00633CC1"/>
    <w:rsid w:val="00633D17"/>
    <w:rsid w:val="00633D1D"/>
    <w:rsid w:val="00633DAB"/>
    <w:rsid w:val="00633F1F"/>
    <w:rsid w:val="0063401B"/>
    <w:rsid w:val="0063402C"/>
    <w:rsid w:val="0063403A"/>
    <w:rsid w:val="0063405A"/>
    <w:rsid w:val="006340DA"/>
    <w:rsid w:val="00634143"/>
    <w:rsid w:val="006341D9"/>
    <w:rsid w:val="00634409"/>
    <w:rsid w:val="0063445A"/>
    <w:rsid w:val="00634499"/>
    <w:rsid w:val="00634692"/>
    <w:rsid w:val="006346FA"/>
    <w:rsid w:val="00634888"/>
    <w:rsid w:val="006348D5"/>
    <w:rsid w:val="006348DA"/>
    <w:rsid w:val="00634975"/>
    <w:rsid w:val="00634BEC"/>
    <w:rsid w:val="00634C5F"/>
    <w:rsid w:val="00634D44"/>
    <w:rsid w:val="00634E21"/>
    <w:rsid w:val="00634FD7"/>
    <w:rsid w:val="00634FEF"/>
    <w:rsid w:val="00635109"/>
    <w:rsid w:val="006351A9"/>
    <w:rsid w:val="0063533E"/>
    <w:rsid w:val="006353B0"/>
    <w:rsid w:val="006355EA"/>
    <w:rsid w:val="00635622"/>
    <w:rsid w:val="006356CF"/>
    <w:rsid w:val="006357EF"/>
    <w:rsid w:val="006358E5"/>
    <w:rsid w:val="00635BD6"/>
    <w:rsid w:val="00635DDD"/>
    <w:rsid w:val="00635EC2"/>
    <w:rsid w:val="00635F10"/>
    <w:rsid w:val="00635F20"/>
    <w:rsid w:val="00636106"/>
    <w:rsid w:val="00636116"/>
    <w:rsid w:val="0063611E"/>
    <w:rsid w:val="0063616D"/>
    <w:rsid w:val="006361D6"/>
    <w:rsid w:val="00636212"/>
    <w:rsid w:val="006362A5"/>
    <w:rsid w:val="00636339"/>
    <w:rsid w:val="00636639"/>
    <w:rsid w:val="0063677B"/>
    <w:rsid w:val="006369B0"/>
    <w:rsid w:val="00636AAE"/>
    <w:rsid w:val="00636B45"/>
    <w:rsid w:val="00636BBB"/>
    <w:rsid w:val="00636C68"/>
    <w:rsid w:val="00636E17"/>
    <w:rsid w:val="00636E6B"/>
    <w:rsid w:val="00636E88"/>
    <w:rsid w:val="00636EAA"/>
    <w:rsid w:val="00636FBA"/>
    <w:rsid w:val="006371AF"/>
    <w:rsid w:val="006372A1"/>
    <w:rsid w:val="006373DF"/>
    <w:rsid w:val="00637416"/>
    <w:rsid w:val="00637505"/>
    <w:rsid w:val="0063752B"/>
    <w:rsid w:val="0063753E"/>
    <w:rsid w:val="006375DD"/>
    <w:rsid w:val="006376B5"/>
    <w:rsid w:val="006376B7"/>
    <w:rsid w:val="006377C8"/>
    <w:rsid w:val="00637834"/>
    <w:rsid w:val="00637973"/>
    <w:rsid w:val="006379B6"/>
    <w:rsid w:val="00637B45"/>
    <w:rsid w:val="00637B9A"/>
    <w:rsid w:val="00637C39"/>
    <w:rsid w:val="00637CEA"/>
    <w:rsid w:val="00637D60"/>
    <w:rsid w:val="00637E07"/>
    <w:rsid w:val="00637E5B"/>
    <w:rsid w:val="00637E99"/>
    <w:rsid w:val="00637EC1"/>
    <w:rsid w:val="00637EE2"/>
    <w:rsid w:val="00640017"/>
    <w:rsid w:val="00640203"/>
    <w:rsid w:val="00640580"/>
    <w:rsid w:val="006405E9"/>
    <w:rsid w:val="006405FD"/>
    <w:rsid w:val="006405FF"/>
    <w:rsid w:val="00640630"/>
    <w:rsid w:val="0064064E"/>
    <w:rsid w:val="00640669"/>
    <w:rsid w:val="00640971"/>
    <w:rsid w:val="00640994"/>
    <w:rsid w:val="00640B0A"/>
    <w:rsid w:val="00640B5D"/>
    <w:rsid w:val="00640BCD"/>
    <w:rsid w:val="00640D37"/>
    <w:rsid w:val="00640DF1"/>
    <w:rsid w:val="00640E1E"/>
    <w:rsid w:val="00640EAC"/>
    <w:rsid w:val="0064115B"/>
    <w:rsid w:val="00641180"/>
    <w:rsid w:val="006411F7"/>
    <w:rsid w:val="00641319"/>
    <w:rsid w:val="006414A4"/>
    <w:rsid w:val="006415DA"/>
    <w:rsid w:val="006416B7"/>
    <w:rsid w:val="006416B9"/>
    <w:rsid w:val="00641780"/>
    <w:rsid w:val="006419D7"/>
    <w:rsid w:val="006419DE"/>
    <w:rsid w:val="00641B3E"/>
    <w:rsid w:val="00641CE0"/>
    <w:rsid w:val="00641EC5"/>
    <w:rsid w:val="00641EEE"/>
    <w:rsid w:val="00642053"/>
    <w:rsid w:val="006422F8"/>
    <w:rsid w:val="00642306"/>
    <w:rsid w:val="00642682"/>
    <w:rsid w:val="006427D8"/>
    <w:rsid w:val="006427E5"/>
    <w:rsid w:val="0064288E"/>
    <w:rsid w:val="00642918"/>
    <w:rsid w:val="006429CB"/>
    <w:rsid w:val="00642A23"/>
    <w:rsid w:val="00642AEB"/>
    <w:rsid w:val="00642B99"/>
    <w:rsid w:val="00642BB2"/>
    <w:rsid w:val="00642D8A"/>
    <w:rsid w:val="00642D97"/>
    <w:rsid w:val="00642DD9"/>
    <w:rsid w:val="00642E0B"/>
    <w:rsid w:val="00642EA2"/>
    <w:rsid w:val="00642EDA"/>
    <w:rsid w:val="00643079"/>
    <w:rsid w:val="006430C1"/>
    <w:rsid w:val="00643176"/>
    <w:rsid w:val="00643207"/>
    <w:rsid w:val="0064366F"/>
    <w:rsid w:val="006436F4"/>
    <w:rsid w:val="00643809"/>
    <w:rsid w:val="00643810"/>
    <w:rsid w:val="006438E1"/>
    <w:rsid w:val="00643991"/>
    <w:rsid w:val="00643A53"/>
    <w:rsid w:val="00643B71"/>
    <w:rsid w:val="00643C30"/>
    <w:rsid w:val="00643C6A"/>
    <w:rsid w:val="00643D5B"/>
    <w:rsid w:val="00643EE5"/>
    <w:rsid w:val="006441FF"/>
    <w:rsid w:val="00644297"/>
    <w:rsid w:val="00644423"/>
    <w:rsid w:val="006445A4"/>
    <w:rsid w:val="006445AB"/>
    <w:rsid w:val="0064461C"/>
    <w:rsid w:val="0064476B"/>
    <w:rsid w:val="006448BB"/>
    <w:rsid w:val="006448CB"/>
    <w:rsid w:val="006448F2"/>
    <w:rsid w:val="00644923"/>
    <w:rsid w:val="006449EB"/>
    <w:rsid w:val="006449ED"/>
    <w:rsid w:val="00644B6A"/>
    <w:rsid w:val="00644BE5"/>
    <w:rsid w:val="00644D69"/>
    <w:rsid w:val="00644E04"/>
    <w:rsid w:val="00644E69"/>
    <w:rsid w:val="00644F72"/>
    <w:rsid w:val="00645091"/>
    <w:rsid w:val="006450F5"/>
    <w:rsid w:val="006451BC"/>
    <w:rsid w:val="00645301"/>
    <w:rsid w:val="0064537E"/>
    <w:rsid w:val="006453FC"/>
    <w:rsid w:val="0064544A"/>
    <w:rsid w:val="0064559E"/>
    <w:rsid w:val="00645640"/>
    <w:rsid w:val="00645680"/>
    <w:rsid w:val="0064581F"/>
    <w:rsid w:val="00645861"/>
    <w:rsid w:val="0064587F"/>
    <w:rsid w:val="006458CE"/>
    <w:rsid w:val="00645AD7"/>
    <w:rsid w:val="00645B18"/>
    <w:rsid w:val="00645B27"/>
    <w:rsid w:val="00645D24"/>
    <w:rsid w:val="00645DE0"/>
    <w:rsid w:val="00645E57"/>
    <w:rsid w:val="00645E5B"/>
    <w:rsid w:val="00645F9B"/>
    <w:rsid w:val="00646172"/>
    <w:rsid w:val="00646286"/>
    <w:rsid w:val="00646288"/>
    <w:rsid w:val="00646339"/>
    <w:rsid w:val="00646401"/>
    <w:rsid w:val="006465E9"/>
    <w:rsid w:val="0064662C"/>
    <w:rsid w:val="00646639"/>
    <w:rsid w:val="00646757"/>
    <w:rsid w:val="0064677A"/>
    <w:rsid w:val="00646A21"/>
    <w:rsid w:val="00646A4A"/>
    <w:rsid w:val="00646B02"/>
    <w:rsid w:val="00646B93"/>
    <w:rsid w:val="00646C29"/>
    <w:rsid w:val="00646C3E"/>
    <w:rsid w:val="00646D9B"/>
    <w:rsid w:val="00646DD0"/>
    <w:rsid w:val="00646DDF"/>
    <w:rsid w:val="00646E35"/>
    <w:rsid w:val="00646E40"/>
    <w:rsid w:val="00646E6A"/>
    <w:rsid w:val="00646F21"/>
    <w:rsid w:val="00647147"/>
    <w:rsid w:val="006472AB"/>
    <w:rsid w:val="0064739E"/>
    <w:rsid w:val="006474B6"/>
    <w:rsid w:val="0064754C"/>
    <w:rsid w:val="006476BC"/>
    <w:rsid w:val="006477D4"/>
    <w:rsid w:val="00647B96"/>
    <w:rsid w:val="00647BF7"/>
    <w:rsid w:val="00647C98"/>
    <w:rsid w:val="00647CB4"/>
    <w:rsid w:val="00647D19"/>
    <w:rsid w:val="00647DCB"/>
    <w:rsid w:val="00647F65"/>
    <w:rsid w:val="00647F76"/>
    <w:rsid w:val="00647FD9"/>
    <w:rsid w:val="00650002"/>
    <w:rsid w:val="00650069"/>
    <w:rsid w:val="00650096"/>
    <w:rsid w:val="006500D8"/>
    <w:rsid w:val="006500E7"/>
    <w:rsid w:val="006501CE"/>
    <w:rsid w:val="0065024E"/>
    <w:rsid w:val="0065027F"/>
    <w:rsid w:val="006502B2"/>
    <w:rsid w:val="00650365"/>
    <w:rsid w:val="00650444"/>
    <w:rsid w:val="00650457"/>
    <w:rsid w:val="0065069C"/>
    <w:rsid w:val="00650733"/>
    <w:rsid w:val="00650842"/>
    <w:rsid w:val="00650A7D"/>
    <w:rsid w:val="00650AAC"/>
    <w:rsid w:val="00650AE6"/>
    <w:rsid w:val="00650C22"/>
    <w:rsid w:val="00650C31"/>
    <w:rsid w:val="00650DBF"/>
    <w:rsid w:val="00650DD2"/>
    <w:rsid w:val="00650E25"/>
    <w:rsid w:val="00650E82"/>
    <w:rsid w:val="00650F07"/>
    <w:rsid w:val="00650FEC"/>
    <w:rsid w:val="0065107A"/>
    <w:rsid w:val="006511B8"/>
    <w:rsid w:val="00651220"/>
    <w:rsid w:val="00651225"/>
    <w:rsid w:val="0065125A"/>
    <w:rsid w:val="00651380"/>
    <w:rsid w:val="00651437"/>
    <w:rsid w:val="00651440"/>
    <w:rsid w:val="006514BD"/>
    <w:rsid w:val="0065157B"/>
    <w:rsid w:val="00651675"/>
    <w:rsid w:val="00651794"/>
    <w:rsid w:val="00651937"/>
    <w:rsid w:val="00651A47"/>
    <w:rsid w:val="00651B6F"/>
    <w:rsid w:val="00651DE0"/>
    <w:rsid w:val="00651E24"/>
    <w:rsid w:val="00651E99"/>
    <w:rsid w:val="00651EC2"/>
    <w:rsid w:val="00651F7F"/>
    <w:rsid w:val="00651FBE"/>
    <w:rsid w:val="0065212A"/>
    <w:rsid w:val="006521BD"/>
    <w:rsid w:val="00652227"/>
    <w:rsid w:val="0065233F"/>
    <w:rsid w:val="00652353"/>
    <w:rsid w:val="00652482"/>
    <w:rsid w:val="006524E6"/>
    <w:rsid w:val="0065259E"/>
    <w:rsid w:val="00652669"/>
    <w:rsid w:val="00652812"/>
    <w:rsid w:val="0065283D"/>
    <w:rsid w:val="0065293F"/>
    <w:rsid w:val="006529A0"/>
    <w:rsid w:val="006529FA"/>
    <w:rsid w:val="00652B00"/>
    <w:rsid w:val="00652B0B"/>
    <w:rsid w:val="00652B1F"/>
    <w:rsid w:val="00652B54"/>
    <w:rsid w:val="00652E66"/>
    <w:rsid w:val="006530A5"/>
    <w:rsid w:val="00653188"/>
    <w:rsid w:val="006532C9"/>
    <w:rsid w:val="006532FB"/>
    <w:rsid w:val="0065330F"/>
    <w:rsid w:val="0065334B"/>
    <w:rsid w:val="006537BE"/>
    <w:rsid w:val="00653834"/>
    <w:rsid w:val="0065385B"/>
    <w:rsid w:val="00653875"/>
    <w:rsid w:val="006539EC"/>
    <w:rsid w:val="00653A0B"/>
    <w:rsid w:val="00653AEA"/>
    <w:rsid w:val="00653F42"/>
    <w:rsid w:val="00653F81"/>
    <w:rsid w:val="00653FF8"/>
    <w:rsid w:val="00654007"/>
    <w:rsid w:val="00654158"/>
    <w:rsid w:val="00654379"/>
    <w:rsid w:val="00654501"/>
    <w:rsid w:val="006545B6"/>
    <w:rsid w:val="006546BA"/>
    <w:rsid w:val="0065478C"/>
    <w:rsid w:val="006548B6"/>
    <w:rsid w:val="0065493D"/>
    <w:rsid w:val="00654BE7"/>
    <w:rsid w:val="00654C4D"/>
    <w:rsid w:val="00654D56"/>
    <w:rsid w:val="00654EAE"/>
    <w:rsid w:val="00654EDB"/>
    <w:rsid w:val="00654F85"/>
    <w:rsid w:val="006550AF"/>
    <w:rsid w:val="00655210"/>
    <w:rsid w:val="0065526F"/>
    <w:rsid w:val="006552F3"/>
    <w:rsid w:val="00655395"/>
    <w:rsid w:val="006553E9"/>
    <w:rsid w:val="006554F8"/>
    <w:rsid w:val="0065558D"/>
    <w:rsid w:val="00655621"/>
    <w:rsid w:val="00655683"/>
    <w:rsid w:val="00655729"/>
    <w:rsid w:val="006558E6"/>
    <w:rsid w:val="006559FC"/>
    <w:rsid w:val="006560BD"/>
    <w:rsid w:val="006560E8"/>
    <w:rsid w:val="00656368"/>
    <w:rsid w:val="006564A9"/>
    <w:rsid w:val="00656633"/>
    <w:rsid w:val="0065668D"/>
    <w:rsid w:val="0065679D"/>
    <w:rsid w:val="006568A3"/>
    <w:rsid w:val="00656D0A"/>
    <w:rsid w:val="00656D9E"/>
    <w:rsid w:val="00656DE6"/>
    <w:rsid w:val="006570A1"/>
    <w:rsid w:val="00657107"/>
    <w:rsid w:val="00657223"/>
    <w:rsid w:val="00657224"/>
    <w:rsid w:val="006573FD"/>
    <w:rsid w:val="00657492"/>
    <w:rsid w:val="006575A7"/>
    <w:rsid w:val="00657804"/>
    <w:rsid w:val="006579C3"/>
    <w:rsid w:val="00657C6E"/>
    <w:rsid w:val="00657F99"/>
    <w:rsid w:val="006601B9"/>
    <w:rsid w:val="006601F0"/>
    <w:rsid w:val="006602BA"/>
    <w:rsid w:val="00660316"/>
    <w:rsid w:val="0066039A"/>
    <w:rsid w:val="006604EC"/>
    <w:rsid w:val="006606C7"/>
    <w:rsid w:val="006606D1"/>
    <w:rsid w:val="00660760"/>
    <w:rsid w:val="006608B9"/>
    <w:rsid w:val="006608CB"/>
    <w:rsid w:val="00660951"/>
    <w:rsid w:val="00660BF9"/>
    <w:rsid w:val="00660DB6"/>
    <w:rsid w:val="00660E69"/>
    <w:rsid w:val="00660E93"/>
    <w:rsid w:val="00660FBA"/>
    <w:rsid w:val="006610A2"/>
    <w:rsid w:val="006610CF"/>
    <w:rsid w:val="006610D2"/>
    <w:rsid w:val="006612D3"/>
    <w:rsid w:val="0066138A"/>
    <w:rsid w:val="006613F8"/>
    <w:rsid w:val="0066159A"/>
    <w:rsid w:val="006616CC"/>
    <w:rsid w:val="00661821"/>
    <w:rsid w:val="00661881"/>
    <w:rsid w:val="00661891"/>
    <w:rsid w:val="00661C1D"/>
    <w:rsid w:val="00661C1F"/>
    <w:rsid w:val="00661DE6"/>
    <w:rsid w:val="00661E18"/>
    <w:rsid w:val="00661EE1"/>
    <w:rsid w:val="00661F52"/>
    <w:rsid w:val="0066204E"/>
    <w:rsid w:val="00662095"/>
    <w:rsid w:val="006622C8"/>
    <w:rsid w:val="0066243C"/>
    <w:rsid w:val="0066248A"/>
    <w:rsid w:val="006625FD"/>
    <w:rsid w:val="0066262F"/>
    <w:rsid w:val="006629CE"/>
    <w:rsid w:val="006629F1"/>
    <w:rsid w:val="00662ABE"/>
    <w:rsid w:val="00662B8E"/>
    <w:rsid w:val="00662C1F"/>
    <w:rsid w:val="00662D5D"/>
    <w:rsid w:val="00662DDA"/>
    <w:rsid w:val="00663011"/>
    <w:rsid w:val="00663094"/>
    <w:rsid w:val="006630D6"/>
    <w:rsid w:val="00663184"/>
    <w:rsid w:val="006631A5"/>
    <w:rsid w:val="00663375"/>
    <w:rsid w:val="006634BE"/>
    <w:rsid w:val="0066355B"/>
    <w:rsid w:val="0066356A"/>
    <w:rsid w:val="006636DC"/>
    <w:rsid w:val="0066372A"/>
    <w:rsid w:val="00663807"/>
    <w:rsid w:val="0066392D"/>
    <w:rsid w:val="00663AE4"/>
    <w:rsid w:val="00663B05"/>
    <w:rsid w:val="00663B6F"/>
    <w:rsid w:val="00663BDB"/>
    <w:rsid w:val="00663C08"/>
    <w:rsid w:val="00663C35"/>
    <w:rsid w:val="00663C6E"/>
    <w:rsid w:val="00663D34"/>
    <w:rsid w:val="00663ECD"/>
    <w:rsid w:val="00663EE8"/>
    <w:rsid w:val="006640AD"/>
    <w:rsid w:val="006640B0"/>
    <w:rsid w:val="006643C0"/>
    <w:rsid w:val="00664442"/>
    <w:rsid w:val="006645FE"/>
    <w:rsid w:val="0066467F"/>
    <w:rsid w:val="00664792"/>
    <w:rsid w:val="00664824"/>
    <w:rsid w:val="006648F9"/>
    <w:rsid w:val="00664965"/>
    <w:rsid w:val="006649D0"/>
    <w:rsid w:val="00664ABC"/>
    <w:rsid w:val="00664AE6"/>
    <w:rsid w:val="00664B03"/>
    <w:rsid w:val="00664BE5"/>
    <w:rsid w:val="00664C18"/>
    <w:rsid w:val="00664D8B"/>
    <w:rsid w:val="00664E35"/>
    <w:rsid w:val="00664E83"/>
    <w:rsid w:val="00664F7F"/>
    <w:rsid w:val="00664F94"/>
    <w:rsid w:val="00664FC6"/>
    <w:rsid w:val="0066502B"/>
    <w:rsid w:val="006650B6"/>
    <w:rsid w:val="00665134"/>
    <w:rsid w:val="006651AD"/>
    <w:rsid w:val="006651C9"/>
    <w:rsid w:val="00665212"/>
    <w:rsid w:val="00665261"/>
    <w:rsid w:val="006653BA"/>
    <w:rsid w:val="006656AD"/>
    <w:rsid w:val="0066578E"/>
    <w:rsid w:val="00665884"/>
    <w:rsid w:val="00665A2E"/>
    <w:rsid w:val="00665BCB"/>
    <w:rsid w:val="00665BE4"/>
    <w:rsid w:val="00665C06"/>
    <w:rsid w:val="00665C51"/>
    <w:rsid w:val="00665D52"/>
    <w:rsid w:val="00665F52"/>
    <w:rsid w:val="00666080"/>
    <w:rsid w:val="006660A1"/>
    <w:rsid w:val="006660EC"/>
    <w:rsid w:val="006661A0"/>
    <w:rsid w:val="006662EC"/>
    <w:rsid w:val="0066632F"/>
    <w:rsid w:val="00666390"/>
    <w:rsid w:val="006663C9"/>
    <w:rsid w:val="006664F0"/>
    <w:rsid w:val="00666571"/>
    <w:rsid w:val="00666594"/>
    <w:rsid w:val="0066695C"/>
    <w:rsid w:val="006669D5"/>
    <w:rsid w:val="00666A7C"/>
    <w:rsid w:val="00666AD2"/>
    <w:rsid w:val="00666B29"/>
    <w:rsid w:val="00666C14"/>
    <w:rsid w:val="00666C21"/>
    <w:rsid w:val="00666C7B"/>
    <w:rsid w:val="00666CAF"/>
    <w:rsid w:val="00666ECE"/>
    <w:rsid w:val="00666EDD"/>
    <w:rsid w:val="00667018"/>
    <w:rsid w:val="0066706E"/>
    <w:rsid w:val="006670B5"/>
    <w:rsid w:val="006670F7"/>
    <w:rsid w:val="00667283"/>
    <w:rsid w:val="00667288"/>
    <w:rsid w:val="00667394"/>
    <w:rsid w:val="006673A4"/>
    <w:rsid w:val="0066741D"/>
    <w:rsid w:val="00667594"/>
    <w:rsid w:val="006675EF"/>
    <w:rsid w:val="00667602"/>
    <w:rsid w:val="006676E4"/>
    <w:rsid w:val="0066776F"/>
    <w:rsid w:val="006679AD"/>
    <w:rsid w:val="006679D8"/>
    <w:rsid w:val="00667A43"/>
    <w:rsid w:val="00667B29"/>
    <w:rsid w:val="00667BB4"/>
    <w:rsid w:val="00667D09"/>
    <w:rsid w:val="00667DB1"/>
    <w:rsid w:val="00670020"/>
    <w:rsid w:val="006700D7"/>
    <w:rsid w:val="00670195"/>
    <w:rsid w:val="00670358"/>
    <w:rsid w:val="006705F8"/>
    <w:rsid w:val="006706AE"/>
    <w:rsid w:val="00670700"/>
    <w:rsid w:val="006707F1"/>
    <w:rsid w:val="00670861"/>
    <w:rsid w:val="00670AFB"/>
    <w:rsid w:val="00670AFD"/>
    <w:rsid w:val="00670BC6"/>
    <w:rsid w:val="00670C46"/>
    <w:rsid w:val="00670E9B"/>
    <w:rsid w:val="00670F6B"/>
    <w:rsid w:val="0067102D"/>
    <w:rsid w:val="00671091"/>
    <w:rsid w:val="00671172"/>
    <w:rsid w:val="006711DF"/>
    <w:rsid w:val="006711FD"/>
    <w:rsid w:val="00671499"/>
    <w:rsid w:val="00671545"/>
    <w:rsid w:val="0067179C"/>
    <w:rsid w:val="0067186B"/>
    <w:rsid w:val="00671877"/>
    <w:rsid w:val="00671916"/>
    <w:rsid w:val="00671992"/>
    <w:rsid w:val="006719F9"/>
    <w:rsid w:val="00671A1D"/>
    <w:rsid w:val="00671AD8"/>
    <w:rsid w:val="00671BAD"/>
    <w:rsid w:val="00671C0D"/>
    <w:rsid w:val="00671E7D"/>
    <w:rsid w:val="00671EF9"/>
    <w:rsid w:val="00671F3F"/>
    <w:rsid w:val="00672304"/>
    <w:rsid w:val="00672338"/>
    <w:rsid w:val="00672377"/>
    <w:rsid w:val="00672472"/>
    <w:rsid w:val="006724CA"/>
    <w:rsid w:val="00672536"/>
    <w:rsid w:val="006725E3"/>
    <w:rsid w:val="006726C5"/>
    <w:rsid w:val="006726CB"/>
    <w:rsid w:val="00672812"/>
    <w:rsid w:val="006728A6"/>
    <w:rsid w:val="00672990"/>
    <w:rsid w:val="006729B9"/>
    <w:rsid w:val="00672A24"/>
    <w:rsid w:val="00672A6E"/>
    <w:rsid w:val="00672AE8"/>
    <w:rsid w:val="00672BF5"/>
    <w:rsid w:val="00672C01"/>
    <w:rsid w:val="00672E59"/>
    <w:rsid w:val="00672EE3"/>
    <w:rsid w:val="00672FDB"/>
    <w:rsid w:val="00673083"/>
    <w:rsid w:val="006730A7"/>
    <w:rsid w:val="0067317D"/>
    <w:rsid w:val="006731D7"/>
    <w:rsid w:val="006731E8"/>
    <w:rsid w:val="0067329E"/>
    <w:rsid w:val="00673347"/>
    <w:rsid w:val="006733E2"/>
    <w:rsid w:val="0067347D"/>
    <w:rsid w:val="00673493"/>
    <w:rsid w:val="006735BE"/>
    <w:rsid w:val="00673652"/>
    <w:rsid w:val="0067371A"/>
    <w:rsid w:val="006739AC"/>
    <w:rsid w:val="00673A67"/>
    <w:rsid w:val="00673AC2"/>
    <w:rsid w:val="00673AF0"/>
    <w:rsid w:val="00673BD5"/>
    <w:rsid w:val="00673D72"/>
    <w:rsid w:val="00673E41"/>
    <w:rsid w:val="00673F36"/>
    <w:rsid w:val="00673F6F"/>
    <w:rsid w:val="00674051"/>
    <w:rsid w:val="00674114"/>
    <w:rsid w:val="006741C2"/>
    <w:rsid w:val="006741F7"/>
    <w:rsid w:val="0067427B"/>
    <w:rsid w:val="006742C2"/>
    <w:rsid w:val="0067438E"/>
    <w:rsid w:val="006743F0"/>
    <w:rsid w:val="00674504"/>
    <w:rsid w:val="0067461F"/>
    <w:rsid w:val="006746B2"/>
    <w:rsid w:val="00674A5B"/>
    <w:rsid w:val="00674A66"/>
    <w:rsid w:val="00674AB6"/>
    <w:rsid w:val="00674BD9"/>
    <w:rsid w:val="00674D8A"/>
    <w:rsid w:val="00674D94"/>
    <w:rsid w:val="00674E06"/>
    <w:rsid w:val="00674E30"/>
    <w:rsid w:val="00674E47"/>
    <w:rsid w:val="00674E5F"/>
    <w:rsid w:val="00674F32"/>
    <w:rsid w:val="00674F8A"/>
    <w:rsid w:val="0067523B"/>
    <w:rsid w:val="0067542B"/>
    <w:rsid w:val="00675579"/>
    <w:rsid w:val="006755F4"/>
    <w:rsid w:val="00675653"/>
    <w:rsid w:val="00675665"/>
    <w:rsid w:val="006758C0"/>
    <w:rsid w:val="00675A0D"/>
    <w:rsid w:val="00675A49"/>
    <w:rsid w:val="00675B35"/>
    <w:rsid w:val="00675BC0"/>
    <w:rsid w:val="00675D21"/>
    <w:rsid w:val="00675D59"/>
    <w:rsid w:val="00675D85"/>
    <w:rsid w:val="00675E10"/>
    <w:rsid w:val="00675E55"/>
    <w:rsid w:val="00675E83"/>
    <w:rsid w:val="00675E91"/>
    <w:rsid w:val="00676115"/>
    <w:rsid w:val="0067612C"/>
    <w:rsid w:val="00676170"/>
    <w:rsid w:val="006761D1"/>
    <w:rsid w:val="00676393"/>
    <w:rsid w:val="006763D7"/>
    <w:rsid w:val="006763EC"/>
    <w:rsid w:val="0067643B"/>
    <w:rsid w:val="00676444"/>
    <w:rsid w:val="0067648E"/>
    <w:rsid w:val="006764AB"/>
    <w:rsid w:val="006764C4"/>
    <w:rsid w:val="0067656D"/>
    <w:rsid w:val="0067679D"/>
    <w:rsid w:val="00676824"/>
    <w:rsid w:val="006768AD"/>
    <w:rsid w:val="00676AC3"/>
    <w:rsid w:val="00676B57"/>
    <w:rsid w:val="00676DB0"/>
    <w:rsid w:val="00677075"/>
    <w:rsid w:val="00677162"/>
    <w:rsid w:val="006771D1"/>
    <w:rsid w:val="00677282"/>
    <w:rsid w:val="00677363"/>
    <w:rsid w:val="006773BB"/>
    <w:rsid w:val="006774EF"/>
    <w:rsid w:val="0067753D"/>
    <w:rsid w:val="006775E8"/>
    <w:rsid w:val="006776A4"/>
    <w:rsid w:val="0067790D"/>
    <w:rsid w:val="0067790E"/>
    <w:rsid w:val="00677E13"/>
    <w:rsid w:val="00677E2F"/>
    <w:rsid w:val="00677E85"/>
    <w:rsid w:val="00677FA9"/>
    <w:rsid w:val="00677FE3"/>
    <w:rsid w:val="006800C8"/>
    <w:rsid w:val="00680110"/>
    <w:rsid w:val="006802DB"/>
    <w:rsid w:val="00680537"/>
    <w:rsid w:val="00680549"/>
    <w:rsid w:val="00680560"/>
    <w:rsid w:val="0068069E"/>
    <w:rsid w:val="00680843"/>
    <w:rsid w:val="006808EE"/>
    <w:rsid w:val="00680938"/>
    <w:rsid w:val="00680ADF"/>
    <w:rsid w:val="00680B17"/>
    <w:rsid w:val="00680C85"/>
    <w:rsid w:val="00680D94"/>
    <w:rsid w:val="00680DD3"/>
    <w:rsid w:val="00680E51"/>
    <w:rsid w:val="00680E67"/>
    <w:rsid w:val="00680F9B"/>
    <w:rsid w:val="0068125F"/>
    <w:rsid w:val="006812A8"/>
    <w:rsid w:val="0068135C"/>
    <w:rsid w:val="0068150D"/>
    <w:rsid w:val="0068153F"/>
    <w:rsid w:val="00681598"/>
    <w:rsid w:val="006815F8"/>
    <w:rsid w:val="00681645"/>
    <w:rsid w:val="0068169C"/>
    <w:rsid w:val="0068169D"/>
    <w:rsid w:val="00681701"/>
    <w:rsid w:val="0068174E"/>
    <w:rsid w:val="006817CB"/>
    <w:rsid w:val="00681998"/>
    <w:rsid w:val="006819B4"/>
    <w:rsid w:val="00681A7D"/>
    <w:rsid w:val="00681AD8"/>
    <w:rsid w:val="00681B73"/>
    <w:rsid w:val="00681C1B"/>
    <w:rsid w:val="00681D41"/>
    <w:rsid w:val="00681E82"/>
    <w:rsid w:val="00681E8E"/>
    <w:rsid w:val="00681EC2"/>
    <w:rsid w:val="00681F1B"/>
    <w:rsid w:val="00681FB5"/>
    <w:rsid w:val="00682001"/>
    <w:rsid w:val="00682060"/>
    <w:rsid w:val="00682122"/>
    <w:rsid w:val="006821F5"/>
    <w:rsid w:val="00682315"/>
    <w:rsid w:val="006823A7"/>
    <w:rsid w:val="006824EF"/>
    <w:rsid w:val="00682532"/>
    <w:rsid w:val="00682533"/>
    <w:rsid w:val="006825E4"/>
    <w:rsid w:val="00682780"/>
    <w:rsid w:val="00682875"/>
    <w:rsid w:val="006829EA"/>
    <w:rsid w:val="00682A15"/>
    <w:rsid w:val="00682B47"/>
    <w:rsid w:val="00682B59"/>
    <w:rsid w:val="00682B69"/>
    <w:rsid w:val="00682BF4"/>
    <w:rsid w:val="00682C09"/>
    <w:rsid w:val="00682C64"/>
    <w:rsid w:val="00682E0A"/>
    <w:rsid w:val="00682F1E"/>
    <w:rsid w:val="00682FEE"/>
    <w:rsid w:val="00683088"/>
    <w:rsid w:val="00683246"/>
    <w:rsid w:val="00683309"/>
    <w:rsid w:val="0068332B"/>
    <w:rsid w:val="0068357C"/>
    <w:rsid w:val="006835FB"/>
    <w:rsid w:val="00683790"/>
    <w:rsid w:val="0068379E"/>
    <w:rsid w:val="0068382B"/>
    <w:rsid w:val="00683B3F"/>
    <w:rsid w:val="00683B4F"/>
    <w:rsid w:val="00683BF6"/>
    <w:rsid w:val="00683C25"/>
    <w:rsid w:val="00683D0F"/>
    <w:rsid w:val="00683E23"/>
    <w:rsid w:val="00683F96"/>
    <w:rsid w:val="00683FA3"/>
    <w:rsid w:val="00683FA6"/>
    <w:rsid w:val="00684006"/>
    <w:rsid w:val="00684178"/>
    <w:rsid w:val="0068448F"/>
    <w:rsid w:val="00684689"/>
    <w:rsid w:val="00684744"/>
    <w:rsid w:val="00684803"/>
    <w:rsid w:val="00684879"/>
    <w:rsid w:val="006848B7"/>
    <w:rsid w:val="00684912"/>
    <w:rsid w:val="00684A78"/>
    <w:rsid w:val="00684CFC"/>
    <w:rsid w:val="00684D04"/>
    <w:rsid w:val="00684E64"/>
    <w:rsid w:val="00684FA7"/>
    <w:rsid w:val="00684FB0"/>
    <w:rsid w:val="006851BC"/>
    <w:rsid w:val="0068521E"/>
    <w:rsid w:val="00685245"/>
    <w:rsid w:val="006854EC"/>
    <w:rsid w:val="0068552B"/>
    <w:rsid w:val="00685688"/>
    <w:rsid w:val="006857FE"/>
    <w:rsid w:val="0068586C"/>
    <w:rsid w:val="006858A5"/>
    <w:rsid w:val="006858F3"/>
    <w:rsid w:val="0068598D"/>
    <w:rsid w:val="00685A7A"/>
    <w:rsid w:val="00685B58"/>
    <w:rsid w:val="00685B61"/>
    <w:rsid w:val="00685C3D"/>
    <w:rsid w:val="00685EB6"/>
    <w:rsid w:val="00686053"/>
    <w:rsid w:val="006860A5"/>
    <w:rsid w:val="0068610B"/>
    <w:rsid w:val="00686133"/>
    <w:rsid w:val="00686227"/>
    <w:rsid w:val="00686324"/>
    <w:rsid w:val="0068649F"/>
    <w:rsid w:val="00686719"/>
    <w:rsid w:val="00686805"/>
    <w:rsid w:val="00686815"/>
    <w:rsid w:val="00686A78"/>
    <w:rsid w:val="00686AEA"/>
    <w:rsid w:val="00686B37"/>
    <w:rsid w:val="00686BBB"/>
    <w:rsid w:val="00686BF2"/>
    <w:rsid w:val="00686CF7"/>
    <w:rsid w:val="00686D2B"/>
    <w:rsid w:val="00686E3A"/>
    <w:rsid w:val="00686E5E"/>
    <w:rsid w:val="00686EB8"/>
    <w:rsid w:val="0068700C"/>
    <w:rsid w:val="00687101"/>
    <w:rsid w:val="00687146"/>
    <w:rsid w:val="0068726A"/>
    <w:rsid w:val="0068752A"/>
    <w:rsid w:val="0068752E"/>
    <w:rsid w:val="006875E2"/>
    <w:rsid w:val="00687784"/>
    <w:rsid w:val="00687836"/>
    <w:rsid w:val="00687942"/>
    <w:rsid w:val="00687A97"/>
    <w:rsid w:val="00687AB7"/>
    <w:rsid w:val="00687AC4"/>
    <w:rsid w:val="00687B9E"/>
    <w:rsid w:val="00690036"/>
    <w:rsid w:val="006901A7"/>
    <w:rsid w:val="0069030E"/>
    <w:rsid w:val="00690317"/>
    <w:rsid w:val="00690394"/>
    <w:rsid w:val="006904AA"/>
    <w:rsid w:val="006906F1"/>
    <w:rsid w:val="006907E2"/>
    <w:rsid w:val="0069085F"/>
    <w:rsid w:val="0069093C"/>
    <w:rsid w:val="00690AC0"/>
    <w:rsid w:val="00690C8B"/>
    <w:rsid w:val="00690C8E"/>
    <w:rsid w:val="00690C98"/>
    <w:rsid w:val="00690CF1"/>
    <w:rsid w:val="00690E4E"/>
    <w:rsid w:val="00690FD4"/>
    <w:rsid w:val="00691262"/>
    <w:rsid w:val="00691390"/>
    <w:rsid w:val="006914FF"/>
    <w:rsid w:val="0069155C"/>
    <w:rsid w:val="006915E5"/>
    <w:rsid w:val="006916D0"/>
    <w:rsid w:val="006916EE"/>
    <w:rsid w:val="00691936"/>
    <w:rsid w:val="00691A50"/>
    <w:rsid w:val="00691B2F"/>
    <w:rsid w:val="00691CA2"/>
    <w:rsid w:val="00691CEF"/>
    <w:rsid w:val="00691D0B"/>
    <w:rsid w:val="00692196"/>
    <w:rsid w:val="006922A0"/>
    <w:rsid w:val="006923DA"/>
    <w:rsid w:val="006924C3"/>
    <w:rsid w:val="0069259D"/>
    <w:rsid w:val="006925B6"/>
    <w:rsid w:val="0069279A"/>
    <w:rsid w:val="00692860"/>
    <w:rsid w:val="00692898"/>
    <w:rsid w:val="006928EB"/>
    <w:rsid w:val="006929C9"/>
    <w:rsid w:val="00692A4F"/>
    <w:rsid w:val="00692A63"/>
    <w:rsid w:val="00692A7D"/>
    <w:rsid w:val="00692AC6"/>
    <w:rsid w:val="00692C0E"/>
    <w:rsid w:val="00692FCF"/>
    <w:rsid w:val="00692FD8"/>
    <w:rsid w:val="0069307D"/>
    <w:rsid w:val="006930E0"/>
    <w:rsid w:val="0069314E"/>
    <w:rsid w:val="00693175"/>
    <w:rsid w:val="00693207"/>
    <w:rsid w:val="006934A7"/>
    <w:rsid w:val="006935D3"/>
    <w:rsid w:val="00693804"/>
    <w:rsid w:val="0069390F"/>
    <w:rsid w:val="00693969"/>
    <w:rsid w:val="006939F7"/>
    <w:rsid w:val="00693A3F"/>
    <w:rsid w:val="00693ADE"/>
    <w:rsid w:val="00693B15"/>
    <w:rsid w:val="00693B25"/>
    <w:rsid w:val="00693BA7"/>
    <w:rsid w:val="00693C8A"/>
    <w:rsid w:val="00693CB4"/>
    <w:rsid w:val="00693CED"/>
    <w:rsid w:val="00693E6B"/>
    <w:rsid w:val="00693FC5"/>
    <w:rsid w:val="0069442E"/>
    <w:rsid w:val="0069460F"/>
    <w:rsid w:val="00694613"/>
    <w:rsid w:val="0069465C"/>
    <w:rsid w:val="006948B5"/>
    <w:rsid w:val="00694993"/>
    <w:rsid w:val="00694B57"/>
    <w:rsid w:val="00694BDB"/>
    <w:rsid w:val="00694CC7"/>
    <w:rsid w:val="00694E9D"/>
    <w:rsid w:val="00694EC6"/>
    <w:rsid w:val="00694FB4"/>
    <w:rsid w:val="00694FF8"/>
    <w:rsid w:val="0069510E"/>
    <w:rsid w:val="0069514A"/>
    <w:rsid w:val="00695222"/>
    <w:rsid w:val="0069532B"/>
    <w:rsid w:val="0069539F"/>
    <w:rsid w:val="00695430"/>
    <w:rsid w:val="00695696"/>
    <w:rsid w:val="00695759"/>
    <w:rsid w:val="006958FF"/>
    <w:rsid w:val="00695952"/>
    <w:rsid w:val="006959F2"/>
    <w:rsid w:val="00695BAF"/>
    <w:rsid w:val="00695BC7"/>
    <w:rsid w:val="00695BCA"/>
    <w:rsid w:val="00695C23"/>
    <w:rsid w:val="00695D8A"/>
    <w:rsid w:val="00695F5F"/>
    <w:rsid w:val="00695F74"/>
    <w:rsid w:val="006960D7"/>
    <w:rsid w:val="00696188"/>
    <w:rsid w:val="006961F2"/>
    <w:rsid w:val="00696243"/>
    <w:rsid w:val="00696257"/>
    <w:rsid w:val="00696261"/>
    <w:rsid w:val="006962B1"/>
    <w:rsid w:val="006963B4"/>
    <w:rsid w:val="006964FB"/>
    <w:rsid w:val="0069654B"/>
    <w:rsid w:val="006965D1"/>
    <w:rsid w:val="0069662F"/>
    <w:rsid w:val="00696703"/>
    <w:rsid w:val="0069692C"/>
    <w:rsid w:val="0069694E"/>
    <w:rsid w:val="00696A7A"/>
    <w:rsid w:val="00696EE2"/>
    <w:rsid w:val="00696EF7"/>
    <w:rsid w:val="006972AB"/>
    <w:rsid w:val="00697376"/>
    <w:rsid w:val="006973AE"/>
    <w:rsid w:val="00697400"/>
    <w:rsid w:val="00697452"/>
    <w:rsid w:val="006975EA"/>
    <w:rsid w:val="006976D9"/>
    <w:rsid w:val="00697775"/>
    <w:rsid w:val="00697A65"/>
    <w:rsid w:val="00697A85"/>
    <w:rsid w:val="00697B06"/>
    <w:rsid w:val="00697C6E"/>
    <w:rsid w:val="00697C91"/>
    <w:rsid w:val="00697DE0"/>
    <w:rsid w:val="00697E39"/>
    <w:rsid w:val="00697E7E"/>
    <w:rsid w:val="00697EC0"/>
    <w:rsid w:val="00697ECC"/>
    <w:rsid w:val="00697EF6"/>
    <w:rsid w:val="00697FF0"/>
    <w:rsid w:val="006A00F2"/>
    <w:rsid w:val="006A00FE"/>
    <w:rsid w:val="006A018C"/>
    <w:rsid w:val="006A01AD"/>
    <w:rsid w:val="006A02A5"/>
    <w:rsid w:val="006A0456"/>
    <w:rsid w:val="006A049F"/>
    <w:rsid w:val="006A04D5"/>
    <w:rsid w:val="006A05A4"/>
    <w:rsid w:val="006A06DB"/>
    <w:rsid w:val="006A0710"/>
    <w:rsid w:val="006A0741"/>
    <w:rsid w:val="006A076D"/>
    <w:rsid w:val="006A07B2"/>
    <w:rsid w:val="006A07E3"/>
    <w:rsid w:val="006A08EB"/>
    <w:rsid w:val="006A09A0"/>
    <w:rsid w:val="006A0BE4"/>
    <w:rsid w:val="006A0D11"/>
    <w:rsid w:val="006A0D8D"/>
    <w:rsid w:val="006A0DEA"/>
    <w:rsid w:val="006A0E93"/>
    <w:rsid w:val="006A0EEF"/>
    <w:rsid w:val="006A0FAA"/>
    <w:rsid w:val="006A126B"/>
    <w:rsid w:val="006A1327"/>
    <w:rsid w:val="006A1368"/>
    <w:rsid w:val="006A13B0"/>
    <w:rsid w:val="006A13CA"/>
    <w:rsid w:val="006A142A"/>
    <w:rsid w:val="006A14BA"/>
    <w:rsid w:val="006A1602"/>
    <w:rsid w:val="006A16B9"/>
    <w:rsid w:val="006A16BF"/>
    <w:rsid w:val="006A16E3"/>
    <w:rsid w:val="006A1710"/>
    <w:rsid w:val="006A17D5"/>
    <w:rsid w:val="006A1804"/>
    <w:rsid w:val="006A185D"/>
    <w:rsid w:val="006A18FE"/>
    <w:rsid w:val="006A1948"/>
    <w:rsid w:val="006A1A84"/>
    <w:rsid w:val="006A1A8A"/>
    <w:rsid w:val="006A1A8B"/>
    <w:rsid w:val="006A1AEC"/>
    <w:rsid w:val="006A1C4E"/>
    <w:rsid w:val="006A1D39"/>
    <w:rsid w:val="006A1E94"/>
    <w:rsid w:val="006A1E9E"/>
    <w:rsid w:val="006A1FBD"/>
    <w:rsid w:val="006A1FFA"/>
    <w:rsid w:val="006A20C7"/>
    <w:rsid w:val="006A20CA"/>
    <w:rsid w:val="006A20D0"/>
    <w:rsid w:val="006A218D"/>
    <w:rsid w:val="006A21B3"/>
    <w:rsid w:val="006A2222"/>
    <w:rsid w:val="006A2246"/>
    <w:rsid w:val="006A2362"/>
    <w:rsid w:val="006A2418"/>
    <w:rsid w:val="006A251C"/>
    <w:rsid w:val="006A264D"/>
    <w:rsid w:val="006A2675"/>
    <w:rsid w:val="006A29F5"/>
    <w:rsid w:val="006A2AFD"/>
    <w:rsid w:val="006A2D0F"/>
    <w:rsid w:val="006A2DA7"/>
    <w:rsid w:val="006A2ED8"/>
    <w:rsid w:val="006A2F86"/>
    <w:rsid w:val="006A3027"/>
    <w:rsid w:val="006A3161"/>
    <w:rsid w:val="006A32F8"/>
    <w:rsid w:val="006A3485"/>
    <w:rsid w:val="006A34C6"/>
    <w:rsid w:val="006A3578"/>
    <w:rsid w:val="006A36F2"/>
    <w:rsid w:val="006A377D"/>
    <w:rsid w:val="006A37F3"/>
    <w:rsid w:val="006A38D2"/>
    <w:rsid w:val="006A398F"/>
    <w:rsid w:val="006A39D5"/>
    <w:rsid w:val="006A3A71"/>
    <w:rsid w:val="006A3CAC"/>
    <w:rsid w:val="006A3F23"/>
    <w:rsid w:val="006A408F"/>
    <w:rsid w:val="006A4099"/>
    <w:rsid w:val="006A40CA"/>
    <w:rsid w:val="006A41E1"/>
    <w:rsid w:val="006A4252"/>
    <w:rsid w:val="006A4283"/>
    <w:rsid w:val="006A42C3"/>
    <w:rsid w:val="006A4304"/>
    <w:rsid w:val="006A442F"/>
    <w:rsid w:val="006A46FE"/>
    <w:rsid w:val="006A48B4"/>
    <w:rsid w:val="006A4B32"/>
    <w:rsid w:val="006A4B79"/>
    <w:rsid w:val="006A4BC2"/>
    <w:rsid w:val="006A4CD9"/>
    <w:rsid w:val="006A4D5A"/>
    <w:rsid w:val="006A4DAA"/>
    <w:rsid w:val="006A4E62"/>
    <w:rsid w:val="006A4ED4"/>
    <w:rsid w:val="006A4FE1"/>
    <w:rsid w:val="006A4FE5"/>
    <w:rsid w:val="006A50DA"/>
    <w:rsid w:val="006A525B"/>
    <w:rsid w:val="006A527E"/>
    <w:rsid w:val="006A535C"/>
    <w:rsid w:val="006A544A"/>
    <w:rsid w:val="006A5467"/>
    <w:rsid w:val="006A54FB"/>
    <w:rsid w:val="006A552A"/>
    <w:rsid w:val="006A554C"/>
    <w:rsid w:val="006A56F4"/>
    <w:rsid w:val="006A5729"/>
    <w:rsid w:val="006A5771"/>
    <w:rsid w:val="006A5796"/>
    <w:rsid w:val="006A5A59"/>
    <w:rsid w:val="006A5A5F"/>
    <w:rsid w:val="006A5B8A"/>
    <w:rsid w:val="006A5D42"/>
    <w:rsid w:val="006A5D54"/>
    <w:rsid w:val="006A5E92"/>
    <w:rsid w:val="006A5ECB"/>
    <w:rsid w:val="006A60ED"/>
    <w:rsid w:val="006A6172"/>
    <w:rsid w:val="006A61B8"/>
    <w:rsid w:val="006A6250"/>
    <w:rsid w:val="006A6334"/>
    <w:rsid w:val="006A636D"/>
    <w:rsid w:val="006A63A9"/>
    <w:rsid w:val="006A658D"/>
    <w:rsid w:val="006A6790"/>
    <w:rsid w:val="006A67CF"/>
    <w:rsid w:val="006A67E7"/>
    <w:rsid w:val="006A6943"/>
    <w:rsid w:val="006A69F9"/>
    <w:rsid w:val="006A6A44"/>
    <w:rsid w:val="006A6C43"/>
    <w:rsid w:val="006A6CB1"/>
    <w:rsid w:val="006A6ED6"/>
    <w:rsid w:val="006A6FDA"/>
    <w:rsid w:val="006A7067"/>
    <w:rsid w:val="006A70DD"/>
    <w:rsid w:val="006A7101"/>
    <w:rsid w:val="006A71E8"/>
    <w:rsid w:val="006A728E"/>
    <w:rsid w:val="006A72B9"/>
    <w:rsid w:val="006A73DA"/>
    <w:rsid w:val="006A7519"/>
    <w:rsid w:val="006A759C"/>
    <w:rsid w:val="006A75BB"/>
    <w:rsid w:val="006A7684"/>
    <w:rsid w:val="006A7858"/>
    <w:rsid w:val="006A792E"/>
    <w:rsid w:val="006A7943"/>
    <w:rsid w:val="006A79D5"/>
    <w:rsid w:val="006A79F4"/>
    <w:rsid w:val="006A7B56"/>
    <w:rsid w:val="006A7BD1"/>
    <w:rsid w:val="006A7CC3"/>
    <w:rsid w:val="006A7FCB"/>
    <w:rsid w:val="006B015D"/>
    <w:rsid w:val="006B026B"/>
    <w:rsid w:val="006B0317"/>
    <w:rsid w:val="006B05C6"/>
    <w:rsid w:val="006B07F0"/>
    <w:rsid w:val="006B0889"/>
    <w:rsid w:val="006B0A1C"/>
    <w:rsid w:val="006B0AF6"/>
    <w:rsid w:val="006B0AFB"/>
    <w:rsid w:val="006B0B12"/>
    <w:rsid w:val="006B0BB8"/>
    <w:rsid w:val="006B0C40"/>
    <w:rsid w:val="006B0DAA"/>
    <w:rsid w:val="006B10DF"/>
    <w:rsid w:val="006B1158"/>
    <w:rsid w:val="006B123B"/>
    <w:rsid w:val="006B1241"/>
    <w:rsid w:val="006B130E"/>
    <w:rsid w:val="006B1390"/>
    <w:rsid w:val="006B1569"/>
    <w:rsid w:val="006B157E"/>
    <w:rsid w:val="006B1633"/>
    <w:rsid w:val="006B1B8F"/>
    <w:rsid w:val="006B1BB8"/>
    <w:rsid w:val="006B1C55"/>
    <w:rsid w:val="006B1CD1"/>
    <w:rsid w:val="006B1D1D"/>
    <w:rsid w:val="006B1DD2"/>
    <w:rsid w:val="006B1E3F"/>
    <w:rsid w:val="006B1EAB"/>
    <w:rsid w:val="006B2010"/>
    <w:rsid w:val="006B2205"/>
    <w:rsid w:val="006B24F1"/>
    <w:rsid w:val="006B274E"/>
    <w:rsid w:val="006B27C2"/>
    <w:rsid w:val="006B28B1"/>
    <w:rsid w:val="006B29CA"/>
    <w:rsid w:val="006B29FC"/>
    <w:rsid w:val="006B2B80"/>
    <w:rsid w:val="006B2BD1"/>
    <w:rsid w:val="006B2CB9"/>
    <w:rsid w:val="006B2CDE"/>
    <w:rsid w:val="006B2D5B"/>
    <w:rsid w:val="006B2E7D"/>
    <w:rsid w:val="006B2EF4"/>
    <w:rsid w:val="006B3088"/>
    <w:rsid w:val="006B327B"/>
    <w:rsid w:val="006B3299"/>
    <w:rsid w:val="006B32B8"/>
    <w:rsid w:val="006B3330"/>
    <w:rsid w:val="006B34A9"/>
    <w:rsid w:val="006B34F1"/>
    <w:rsid w:val="006B3525"/>
    <w:rsid w:val="006B3662"/>
    <w:rsid w:val="006B37A8"/>
    <w:rsid w:val="006B37AA"/>
    <w:rsid w:val="006B3825"/>
    <w:rsid w:val="006B3881"/>
    <w:rsid w:val="006B38FD"/>
    <w:rsid w:val="006B397E"/>
    <w:rsid w:val="006B3C5F"/>
    <w:rsid w:val="006B3D23"/>
    <w:rsid w:val="006B3D41"/>
    <w:rsid w:val="006B3E8A"/>
    <w:rsid w:val="006B3EB7"/>
    <w:rsid w:val="006B3F7D"/>
    <w:rsid w:val="006B3FFA"/>
    <w:rsid w:val="006B4068"/>
    <w:rsid w:val="006B407C"/>
    <w:rsid w:val="006B40B4"/>
    <w:rsid w:val="006B421D"/>
    <w:rsid w:val="006B43E0"/>
    <w:rsid w:val="006B4448"/>
    <w:rsid w:val="006B45AE"/>
    <w:rsid w:val="006B45C7"/>
    <w:rsid w:val="006B45FC"/>
    <w:rsid w:val="006B4823"/>
    <w:rsid w:val="006B483F"/>
    <w:rsid w:val="006B4841"/>
    <w:rsid w:val="006B48EA"/>
    <w:rsid w:val="006B49BE"/>
    <w:rsid w:val="006B4A7D"/>
    <w:rsid w:val="006B4ABE"/>
    <w:rsid w:val="006B4AC8"/>
    <w:rsid w:val="006B4BCD"/>
    <w:rsid w:val="006B4C49"/>
    <w:rsid w:val="006B4C9A"/>
    <w:rsid w:val="006B50EA"/>
    <w:rsid w:val="006B516E"/>
    <w:rsid w:val="006B5196"/>
    <w:rsid w:val="006B5204"/>
    <w:rsid w:val="006B5399"/>
    <w:rsid w:val="006B53AD"/>
    <w:rsid w:val="006B546A"/>
    <w:rsid w:val="006B54EE"/>
    <w:rsid w:val="006B568B"/>
    <w:rsid w:val="006B58A8"/>
    <w:rsid w:val="006B595D"/>
    <w:rsid w:val="006B5A9F"/>
    <w:rsid w:val="006B5C29"/>
    <w:rsid w:val="006B5D4F"/>
    <w:rsid w:val="006B5DBA"/>
    <w:rsid w:val="006B6081"/>
    <w:rsid w:val="006B60C7"/>
    <w:rsid w:val="006B6281"/>
    <w:rsid w:val="006B62E6"/>
    <w:rsid w:val="006B64A4"/>
    <w:rsid w:val="006B64D2"/>
    <w:rsid w:val="006B651E"/>
    <w:rsid w:val="006B654B"/>
    <w:rsid w:val="006B6697"/>
    <w:rsid w:val="006B6703"/>
    <w:rsid w:val="006B6774"/>
    <w:rsid w:val="006B68A3"/>
    <w:rsid w:val="006B6934"/>
    <w:rsid w:val="006B6A6A"/>
    <w:rsid w:val="006B6AE8"/>
    <w:rsid w:val="006B6C82"/>
    <w:rsid w:val="006B6CC2"/>
    <w:rsid w:val="006B6CD8"/>
    <w:rsid w:val="006B6D28"/>
    <w:rsid w:val="006B6D62"/>
    <w:rsid w:val="006B6E17"/>
    <w:rsid w:val="006B6E24"/>
    <w:rsid w:val="006B6F2A"/>
    <w:rsid w:val="006B7029"/>
    <w:rsid w:val="006B710D"/>
    <w:rsid w:val="006B735D"/>
    <w:rsid w:val="006B73A5"/>
    <w:rsid w:val="006B74E4"/>
    <w:rsid w:val="006B7505"/>
    <w:rsid w:val="006B76F8"/>
    <w:rsid w:val="006B7724"/>
    <w:rsid w:val="006B7796"/>
    <w:rsid w:val="006B7872"/>
    <w:rsid w:val="006B7888"/>
    <w:rsid w:val="006B7A37"/>
    <w:rsid w:val="006B7A55"/>
    <w:rsid w:val="006B7AFA"/>
    <w:rsid w:val="006B7B14"/>
    <w:rsid w:val="006B7BA5"/>
    <w:rsid w:val="006B7CB8"/>
    <w:rsid w:val="006B7DAB"/>
    <w:rsid w:val="006B7E5A"/>
    <w:rsid w:val="006B7F0E"/>
    <w:rsid w:val="006B7FA8"/>
    <w:rsid w:val="006C0355"/>
    <w:rsid w:val="006C04C6"/>
    <w:rsid w:val="006C04F1"/>
    <w:rsid w:val="006C0564"/>
    <w:rsid w:val="006C05C1"/>
    <w:rsid w:val="006C05D5"/>
    <w:rsid w:val="006C062B"/>
    <w:rsid w:val="006C0760"/>
    <w:rsid w:val="006C0865"/>
    <w:rsid w:val="006C08CC"/>
    <w:rsid w:val="006C08FD"/>
    <w:rsid w:val="006C099A"/>
    <w:rsid w:val="006C09D4"/>
    <w:rsid w:val="006C09F2"/>
    <w:rsid w:val="006C0A78"/>
    <w:rsid w:val="006C0BD7"/>
    <w:rsid w:val="006C0CE7"/>
    <w:rsid w:val="006C0E58"/>
    <w:rsid w:val="006C0EFC"/>
    <w:rsid w:val="006C0FB6"/>
    <w:rsid w:val="006C11E4"/>
    <w:rsid w:val="006C12DF"/>
    <w:rsid w:val="006C13F5"/>
    <w:rsid w:val="006C1403"/>
    <w:rsid w:val="006C14E2"/>
    <w:rsid w:val="006C155D"/>
    <w:rsid w:val="006C16E4"/>
    <w:rsid w:val="006C17B6"/>
    <w:rsid w:val="006C18F4"/>
    <w:rsid w:val="006C1B84"/>
    <w:rsid w:val="006C1B85"/>
    <w:rsid w:val="006C1BFF"/>
    <w:rsid w:val="006C1C60"/>
    <w:rsid w:val="006C1C68"/>
    <w:rsid w:val="006C1C93"/>
    <w:rsid w:val="006C1CD2"/>
    <w:rsid w:val="006C1D67"/>
    <w:rsid w:val="006C1D93"/>
    <w:rsid w:val="006C1F7C"/>
    <w:rsid w:val="006C2061"/>
    <w:rsid w:val="006C2069"/>
    <w:rsid w:val="006C20C5"/>
    <w:rsid w:val="006C2237"/>
    <w:rsid w:val="006C23A3"/>
    <w:rsid w:val="006C257F"/>
    <w:rsid w:val="006C25E3"/>
    <w:rsid w:val="006C26ED"/>
    <w:rsid w:val="006C27FE"/>
    <w:rsid w:val="006C2879"/>
    <w:rsid w:val="006C2A95"/>
    <w:rsid w:val="006C2AA0"/>
    <w:rsid w:val="006C2C23"/>
    <w:rsid w:val="006C2C56"/>
    <w:rsid w:val="006C2CDD"/>
    <w:rsid w:val="006C2D09"/>
    <w:rsid w:val="006C2EE3"/>
    <w:rsid w:val="006C2FC4"/>
    <w:rsid w:val="006C3135"/>
    <w:rsid w:val="006C313D"/>
    <w:rsid w:val="006C328D"/>
    <w:rsid w:val="006C3395"/>
    <w:rsid w:val="006C33E5"/>
    <w:rsid w:val="006C36C4"/>
    <w:rsid w:val="006C37A8"/>
    <w:rsid w:val="006C383C"/>
    <w:rsid w:val="006C3A86"/>
    <w:rsid w:val="006C3CAB"/>
    <w:rsid w:val="006C3CC3"/>
    <w:rsid w:val="006C3D14"/>
    <w:rsid w:val="006C3D57"/>
    <w:rsid w:val="006C3D5C"/>
    <w:rsid w:val="006C3D7A"/>
    <w:rsid w:val="006C3D7E"/>
    <w:rsid w:val="006C3E3B"/>
    <w:rsid w:val="006C3F6D"/>
    <w:rsid w:val="006C41B5"/>
    <w:rsid w:val="006C42FA"/>
    <w:rsid w:val="006C4329"/>
    <w:rsid w:val="006C4330"/>
    <w:rsid w:val="006C44F1"/>
    <w:rsid w:val="006C4695"/>
    <w:rsid w:val="006C48B2"/>
    <w:rsid w:val="006C4AD5"/>
    <w:rsid w:val="006C4AD8"/>
    <w:rsid w:val="006C4C1D"/>
    <w:rsid w:val="006C4D8A"/>
    <w:rsid w:val="006C4DB4"/>
    <w:rsid w:val="006C4E14"/>
    <w:rsid w:val="006C4E71"/>
    <w:rsid w:val="006C4FD2"/>
    <w:rsid w:val="006C500C"/>
    <w:rsid w:val="006C51F1"/>
    <w:rsid w:val="006C528C"/>
    <w:rsid w:val="006C52F1"/>
    <w:rsid w:val="006C5390"/>
    <w:rsid w:val="006C53A4"/>
    <w:rsid w:val="006C5557"/>
    <w:rsid w:val="006C556E"/>
    <w:rsid w:val="006C5738"/>
    <w:rsid w:val="006C575A"/>
    <w:rsid w:val="006C57B0"/>
    <w:rsid w:val="006C57EC"/>
    <w:rsid w:val="006C58FD"/>
    <w:rsid w:val="006C59FC"/>
    <w:rsid w:val="006C5AD5"/>
    <w:rsid w:val="006C5B39"/>
    <w:rsid w:val="006C5BDF"/>
    <w:rsid w:val="006C5D55"/>
    <w:rsid w:val="006C5DBC"/>
    <w:rsid w:val="006C5DDA"/>
    <w:rsid w:val="006C5E17"/>
    <w:rsid w:val="006C5E30"/>
    <w:rsid w:val="006C5E3A"/>
    <w:rsid w:val="006C5E4A"/>
    <w:rsid w:val="006C5E7D"/>
    <w:rsid w:val="006C5FB4"/>
    <w:rsid w:val="006C6026"/>
    <w:rsid w:val="006C6031"/>
    <w:rsid w:val="006C617B"/>
    <w:rsid w:val="006C6327"/>
    <w:rsid w:val="006C6451"/>
    <w:rsid w:val="006C6467"/>
    <w:rsid w:val="006C6468"/>
    <w:rsid w:val="006C64CD"/>
    <w:rsid w:val="006C657A"/>
    <w:rsid w:val="006C6600"/>
    <w:rsid w:val="006C670B"/>
    <w:rsid w:val="006C67A9"/>
    <w:rsid w:val="006C683F"/>
    <w:rsid w:val="006C685C"/>
    <w:rsid w:val="006C6906"/>
    <w:rsid w:val="006C6921"/>
    <w:rsid w:val="006C6A81"/>
    <w:rsid w:val="006C6AEA"/>
    <w:rsid w:val="006C6C18"/>
    <w:rsid w:val="006C6C59"/>
    <w:rsid w:val="006C6C63"/>
    <w:rsid w:val="006C6CD4"/>
    <w:rsid w:val="006C6E6E"/>
    <w:rsid w:val="006C6EEE"/>
    <w:rsid w:val="006C71A4"/>
    <w:rsid w:val="006C729C"/>
    <w:rsid w:val="006C73AC"/>
    <w:rsid w:val="006C754C"/>
    <w:rsid w:val="006C7785"/>
    <w:rsid w:val="006C782A"/>
    <w:rsid w:val="006C7939"/>
    <w:rsid w:val="006C7AA7"/>
    <w:rsid w:val="006C7B6B"/>
    <w:rsid w:val="006C7BAB"/>
    <w:rsid w:val="006C7BF3"/>
    <w:rsid w:val="006C7C3B"/>
    <w:rsid w:val="006C7C54"/>
    <w:rsid w:val="006D01F8"/>
    <w:rsid w:val="006D02F5"/>
    <w:rsid w:val="006D0314"/>
    <w:rsid w:val="006D04B0"/>
    <w:rsid w:val="006D04BD"/>
    <w:rsid w:val="006D0596"/>
    <w:rsid w:val="006D074E"/>
    <w:rsid w:val="006D08C7"/>
    <w:rsid w:val="006D0939"/>
    <w:rsid w:val="006D093F"/>
    <w:rsid w:val="006D09B1"/>
    <w:rsid w:val="006D09BE"/>
    <w:rsid w:val="006D0C64"/>
    <w:rsid w:val="006D0CA8"/>
    <w:rsid w:val="006D0D6A"/>
    <w:rsid w:val="006D0E2E"/>
    <w:rsid w:val="006D0E42"/>
    <w:rsid w:val="006D0FA1"/>
    <w:rsid w:val="006D1024"/>
    <w:rsid w:val="006D1079"/>
    <w:rsid w:val="006D118A"/>
    <w:rsid w:val="006D11BD"/>
    <w:rsid w:val="006D11D9"/>
    <w:rsid w:val="006D14F8"/>
    <w:rsid w:val="006D16BC"/>
    <w:rsid w:val="006D1723"/>
    <w:rsid w:val="006D1817"/>
    <w:rsid w:val="006D1890"/>
    <w:rsid w:val="006D1965"/>
    <w:rsid w:val="006D1AFB"/>
    <w:rsid w:val="006D1B33"/>
    <w:rsid w:val="006D1B35"/>
    <w:rsid w:val="006D1BB2"/>
    <w:rsid w:val="006D1BCF"/>
    <w:rsid w:val="006D1E79"/>
    <w:rsid w:val="006D1F57"/>
    <w:rsid w:val="006D21CB"/>
    <w:rsid w:val="006D2229"/>
    <w:rsid w:val="006D2258"/>
    <w:rsid w:val="006D24BC"/>
    <w:rsid w:val="006D24FE"/>
    <w:rsid w:val="006D2587"/>
    <w:rsid w:val="006D261C"/>
    <w:rsid w:val="006D27E3"/>
    <w:rsid w:val="006D27EB"/>
    <w:rsid w:val="006D29B4"/>
    <w:rsid w:val="006D29C6"/>
    <w:rsid w:val="006D2A16"/>
    <w:rsid w:val="006D2ACB"/>
    <w:rsid w:val="006D2ADF"/>
    <w:rsid w:val="006D2AF7"/>
    <w:rsid w:val="006D2C0F"/>
    <w:rsid w:val="006D2D61"/>
    <w:rsid w:val="006D2E42"/>
    <w:rsid w:val="006D2E7D"/>
    <w:rsid w:val="006D2EB5"/>
    <w:rsid w:val="006D2F21"/>
    <w:rsid w:val="006D2F78"/>
    <w:rsid w:val="006D2F83"/>
    <w:rsid w:val="006D2FAB"/>
    <w:rsid w:val="006D306D"/>
    <w:rsid w:val="006D320C"/>
    <w:rsid w:val="006D32C2"/>
    <w:rsid w:val="006D3565"/>
    <w:rsid w:val="006D3626"/>
    <w:rsid w:val="006D3748"/>
    <w:rsid w:val="006D3894"/>
    <w:rsid w:val="006D3A84"/>
    <w:rsid w:val="006D3B22"/>
    <w:rsid w:val="006D3C69"/>
    <w:rsid w:val="006D3D9D"/>
    <w:rsid w:val="006D3E50"/>
    <w:rsid w:val="006D404B"/>
    <w:rsid w:val="006D40AF"/>
    <w:rsid w:val="006D40D9"/>
    <w:rsid w:val="006D4146"/>
    <w:rsid w:val="006D4151"/>
    <w:rsid w:val="006D417D"/>
    <w:rsid w:val="006D4292"/>
    <w:rsid w:val="006D43F3"/>
    <w:rsid w:val="006D441C"/>
    <w:rsid w:val="006D4537"/>
    <w:rsid w:val="006D4589"/>
    <w:rsid w:val="006D471C"/>
    <w:rsid w:val="006D473C"/>
    <w:rsid w:val="006D4925"/>
    <w:rsid w:val="006D4952"/>
    <w:rsid w:val="006D496A"/>
    <w:rsid w:val="006D49C7"/>
    <w:rsid w:val="006D4A3D"/>
    <w:rsid w:val="006D4AC7"/>
    <w:rsid w:val="006D4D4F"/>
    <w:rsid w:val="006D4D6A"/>
    <w:rsid w:val="006D4F1E"/>
    <w:rsid w:val="006D502B"/>
    <w:rsid w:val="006D50B9"/>
    <w:rsid w:val="006D51AA"/>
    <w:rsid w:val="006D524F"/>
    <w:rsid w:val="006D5334"/>
    <w:rsid w:val="006D546C"/>
    <w:rsid w:val="006D550D"/>
    <w:rsid w:val="006D559C"/>
    <w:rsid w:val="006D55EB"/>
    <w:rsid w:val="006D56F0"/>
    <w:rsid w:val="006D57BC"/>
    <w:rsid w:val="006D588D"/>
    <w:rsid w:val="006D5916"/>
    <w:rsid w:val="006D5998"/>
    <w:rsid w:val="006D5A84"/>
    <w:rsid w:val="006D5ABC"/>
    <w:rsid w:val="006D5B3F"/>
    <w:rsid w:val="006D5BEC"/>
    <w:rsid w:val="006D5C96"/>
    <w:rsid w:val="006D5E6A"/>
    <w:rsid w:val="006D5F1C"/>
    <w:rsid w:val="006D5F1D"/>
    <w:rsid w:val="006D5F9C"/>
    <w:rsid w:val="006D5FBA"/>
    <w:rsid w:val="006D602B"/>
    <w:rsid w:val="006D6180"/>
    <w:rsid w:val="006D621A"/>
    <w:rsid w:val="006D62B3"/>
    <w:rsid w:val="006D64FB"/>
    <w:rsid w:val="006D652A"/>
    <w:rsid w:val="006D65B6"/>
    <w:rsid w:val="006D68E9"/>
    <w:rsid w:val="006D6AE1"/>
    <w:rsid w:val="006D6AFD"/>
    <w:rsid w:val="006D6B63"/>
    <w:rsid w:val="006D6BC4"/>
    <w:rsid w:val="006D6D48"/>
    <w:rsid w:val="006D6D93"/>
    <w:rsid w:val="006D6E01"/>
    <w:rsid w:val="006D6F35"/>
    <w:rsid w:val="006D70FF"/>
    <w:rsid w:val="006D713B"/>
    <w:rsid w:val="006D7289"/>
    <w:rsid w:val="006D73B6"/>
    <w:rsid w:val="006D744C"/>
    <w:rsid w:val="006D7560"/>
    <w:rsid w:val="006D75DD"/>
    <w:rsid w:val="006D7729"/>
    <w:rsid w:val="006D7816"/>
    <w:rsid w:val="006D78A2"/>
    <w:rsid w:val="006D78C1"/>
    <w:rsid w:val="006D79A1"/>
    <w:rsid w:val="006D7B7A"/>
    <w:rsid w:val="006D7C39"/>
    <w:rsid w:val="006D7C52"/>
    <w:rsid w:val="006D7D1C"/>
    <w:rsid w:val="006D7D55"/>
    <w:rsid w:val="006D7DAE"/>
    <w:rsid w:val="006D7E44"/>
    <w:rsid w:val="006D7EFD"/>
    <w:rsid w:val="006D7F72"/>
    <w:rsid w:val="006E0016"/>
    <w:rsid w:val="006E0046"/>
    <w:rsid w:val="006E0145"/>
    <w:rsid w:val="006E0176"/>
    <w:rsid w:val="006E0319"/>
    <w:rsid w:val="006E03CC"/>
    <w:rsid w:val="006E0507"/>
    <w:rsid w:val="006E05E4"/>
    <w:rsid w:val="006E0687"/>
    <w:rsid w:val="006E07A9"/>
    <w:rsid w:val="006E0897"/>
    <w:rsid w:val="006E08BA"/>
    <w:rsid w:val="006E0B8E"/>
    <w:rsid w:val="006E0CF1"/>
    <w:rsid w:val="006E0D4F"/>
    <w:rsid w:val="006E0E07"/>
    <w:rsid w:val="006E0E13"/>
    <w:rsid w:val="006E0E41"/>
    <w:rsid w:val="006E0FDA"/>
    <w:rsid w:val="006E12A2"/>
    <w:rsid w:val="006E1305"/>
    <w:rsid w:val="006E13BD"/>
    <w:rsid w:val="006E13F6"/>
    <w:rsid w:val="006E143F"/>
    <w:rsid w:val="006E1560"/>
    <w:rsid w:val="006E1578"/>
    <w:rsid w:val="006E1859"/>
    <w:rsid w:val="006E1A28"/>
    <w:rsid w:val="006E1B65"/>
    <w:rsid w:val="006E1C0A"/>
    <w:rsid w:val="006E1C71"/>
    <w:rsid w:val="006E1C85"/>
    <w:rsid w:val="006E1D31"/>
    <w:rsid w:val="006E1F2E"/>
    <w:rsid w:val="006E210C"/>
    <w:rsid w:val="006E211A"/>
    <w:rsid w:val="006E216E"/>
    <w:rsid w:val="006E2181"/>
    <w:rsid w:val="006E21B3"/>
    <w:rsid w:val="006E2225"/>
    <w:rsid w:val="006E2269"/>
    <w:rsid w:val="006E233B"/>
    <w:rsid w:val="006E2432"/>
    <w:rsid w:val="006E24B7"/>
    <w:rsid w:val="006E2508"/>
    <w:rsid w:val="006E26AA"/>
    <w:rsid w:val="006E2749"/>
    <w:rsid w:val="006E27E8"/>
    <w:rsid w:val="006E2889"/>
    <w:rsid w:val="006E28CB"/>
    <w:rsid w:val="006E2AB2"/>
    <w:rsid w:val="006E2F90"/>
    <w:rsid w:val="006E2FB4"/>
    <w:rsid w:val="006E355C"/>
    <w:rsid w:val="006E366F"/>
    <w:rsid w:val="006E36D6"/>
    <w:rsid w:val="006E36EE"/>
    <w:rsid w:val="006E3707"/>
    <w:rsid w:val="006E393B"/>
    <w:rsid w:val="006E39AE"/>
    <w:rsid w:val="006E3A16"/>
    <w:rsid w:val="006E3AE0"/>
    <w:rsid w:val="006E3BB3"/>
    <w:rsid w:val="006E3BF2"/>
    <w:rsid w:val="006E3C40"/>
    <w:rsid w:val="006E3C51"/>
    <w:rsid w:val="006E3D34"/>
    <w:rsid w:val="006E3E98"/>
    <w:rsid w:val="006E3EB7"/>
    <w:rsid w:val="006E40A7"/>
    <w:rsid w:val="006E44AB"/>
    <w:rsid w:val="006E4648"/>
    <w:rsid w:val="006E46BF"/>
    <w:rsid w:val="006E47B7"/>
    <w:rsid w:val="006E48B9"/>
    <w:rsid w:val="006E4965"/>
    <w:rsid w:val="006E49F4"/>
    <w:rsid w:val="006E4A75"/>
    <w:rsid w:val="006E4A77"/>
    <w:rsid w:val="006E4B33"/>
    <w:rsid w:val="006E4B34"/>
    <w:rsid w:val="006E4B45"/>
    <w:rsid w:val="006E4D7A"/>
    <w:rsid w:val="006E4E0D"/>
    <w:rsid w:val="006E4EC0"/>
    <w:rsid w:val="006E4F23"/>
    <w:rsid w:val="006E51EA"/>
    <w:rsid w:val="006E51F0"/>
    <w:rsid w:val="006E53FB"/>
    <w:rsid w:val="006E5448"/>
    <w:rsid w:val="006E547C"/>
    <w:rsid w:val="006E5550"/>
    <w:rsid w:val="006E5628"/>
    <w:rsid w:val="006E5788"/>
    <w:rsid w:val="006E57B0"/>
    <w:rsid w:val="006E5A6B"/>
    <w:rsid w:val="006E5B8B"/>
    <w:rsid w:val="006E5CB2"/>
    <w:rsid w:val="006E5D2E"/>
    <w:rsid w:val="006E5D52"/>
    <w:rsid w:val="006E5DF1"/>
    <w:rsid w:val="006E5F9E"/>
    <w:rsid w:val="006E62BD"/>
    <w:rsid w:val="006E6402"/>
    <w:rsid w:val="006E6489"/>
    <w:rsid w:val="006E6559"/>
    <w:rsid w:val="006E65DE"/>
    <w:rsid w:val="006E6776"/>
    <w:rsid w:val="006E682F"/>
    <w:rsid w:val="006E6A63"/>
    <w:rsid w:val="006E6B04"/>
    <w:rsid w:val="006E6B75"/>
    <w:rsid w:val="006E6B76"/>
    <w:rsid w:val="006E6BE0"/>
    <w:rsid w:val="006E6CA8"/>
    <w:rsid w:val="006E6E9E"/>
    <w:rsid w:val="006E6F26"/>
    <w:rsid w:val="006E70ED"/>
    <w:rsid w:val="006E7312"/>
    <w:rsid w:val="006E7377"/>
    <w:rsid w:val="006E73AE"/>
    <w:rsid w:val="006E73F1"/>
    <w:rsid w:val="006E7618"/>
    <w:rsid w:val="006E7709"/>
    <w:rsid w:val="006E774C"/>
    <w:rsid w:val="006E7A1C"/>
    <w:rsid w:val="006E7A8B"/>
    <w:rsid w:val="006E7C54"/>
    <w:rsid w:val="006E7C79"/>
    <w:rsid w:val="006E7CA6"/>
    <w:rsid w:val="006E7D30"/>
    <w:rsid w:val="006E7FA9"/>
    <w:rsid w:val="006F00B6"/>
    <w:rsid w:val="006F0290"/>
    <w:rsid w:val="006F030F"/>
    <w:rsid w:val="006F0311"/>
    <w:rsid w:val="006F03CA"/>
    <w:rsid w:val="006F0465"/>
    <w:rsid w:val="006F0501"/>
    <w:rsid w:val="006F059F"/>
    <w:rsid w:val="006F05EE"/>
    <w:rsid w:val="006F067F"/>
    <w:rsid w:val="006F0754"/>
    <w:rsid w:val="006F07E9"/>
    <w:rsid w:val="006F085F"/>
    <w:rsid w:val="006F096D"/>
    <w:rsid w:val="006F0CC0"/>
    <w:rsid w:val="006F0D0B"/>
    <w:rsid w:val="006F0D23"/>
    <w:rsid w:val="006F0FA8"/>
    <w:rsid w:val="006F1009"/>
    <w:rsid w:val="006F10F6"/>
    <w:rsid w:val="006F1392"/>
    <w:rsid w:val="006F13D4"/>
    <w:rsid w:val="006F1498"/>
    <w:rsid w:val="006F1554"/>
    <w:rsid w:val="006F170A"/>
    <w:rsid w:val="006F1884"/>
    <w:rsid w:val="006F19B9"/>
    <w:rsid w:val="006F1A90"/>
    <w:rsid w:val="006F1C25"/>
    <w:rsid w:val="006F1CE3"/>
    <w:rsid w:val="006F1D64"/>
    <w:rsid w:val="006F1D65"/>
    <w:rsid w:val="006F1E9C"/>
    <w:rsid w:val="006F2065"/>
    <w:rsid w:val="006F20CE"/>
    <w:rsid w:val="006F211F"/>
    <w:rsid w:val="006F224E"/>
    <w:rsid w:val="006F2427"/>
    <w:rsid w:val="006F24B3"/>
    <w:rsid w:val="006F24DB"/>
    <w:rsid w:val="006F2624"/>
    <w:rsid w:val="006F28B7"/>
    <w:rsid w:val="006F2920"/>
    <w:rsid w:val="006F294E"/>
    <w:rsid w:val="006F2976"/>
    <w:rsid w:val="006F2AD3"/>
    <w:rsid w:val="006F2B11"/>
    <w:rsid w:val="006F2BD5"/>
    <w:rsid w:val="006F2D8A"/>
    <w:rsid w:val="006F2E08"/>
    <w:rsid w:val="006F2E41"/>
    <w:rsid w:val="006F2FA2"/>
    <w:rsid w:val="006F301F"/>
    <w:rsid w:val="006F3256"/>
    <w:rsid w:val="006F32DB"/>
    <w:rsid w:val="006F33D2"/>
    <w:rsid w:val="006F3509"/>
    <w:rsid w:val="006F35E0"/>
    <w:rsid w:val="006F3669"/>
    <w:rsid w:val="006F36E1"/>
    <w:rsid w:val="006F3715"/>
    <w:rsid w:val="006F3870"/>
    <w:rsid w:val="006F3979"/>
    <w:rsid w:val="006F399F"/>
    <w:rsid w:val="006F39DB"/>
    <w:rsid w:val="006F3A40"/>
    <w:rsid w:val="006F3B46"/>
    <w:rsid w:val="006F3C25"/>
    <w:rsid w:val="006F3F10"/>
    <w:rsid w:val="006F40CD"/>
    <w:rsid w:val="006F4266"/>
    <w:rsid w:val="006F42C1"/>
    <w:rsid w:val="006F47DE"/>
    <w:rsid w:val="006F4930"/>
    <w:rsid w:val="006F4C05"/>
    <w:rsid w:val="006F4CE9"/>
    <w:rsid w:val="006F4DA9"/>
    <w:rsid w:val="006F4FC8"/>
    <w:rsid w:val="006F4FF8"/>
    <w:rsid w:val="006F5097"/>
    <w:rsid w:val="006F50D8"/>
    <w:rsid w:val="006F5123"/>
    <w:rsid w:val="006F514B"/>
    <w:rsid w:val="006F52B2"/>
    <w:rsid w:val="006F5460"/>
    <w:rsid w:val="006F5463"/>
    <w:rsid w:val="006F586C"/>
    <w:rsid w:val="006F594F"/>
    <w:rsid w:val="006F5A1B"/>
    <w:rsid w:val="006F5A87"/>
    <w:rsid w:val="006F5BB8"/>
    <w:rsid w:val="006F5CA6"/>
    <w:rsid w:val="006F5D39"/>
    <w:rsid w:val="006F5DF2"/>
    <w:rsid w:val="006F5E1D"/>
    <w:rsid w:val="006F5F6E"/>
    <w:rsid w:val="006F60D5"/>
    <w:rsid w:val="006F61B5"/>
    <w:rsid w:val="006F6200"/>
    <w:rsid w:val="006F62E1"/>
    <w:rsid w:val="006F63C0"/>
    <w:rsid w:val="006F63F3"/>
    <w:rsid w:val="006F63FF"/>
    <w:rsid w:val="006F64E9"/>
    <w:rsid w:val="006F66C7"/>
    <w:rsid w:val="006F689B"/>
    <w:rsid w:val="006F690D"/>
    <w:rsid w:val="006F6986"/>
    <w:rsid w:val="006F69DA"/>
    <w:rsid w:val="006F69FB"/>
    <w:rsid w:val="006F6A85"/>
    <w:rsid w:val="006F6B5A"/>
    <w:rsid w:val="006F6B6B"/>
    <w:rsid w:val="006F6C50"/>
    <w:rsid w:val="006F6CC6"/>
    <w:rsid w:val="006F6CD7"/>
    <w:rsid w:val="006F6CDE"/>
    <w:rsid w:val="006F6D8C"/>
    <w:rsid w:val="006F6EB6"/>
    <w:rsid w:val="006F6FC3"/>
    <w:rsid w:val="006F7009"/>
    <w:rsid w:val="006F7096"/>
    <w:rsid w:val="006F71C1"/>
    <w:rsid w:val="006F71FF"/>
    <w:rsid w:val="006F72A7"/>
    <w:rsid w:val="006F72CE"/>
    <w:rsid w:val="006F72FC"/>
    <w:rsid w:val="006F7329"/>
    <w:rsid w:val="006F746D"/>
    <w:rsid w:val="006F7498"/>
    <w:rsid w:val="006F74FA"/>
    <w:rsid w:val="006F7521"/>
    <w:rsid w:val="006F7654"/>
    <w:rsid w:val="006F7911"/>
    <w:rsid w:val="006F7AA9"/>
    <w:rsid w:val="006F7AAD"/>
    <w:rsid w:val="006F7AED"/>
    <w:rsid w:val="006F7B1F"/>
    <w:rsid w:val="006F7C79"/>
    <w:rsid w:val="006F7CF2"/>
    <w:rsid w:val="006F7D6B"/>
    <w:rsid w:val="006F7EF5"/>
    <w:rsid w:val="007000FF"/>
    <w:rsid w:val="00700291"/>
    <w:rsid w:val="007002E9"/>
    <w:rsid w:val="007003A9"/>
    <w:rsid w:val="007003C3"/>
    <w:rsid w:val="007005BA"/>
    <w:rsid w:val="00700610"/>
    <w:rsid w:val="00700672"/>
    <w:rsid w:val="007006C8"/>
    <w:rsid w:val="00700805"/>
    <w:rsid w:val="0070080B"/>
    <w:rsid w:val="00700822"/>
    <w:rsid w:val="007008B6"/>
    <w:rsid w:val="00700911"/>
    <w:rsid w:val="00700A42"/>
    <w:rsid w:val="00700C9F"/>
    <w:rsid w:val="00700CC4"/>
    <w:rsid w:val="00700DE3"/>
    <w:rsid w:val="00700DF5"/>
    <w:rsid w:val="00700E51"/>
    <w:rsid w:val="00700E61"/>
    <w:rsid w:val="00700F73"/>
    <w:rsid w:val="00701004"/>
    <w:rsid w:val="00701038"/>
    <w:rsid w:val="007010AB"/>
    <w:rsid w:val="007011B4"/>
    <w:rsid w:val="00701302"/>
    <w:rsid w:val="0070156E"/>
    <w:rsid w:val="00701905"/>
    <w:rsid w:val="00701923"/>
    <w:rsid w:val="00701A3E"/>
    <w:rsid w:val="00701A9E"/>
    <w:rsid w:val="00701B31"/>
    <w:rsid w:val="00701B52"/>
    <w:rsid w:val="00701D65"/>
    <w:rsid w:val="00701DE2"/>
    <w:rsid w:val="00701DE7"/>
    <w:rsid w:val="00701E68"/>
    <w:rsid w:val="00701F05"/>
    <w:rsid w:val="00701F7F"/>
    <w:rsid w:val="00702121"/>
    <w:rsid w:val="007021C9"/>
    <w:rsid w:val="007021F1"/>
    <w:rsid w:val="00702429"/>
    <w:rsid w:val="00702441"/>
    <w:rsid w:val="00702526"/>
    <w:rsid w:val="0070265B"/>
    <w:rsid w:val="0070265D"/>
    <w:rsid w:val="007026A9"/>
    <w:rsid w:val="00702707"/>
    <w:rsid w:val="0070288A"/>
    <w:rsid w:val="0070288D"/>
    <w:rsid w:val="0070289F"/>
    <w:rsid w:val="00702915"/>
    <w:rsid w:val="00702A54"/>
    <w:rsid w:val="00702AA7"/>
    <w:rsid w:val="00702C12"/>
    <w:rsid w:val="00702D81"/>
    <w:rsid w:val="00702E95"/>
    <w:rsid w:val="00702F1B"/>
    <w:rsid w:val="00702F5E"/>
    <w:rsid w:val="007031E4"/>
    <w:rsid w:val="007031EC"/>
    <w:rsid w:val="0070322F"/>
    <w:rsid w:val="0070370A"/>
    <w:rsid w:val="00703715"/>
    <w:rsid w:val="00703773"/>
    <w:rsid w:val="0070380D"/>
    <w:rsid w:val="00703868"/>
    <w:rsid w:val="007038C2"/>
    <w:rsid w:val="0070395F"/>
    <w:rsid w:val="00703983"/>
    <w:rsid w:val="00703A78"/>
    <w:rsid w:val="00703AC3"/>
    <w:rsid w:val="00703C4B"/>
    <w:rsid w:val="00703D4E"/>
    <w:rsid w:val="00703DD3"/>
    <w:rsid w:val="00703E9B"/>
    <w:rsid w:val="00703F86"/>
    <w:rsid w:val="007040BE"/>
    <w:rsid w:val="007040D4"/>
    <w:rsid w:val="00704177"/>
    <w:rsid w:val="00704194"/>
    <w:rsid w:val="007043A1"/>
    <w:rsid w:val="007043B5"/>
    <w:rsid w:val="007043F0"/>
    <w:rsid w:val="00704402"/>
    <w:rsid w:val="00704439"/>
    <w:rsid w:val="00704470"/>
    <w:rsid w:val="0070453D"/>
    <w:rsid w:val="007045F8"/>
    <w:rsid w:val="00704821"/>
    <w:rsid w:val="00704855"/>
    <w:rsid w:val="00704A45"/>
    <w:rsid w:val="00704CF8"/>
    <w:rsid w:val="00704D88"/>
    <w:rsid w:val="00704DDA"/>
    <w:rsid w:val="00704F5F"/>
    <w:rsid w:val="00704FC8"/>
    <w:rsid w:val="007050E6"/>
    <w:rsid w:val="0070513E"/>
    <w:rsid w:val="007051F2"/>
    <w:rsid w:val="00705201"/>
    <w:rsid w:val="0070522C"/>
    <w:rsid w:val="00705309"/>
    <w:rsid w:val="00705323"/>
    <w:rsid w:val="007054DD"/>
    <w:rsid w:val="00705636"/>
    <w:rsid w:val="007057BF"/>
    <w:rsid w:val="00705A35"/>
    <w:rsid w:val="00705A50"/>
    <w:rsid w:val="00705ADA"/>
    <w:rsid w:val="00705B34"/>
    <w:rsid w:val="00705B99"/>
    <w:rsid w:val="00705BED"/>
    <w:rsid w:val="00705E40"/>
    <w:rsid w:val="00706054"/>
    <w:rsid w:val="00706200"/>
    <w:rsid w:val="00706273"/>
    <w:rsid w:val="007062A2"/>
    <w:rsid w:val="007062CE"/>
    <w:rsid w:val="0070632A"/>
    <w:rsid w:val="007064B0"/>
    <w:rsid w:val="0070659E"/>
    <w:rsid w:val="0070670F"/>
    <w:rsid w:val="0070673A"/>
    <w:rsid w:val="00706CE9"/>
    <w:rsid w:val="00706D0C"/>
    <w:rsid w:val="00706D0E"/>
    <w:rsid w:val="00706E75"/>
    <w:rsid w:val="00706E83"/>
    <w:rsid w:val="00706FA0"/>
    <w:rsid w:val="00706FA7"/>
    <w:rsid w:val="00706FCD"/>
    <w:rsid w:val="0070716C"/>
    <w:rsid w:val="00707195"/>
    <w:rsid w:val="00707238"/>
    <w:rsid w:val="00707343"/>
    <w:rsid w:val="007074D3"/>
    <w:rsid w:val="00707528"/>
    <w:rsid w:val="0070754B"/>
    <w:rsid w:val="0070764D"/>
    <w:rsid w:val="00707717"/>
    <w:rsid w:val="00707760"/>
    <w:rsid w:val="007077AE"/>
    <w:rsid w:val="007077D7"/>
    <w:rsid w:val="007078C0"/>
    <w:rsid w:val="00707962"/>
    <w:rsid w:val="00707B6C"/>
    <w:rsid w:val="00707BC1"/>
    <w:rsid w:val="00707DFB"/>
    <w:rsid w:val="00707E7D"/>
    <w:rsid w:val="00707FDC"/>
    <w:rsid w:val="007100DE"/>
    <w:rsid w:val="0071017D"/>
    <w:rsid w:val="007101A9"/>
    <w:rsid w:val="00710282"/>
    <w:rsid w:val="007102D5"/>
    <w:rsid w:val="00710568"/>
    <w:rsid w:val="0071070B"/>
    <w:rsid w:val="007107AA"/>
    <w:rsid w:val="0071091C"/>
    <w:rsid w:val="00710957"/>
    <w:rsid w:val="00710B0D"/>
    <w:rsid w:val="00710B19"/>
    <w:rsid w:val="00710BD7"/>
    <w:rsid w:val="00710C1F"/>
    <w:rsid w:val="00710CAD"/>
    <w:rsid w:val="00710CCF"/>
    <w:rsid w:val="00710F52"/>
    <w:rsid w:val="0071106A"/>
    <w:rsid w:val="00711181"/>
    <w:rsid w:val="00711196"/>
    <w:rsid w:val="007111D3"/>
    <w:rsid w:val="00711310"/>
    <w:rsid w:val="0071132B"/>
    <w:rsid w:val="00711506"/>
    <w:rsid w:val="0071171C"/>
    <w:rsid w:val="0071177D"/>
    <w:rsid w:val="00711817"/>
    <w:rsid w:val="007119A2"/>
    <w:rsid w:val="00711A9F"/>
    <w:rsid w:val="00711D2F"/>
    <w:rsid w:val="00711D76"/>
    <w:rsid w:val="00711F1A"/>
    <w:rsid w:val="00711F3F"/>
    <w:rsid w:val="00711F89"/>
    <w:rsid w:val="007124F3"/>
    <w:rsid w:val="007125F4"/>
    <w:rsid w:val="00712617"/>
    <w:rsid w:val="0071289F"/>
    <w:rsid w:val="007128EF"/>
    <w:rsid w:val="007128FD"/>
    <w:rsid w:val="007129D3"/>
    <w:rsid w:val="007129D5"/>
    <w:rsid w:val="00712A0C"/>
    <w:rsid w:val="00712AAF"/>
    <w:rsid w:val="00712AB0"/>
    <w:rsid w:val="00712BAB"/>
    <w:rsid w:val="00712CB5"/>
    <w:rsid w:val="00712D7B"/>
    <w:rsid w:val="00712D80"/>
    <w:rsid w:val="00712DD0"/>
    <w:rsid w:val="00712F17"/>
    <w:rsid w:val="00712F20"/>
    <w:rsid w:val="007130EB"/>
    <w:rsid w:val="007131BC"/>
    <w:rsid w:val="00713209"/>
    <w:rsid w:val="00713221"/>
    <w:rsid w:val="0071328F"/>
    <w:rsid w:val="007132D5"/>
    <w:rsid w:val="007134D2"/>
    <w:rsid w:val="0071360E"/>
    <w:rsid w:val="007136CA"/>
    <w:rsid w:val="0071377F"/>
    <w:rsid w:val="007137EF"/>
    <w:rsid w:val="007137F0"/>
    <w:rsid w:val="0071380E"/>
    <w:rsid w:val="00713855"/>
    <w:rsid w:val="00713879"/>
    <w:rsid w:val="007138A3"/>
    <w:rsid w:val="00713AEC"/>
    <w:rsid w:val="00713AEF"/>
    <w:rsid w:val="00713B40"/>
    <w:rsid w:val="00713BC4"/>
    <w:rsid w:val="00713C58"/>
    <w:rsid w:val="00713C61"/>
    <w:rsid w:val="00713C83"/>
    <w:rsid w:val="00713CFF"/>
    <w:rsid w:val="00713DF9"/>
    <w:rsid w:val="00713F4E"/>
    <w:rsid w:val="00714061"/>
    <w:rsid w:val="007140AA"/>
    <w:rsid w:val="007142DB"/>
    <w:rsid w:val="007144EB"/>
    <w:rsid w:val="007145B0"/>
    <w:rsid w:val="00714614"/>
    <w:rsid w:val="00714686"/>
    <w:rsid w:val="007146A0"/>
    <w:rsid w:val="00714758"/>
    <w:rsid w:val="00714798"/>
    <w:rsid w:val="007147B7"/>
    <w:rsid w:val="0071497B"/>
    <w:rsid w:val="00714995"/>
    <w:rsid w:val="00714A69"/>
    <w:rsid w:val="00714C1E"/>
    <w:rsid w:val="00714C4B"/>
    <w:rsid w:val="00714CB4"/>
    <w:rsid w:val="00714D03"/>
    <w:rsid w:val="00714DA7"/>
    <w:rsid w:val="0071511B"/>
    <w:rsid w:val="00715162"/>
    <w:rsid w:val="0071534B"/>
    <w:rsid w:val="00715424"/>
    <w:rsid w:val="007154BD"/>
    <w:rsid w:val="00715685"/>
    <w:rsid w:val="007156DA"/>
    <w:rsid w:val="00715700"/>
    <w:rsid w:val="0071573D"/>
    <w:rsid w:val="00715786"/>
    <w:rsid w:val="00715804"/>
    <w:rsid w:val="00715840"/>
    <w:rsid w:val="00715865"/>
    <w:rsid w:val="0071587E"/>
    <w:rsid w:val="00715955"/>
    <w:rsid w:val="00715958"/>
    <w:rsid w:val="00715978"/>
    <w:rsid w:val="007159BB"/>
    <w:rsid w:val="00715B1B"/>
    <w:rsid w:val="00715B65"/>
    <w:rsid w:val="00715CAC"/>
    <w:rsid w:val="00715D08"/>
    <w:rsid w:val="00715D50"/>
    <w:rsid w:val="00715D91"/>
    <w:rsid w:val="00716040"/>
    <w:rsid w:val="007160E1"/>
    <w:rsid w:val="007161CF"/>
    <w:rsid w:val="00716222"/>
    <w:rsid w:val="0071636C"/>
    <w:rsid w:val="007164D9"/>
    <w:rsid w:val="0071666F"/>
    <w:rsid w:val="00716710"/>
    <w:rsid w:val="00716738"/>
    <w:rsid w:val="00716866"/>
    <w:rsid w:val="007168BE"/>
    <w:rsid w:val="007168C7"/>
    <w:rsid w:val="00716932"/>
    <w:rsid w:val="00716C3A"/>
    <w:rsid w:val="00716D31"/>
    <w:rsid w:val="00716DBE"/>
    <w:rsid w:val="00716EE7"/>
    <w:rsid w:val="00716EFB"/>
    <w:rsid w:val="00717081"/>
    <w:rsid w:val="00717235"/>
    <w:rsid w:val="00717331"/>
    <w:rsid w:val="00717346"/>
    <w:rsid w:val="0071734E"/>
    <w:rsid w:val="007174B8"/>
    <w:rsid w:val="00717526"/>
    <w:rsid w:val="0071752D"/>
    <w:rsid w:val="0071759D"/>
    <w:rsid w:val="007175B0"/>
    <w:rsid w:val="00717613"/>
    <w:rsid w:val="00717633"/>
    <w:rsid w:val="0071773F"/>
    <w:rsid w:val="007177B6"/>
    <w:rsid w:val="007177DA"/>
    <w:rsid w:val="00717907"/>
    <w:rsid w:val="0071799F"/>
    <w:rsid w:val="007179CF"/>
    <w:rsid w:val="00717C8A"/>
    <w:rsid w:val="00717D61"/>
    <w:rsid w:val="00717DA7"/>
    <w:rsid w:val="00717DAE"/>
    <w:rsid w:val="00717DF8"/>
    <w:rsid w:val="00717E99"/>
    <w:rsid w:val="00717F67"/>
    <w:rsid w:val="007201CE"/>
    <w:rsid w:val="0072024E"/>
    <w:rsid w:val="007202FC"/>
    <w:rsid w:val="0072050F"/>
    <w:rsid w:val="00720543"/>
    <w:rsid w:val="007205B5"/>
    <w:rsid w:val="00720672"/>
    <w:rsid w:val="0072069A"/>
    <w:rsid w:val="007206CC"/>
    <w:rsid w:val="00720850"/>
    <w:rsid w:val="007208D9"/>
    <w:rsid w:val="00720AE5"/>
    <w:rsid w:val="00720DAB"/>
    <w:rsid w:val="00720E33"/>
    <w:rsid w:val="00720E4A"/>
    <w:rsid w:val="00720F2B"/>
    <w:rsid w:val="00720F57"/>
    <w:rsid w:val="0072102F"/>
    <w:rsid w:val="0072108B"/>
    <w:rsid w:val="00721205"/>
    <w:rsid w:val="00721552"/>
    <w:rsid w:val="0072169C"/>
    <w:rsid w:val="007216DE"/>
    <w:rsid w:val="007216E2"/>
    <w:rsid w:val="00721702"/>
    <w:rsid w:val="007218B4"/>
    <w:rsid w:val="007218C0"/>
    <w:rsid w:val="007218DA"/>
    <w:rsid w:val="007219DB"/>
    <w:rsid w:val="00721AF3"/>
    <w:rsid w:val="00721B8A"/>
    <w:rsid w:val="00721BF2"/>
    <w:rsid w:val="00721D1B"/>
    <w:rsid w:val="00721E53"/>
    <w:rsid w:val="00721E59"/>
    <w:rsid w:val="007220F0"/>
    <w:rsid w:val="0072210D"/>
    <w:rsid w:val="0072241E"/>
    <w:rsid w:val="00722474"/>
    <w:rsid w:val="00722525"/>
    <w:rsid w:val="00722550"/>
    <w:rsid w:val="0072264F"/>
    <w:rsid w:val="00722866"/>
    <w:rsid w:val="007228EC"/>
    <w:rsid w:val="00722914"/>
    <w:rsid w:val="007229C2"/>
    <w:rsid w:val="00722A09"/>
    <w:rsid w:val="00722AB2"/>
    <w:rsid w:val="00722C23"/>
    <w:rsid w:val="00723050"/>
    <w:rsid w:val="007230D7"/>
    <w:rsid w:val="007231F6"/>
    <w:rsid w:val="007231F8"/>
    <w:rsid w:val="0072324E"/>
    <w:rsid w:val="00723369"/>
    <w:rsid w:val="007233AC"/>
    <w:rsid w:val="00723453"/>
    <w:rsid w:val="007234A6"/>
    <w:rsid w:val="0072359F"/>
    <w:rsid w:val="00723688"/>
    <w:rsid w:val="007236E1"/>
    <w:rsid w:val="00723870"/>
    <w:rsid w:val="007238C9"/>
    <w:rsid w:val="0072394B"/>
    <w:rsid w:val="00723A14"/>
    <w:rsid w:val="00723A56"/>
    <w:rsid w:val="00723BBA"/>
    <w:rsid w:val="00723CF4"/>
    <w:rsid w:val="00723D2D"/>
    <w:rsid w:val="00723DAF"/>
    <w:rsid w:val="007241F1"/>
    <w:rsid w:val="0072429F"/>
    <w:rsid w:val="007242C5"/>
    <w:rsid w:val="0072454F"/>
    <w:rsid w:val="007246B0"/>
    <w:rsid w:val="007246FC"/>
    <w:rsid w:val="00724726"/>
    <w:rsid w:val="00724F2D"/>
    <w:rsid w:val="00725045"/>
    <w:rsid w:val="00725165"/>
    <w:rsid w:val="007252EA"/>
    <w:rsid w:val="0072534B"/>
    <w:rsid w:val="007253BC"/>
    <w:rsid w:val="00725405"/>
    <w:rsid w:val="0072565B"/>
    <w:rsid w:val="0072578C"/>
    <w:rsid w:val="0072586E"/>
    <w:rsid w:val="007258DE"/>
    <w:rsid w:val="00725A20"/>
    <w:rsid w:val="00725C2B"/>
    <w:rsid w:val="00725D3A"/>
    <w:rsid w:val="00725D7B"/>
    <w:rsid w:val="00725E32"/>
    <w:rsid w:val="00726026"/>
    <w:rsid w:val="007260DC"/>
    <w:rsid w:val="007261A6"/>
    <w:rsid w:val="007262BF"/>
    <w:rsid w:val="007263F6"/>
    <w:rsid w:val="00726430"/>
    <w:rsid w:val="00726479"/>
    <w:rsid w:val="0072650C"/>
    <w:rsid w:val="0072659B"/>
    <w:rsid w:val="0072664E"/>
    <w:rsid w:val="00726797"/>
    <w:rsid w:val="00726875"/>
    <w:rsid w:val="007268AD"/>
    <w:rsid w:val="00726A60"/>
    <w:rsid w:val="00726BA0"/>
    <w:rsid w:val="00726BBF"/>
    <w:rsid w:val="00726BD9"/>
    <w:rsid w:val="00726C3F"/>
    <w:rsid w:val="00726C61"/>
    <w:rsid w:val="00726CD4"/>
    <w:rsid w:val="00726D3B"/>
    <w:rsid w:val="00726DB5"/>
    <w:rsid w:val="00726F2A"/>
    <w:rsid w:val="00726FF4"/>
    <w:rsid w:val="007271C9"/>
    <w:rsid w:val="007273B8"/>
    <w:rsid w:val="007274BE"/>
    <w:rsid w:val="0072763D"/>
    <w:rsid w:val="00727737"/>
    <w:rsid w:val="00727791"/>
    <w:rsid w:val="007277BA"/>
    <w:rsid w:val="00727934"/>
    <w:rsid w:val="00727935"/>
    <w:rsid w:val="00727ABF"/>
    <w:rsid w:val="00727AE2"/>
    <w:rsid w:val="00727AEF"/>
    <w:rsid w:val="00727BC7"/>
    <w:rsid w:val="00727D09"/>
    <w:rsid w:val="00727DF6"/>
    <w:rsid w:val="00727E77"/>
    <w:rsid w:val="00727E7C"/>
    <w:rsid w:val="00730060"/>
    <w:rsid w:val="00730090"/>
    <w:rsid w:val="007301CB"/>
    <w:rsid w:val="0073027F"/>
    <w:rsid w:val="007302E3"/>
    <w:rsid w:val="00730516"/>
    <w:rsid w:val="0073051A"/>
    <w:rsid w:val="00730529"/>
    <w:rsid w:val="00730567"/>
    <w:rsid w:val="007305CB"/>
    <w:rsid w:val="0073066D"/>
    <w:rsid w:val="00730731"/>
    <w:rsid w:val="007307E1"/>
    <w:rsid w:val="00730802"/>
    <w:rsid w:val="00730868"/>
    <w:rsid w:val="00730983"/>
    <w:rsid w:val="00730A40"/>
    <w:rsid w:val="00730A99"/>
    <w:rsid w:val="00730B7F"/>
    <w:rsid w:val="00730D67"/>
    <w:rsid w:val="00730D6F"/>
    <w:rsid w:val="00730E08"/>
    <w:rsid w:val="00730E59"/>
    <w:rsid w:val="00730EC4"/>
    <w:rsid w:val="00730F15"/>
    <w:rsid w:val="00730F3B"/>
    <w:rsid w:val="0073112E"/>
    <w:rsid w:val="0073114A"/>
    <w:rsid w:val="00731254"/>
    <w:rsid w:val="00731285"/>
    <w:rsid w:val="0073132A"/>
    <w:rsid w:val="0073141F"/>
    <w:rsid w:val="0073143F"/>
    <w:rsid w:val="007314AA"/>
    <w:rsid w:val="00731715"/>
    <w:rsid w:val="007317D2"/>
    <w:rsid w:val="00731A0E"/>
    <w:rsid w:val="00731C27"/>
    <w:rsid w:val="00731D55"/>
    <w:rsid w:val="00731DCD"/>
    <w:rsid w:val="00731E93"/>
    <w:rsid w:val="00732082"/>
    <w:rsid w:val="007320FB"/>
    <w:rsid w:val="007321EA"/>
    <w:rsid w:val="00732250"/>
    <w:rsid w:val="00732257"/>
    <w:rsid w:val="0073236C"/>
    <w:rsid w:val="007323AD"/>
    <w:rsid w:val="0073241E"/>
    <w:rsid w:val="0073242E"/>
    <w:rsid w:val="00732456"/>
    <w:rsid w:val="0073247C"/>
    <w:rsid w:val="00732550"/>
    <w:rsid w:val="007325B4"/>
    <w:rsid w:val="00732668"/>
    <w:rsid w:val="00732736"/>
    <w:rsid w:val="0073281E"/>
    <w:rsid w:val="0073295D"/>
    <w:rsid w:val="00732A0D"/>
    <w:rsid w:val="00732A7B"/>
    <w:rsid w:val="00732A99"/>
    <w:rsid w:val="00732AF0"/>
    <w:rsid w:val="00732CAF"/>
    <w:rsid w:val="00732D01"/>
    <w:rsid w:val="00732E9B"/>
    <w:rsid w:val="00732F1B"/>
    <w:rsid w:val="00732F98"/>
    <w:rsid w:val="00732F9A"/>
    <w:rsid w:val="0073306C"/>
    <w:rsid w:val="007330F2"/>
    <w:rsid w:val="007331A1"/>
    <w:rsid w:val="00733405"/>
    <w:rsid w:val="007334C9"/>
    <w:rsid w:val="00733544"/>
    <w:rsid w:val="007335BE"/>
    <w:rsid w:val="0073369C"/>
    <w:rsid w:val="007336A1"/>
    <w:rsid w:val="00733760"/>
    <w:rsid w:val="007337A4"/>
    <w:rsid w:val="00733822"/>
    <w:rsid w:val="007338C0"/>
    <w:rsid w:val="00733918"/>
    <w:rsid w:val="00733A96"/>
    <w:rsid w:val="00733AAF"/>
    <w:rsid w:val="00733C14"/>
    <w:rsid w:val="00733CBE"/>
    <w:rsid w:val="00733E51"/>
    <w:rsid w:val="00733EA3"/>
    <w:rsid w:val="00733F11"/>
    <w:rsid w:val="00733F2A"/>
    <w:rsid w:val="00733F6F"/>
    <w:rsid w:val="007341ED"/>
    <w:rsid w:val="00734362"/>
    <w:rsid w:val="0073438E"/>
    <w:rsid w:val="0073451A"/>
    <w:rsid w:val="007349C5"/>
    <w:rsid w:val="00734B0D"/>
    <w:rsid w:val="00734BC6"/>
    <w:rsid w:val="00734C35"/>
    <w:rsid w:val="00734D93"/>
    <w:rsid w:val="00734E88"/>
    <w:rsid w:val="00734E99"/>
    <w:rsid w:val="00734EC4"/>
    <w:rsid w:val="00734F60"/>
    <w:rsid w:val="0073505D"/>
    <w:rsid w:val="007352A1"/>
    <w:rsid w:val="00735330"/>
    <w:rsid w:val="00735447"/>
    <w:rsid w:val="007354E2"/>
    <w:rsid w:val="007355C3"/>
    <w:rsid w:val="0073568C"/>
    <w:rsid w:val="007356B8"/>
    <w:rsid w:val="00735821"/>
    <w:rsid w:val="00735860"/>
    <w:rsid w:val="00735A7E"/>
    <w:rsid w:val="00735D25"/>
    <w:rsid w:val="00735D7C"/>
    <w:rsid w:val="00735DDD"/>
    <w:rsid w:val="00735EDC"/>
    <w:rsid w:val="00736152"/>
    <w:rsid w:val="007363EF"/>
    <w:rsid w:val="00736454"/>
    <w:rsid w:val="00736583"/>
    <w:rsid w:val="007365D0"/>
    <w:rsid w:val="007365E4"/>
    <w:rsid w:val="00736657"/>
    <w:rsid w:val="0073669E"/>
    <w:rsid w:val="00736823"/>
    <w:rsid w:val="0073694D"/>
    <w:rsid w:val="00736957"/>
    <w:rsid w:val="00736AA1"/>
    <w:rsid w:val="00736AA3"/>
    <w:rsid w:val="00736C9F"/>
    <w:rsid w:val="00736D0A"/>
    <w:rsid w:val="00736DD8"/>
    <w:rsid w:val="00736E05"/>
    <w:rsid w:val="00736E1D"/>
    <w:rsid w:val="00736E34"/>
    <w:rsid w:val="00736F57"/>
    <w:rsid w:val="00737157"/>
    <w:rsid w:val="00737215"/>
    <w:rsid w:val="00737393"/>
    <w:rsid w:val="0073745A"/>
    <w:rsid w:val="00737483"/>
    <w:rsid w:val="0073754B"/>
    <w:rsid w:val="0073770D"/>
    <w:rsid w:val="0073772F"/>
    <w:rsid w:val="0073785F"/>
    <w:rsid w:val="00737887"/>
    <w:rsid w:val="00737AEF"/>
    <w:rsid w:val="00737B82"/>
    <w:rsid w:val="00737BAC"/>
    <w:rsid w:val="00737C3E"/>
    <w:rsid w:val="00737CD0"/>
    <w:rsid w:val="00737D24"/>
    <w:rsid w:val="00737D9B"/>
    <w:rsid w:val="00737E62"/>
    <w:rsid w:val="00737F8D"/>
    <w:rsid w:val="007400D4"/>
    <w:rsid w:val="007401A4"/>
    <w:rsid w:val="007401A5"/>
    <w:rsid w:val="00740250"/>
    <w:rsid w:val="007402B3"/>
    <w:rsid w:val="0074042E"/>
    <w:rsid w:val="00740682"/>
    <w:rsid w:val="00740721"/>
    <w:rsid w:val="0074077F"/>
    <w:rsid w:val="0074094D"/>
    <w:rsid w:val="0074096A"/>
    <w:rsid w:val="00740A5E"/>
    <w:rsid w:val="00740A84"/>
    <w:rsid w:val="00740A8B"/>
    <w:rsid w:val="00740A9A"/>
    <w:rsid w:val="00740C45"/>
    <w:rsid w:val="00740F9A"/>
    <w:rsid w:val="0074102F"/>
    <w:rsid w:val="0074115E"/>
    <w:rsid w:val="0074128F"/>
    <w:rsid w:val="0074129B"/>
    <w:rsid w:val="007412DE"/>
    <w:rsid w:val="0074130E"/>
    <w:rsid w:val="007414B5"/>
    <w:rsid w:val="00741625"/>
    <w:rsid w:val="00741737"/>
    <w:rsid w:val="00741741"/>
    <w:rsid w:val="007419C9"/>
    <w:rsid w:val="00741A8B"/>
    <w:rsid w:val="00741BE0"/>
    <w:rsid w:val="00741E97"/>
    <w:rsid w:val="00741EC4"/>
    <w:rsid w:val="00741EEF"/>
    <w:rsid w:val="00741FCC"/>
    <w:rsid w:val="0074214C"/>
    <w:rsid w:val="0074217A"/>
    <w:rsid w:val="0074220A"/>
    <w:rsid w:val="00742322"/>
    <w:rsid w:val="00742375"/>
    <w:rsid w:val="007424EB"/>
    <w:rsid w:val="00742680"/>
    <w:rsid w:val="00742726"/>
    <w:rsid w:val="00742746"/>
    <w:rsid w:val="007427F0"/>
    <w:rsid w:val="00742802"/>
    <w:rsid w:val="00742839"/>
    <w:rsid w:val="00742856"/>
    <w:rsid w:val="007428B1"/>
    <w:rsid w:val="007428F0"/>
    <w:rsid w:val="00742912"/>
    <w:rsid w:val="007429CE"/>
    <w:rsid w:val="007429D0"/>
    <w:rsid w:val="00742B6A"/>
    <w:rsid w:val="00742D4D"/>
    <w:rsid w:val="00742E45"/>
    <w:rsid w:val="00742F68"/>
    <w:rsid w:val="00742F6F"/>
    <w:rsid w:val="00743033"/>
    <w:rsid w:val="00743195"/>
    <w:rsid w:val="0074325E"/>
    <w:rsid w:val="00743361"/>
    <w:rsid w:val="007433A7"/>
    <w:rsid w:val="007433F6"/>
    <w:rsid w:val="0074346C"/>
    <w:rsid w:val="00743486"/>
    <w:rsid w:val="007434A0"/>
    <w:rsid w:val="0074362D"/>
    <w:rsid w:val="00743639"/>
    <w:rsid w:val="00743708"/>
    <w:rsid w:val="0074383E"/>
    <w:rsid w:val="007438DE"/>
    <w:rsid w:val="00743B28"/>
    <w:rsid w:val="00743E6D"/>
    <w:rsid w:val="00743E7F"/>
    <w:rsid w:val="00743EAD"/>
    <w:rsid w:val="00743F83"/>
    <w:rsid w:val="00743FE6"/>
    <w:rsid w:val="00744239"/>
    <w:rsid w:val="00744259"/>
    <w:rsid w:val="00744305"/>
    <w:rsid w:val="0074435C"/>
    <w:rsid w:val="00744498"/>
    <w:rsid w:val="00744562"/>
    <w:rsid w:val="007446FE"/>
    <w:rsid w:val="00744783"/>
    <w:rsid w:val="007447BE"/>
    <w:rsid w:val="007447D0"/>
    <w:rsid w:val="00744A16"/>
    <w:rsid w:val="00744D91"/>
    <w:rsid w:val="00744E98"/>
    <w:rsid w:val="00744EF2"/>
    <w:rsid w:val="00744FFE"/>
    <w:rsid w:val="00745003"/>
    <w:rsid w:val="00745008"/>
    <w:rsid w:val="007451AC"/>
    <w:rsid w:val="0074524A"/>
    <w:rsid w:val="00745253"/>
    <w:rsid w:val="007452B5"/>
    <w:rsid w:val="007453F9"/>
    <w:rsid w:val="007455EE"/>
    <w:rsid w:val="007455FF"/>
    <w:rsid w:val="0074560B"/>
    <w:rsid w:val="00745622"/>
    <w:rsid w:val="0074587D"/>
    <w:rsid w:val="007458F5"/>
    <w:rsid w:val="007459BB"/>
    <w:rsid w:val="00745A27"/>
    <w:rsid w:val="00745AD7"/>
    <w:rsid w:val="00745AE2"/>
    <w:rsid w:val="00745B31"/>
    <w:rsid w:val="00745C4C"/>
    <w:rsid w:val="00745CD3"/>
    <w:rsid w:val="00745E1B"/>
    <w:rsid w:val="00745EA6"/>
    <w:rsid w:val="00745EB8"/>
    <w:rsid w:val="0074635A"/>
    <w:rsid w:val="00746470"/>
    <w:rsid w:val="007464F0"/>
    <w:rsid w:val="00746A3E"/>
    <w:rsid w:val="00746A52"/>
    <w:rsid w:val="00746A7C"/>
    <w:rsid w:val="00746C74"/>
    <w:rsid w:val="00746CBE"/>
    <w:rsid w:val="00746D79"/>
    <w:rsid w:val="00746E49"/>
    <w:rsid w:val="00746FB7"/>
    <w:rsid w:val="007470AD"/>
    <w:rsid w:val="007470B6"/>
    <w:rsid w:val="007470B7"/>
    <w:rsid w:val="007471C6"/>
    <w:rsid w:val="0074726F"/>
    <w:rsid w:val="00747292"/>
    <w:rsid w:val="0074741E"/>
    <w:rsid w:val="0074788A"/>
    <w:rsid w:val="007478AF"/>
    <w:rsid w:val="00747925"/>
    <w:rsid w:val="007479F1"/>
    <w:rsid w:val="00747B51"/>
    <w:rsid w:val="00747DCF"/>
    <w:rsid w:val="00747E45"/>
    <w:rsid w:val="00747E9B"/>
    <w:rsid w:val="00747E9F"/>
    <w:rsid w:val="00747EEE"/>
    <w:rsid w:val="007501BB"/>
    <w:rsid w:val="007503F7"/>
    <w:rsid w:val="00750434"/>
    <w:rsid w:val="007504A4"/>
    <w:rsid w:val="0075068C"/>
    <w:rsid w:val="0075078A"/>
    <w:rsid w:val="0075086A"/>
    <w:rsid w:val="00750A43"/>
    <w:rsid w:val="00750A95"/>
    <w:rsid w:val="00750AD0"/>
    <w:rsid w:val="00750B66"/>
    <w:rsid w:val="00750BDF"/>
    <w:rsid w:val="00750C47"/>
    <w:rsid w:val="00750F0D"/>
    <w:rsid w:val="0075105E"/>
    <w:rsid w:val="00751097"/>
    <w:rsid w:val="0075122C"/>
    <w:rsid w:val="00751240"/>
    <w:rsid w:val="007512D4"/>
    <w:rsid w:val="007512F6"/>
    <w:rsid w:val="0075131D"/>
    <w:rsid w:val="00751328"/>
    <w:rsid w:val="00751329"/>
    <w:rsid w:val="0075135B"/>
    <w:rsid w:val="007513E9"/>
    <w:rsid w:val="00751483"/>
    <w:rsid w:val="0075151F"/>
    <w:rsid w:val="0075155F"/>
    <w:rsid w:val="00751648"/>
    <w:rsid w:val="00751664"/>
    <w:rsid w:val="007517CA"/>
    <w:rsid w:val="007517D5"/>
    <w:rsid w:val="00751952"/>
    <w:rsid w:val="00751B3C"/>
    <w:rsid w:val="00751BA9"/>
    <w:rsid w:val="00751C5C"/>
    <w:rsid w:val="00751C7C"/>
    <w:rsid w:val="00751D98"/>
    <w:rsid w:val="00751EDA"/>
    <w:rsid w:val="00751F1C"/>
    <w:rsid w:val="00751FF8"/>
    <w:rsid w:val="00752030"/>
    <w:rsid w:val="00752065"/>
    <w:rsid w:val="00752071"/>
    <w:rsid w:val="007520D2"/>
    <w:rsid w:val="00752384"/>
    <w:rsid w:val="0075273B"/>
    <w:rsid w:val="0075293A"/>
    <w:rsid w:val="00752A60"/>
    <w:rsid w:val="00752A88"/>
    <w:rsid w:val="00752C34"/>
    <w:rsid w:val="00752C81"/>
    <w:rsid w:val="00752D94"/>
    <w:rsid w:val="00752E66"/>
    <w:rsid w:val="0075307A"/>
    <w:rsid w:val="007530AF"/>
    <w:rsid w:val="00753150"/>
    <w:rsid w:val="0075326E"/>
    <w:rsid w:val="007532E6"/>
    <w:rsid w:val="00753310"/>
    <w:rsid w:val="007534DB"/>
    <w:rsid w:val="00753575"/>
    <w:rsid w:val="007537FF"/>
    <w:rsid w:val="0075382B"/>
    <w:rsid w:val="00753AF7"/>
    <w:rsid w:val="00753ED0"/>
    <w:rsid w:val="007540C2"/>
    <w:rsid w:val="007541A9"/>
    <w:rsid w:val="00754261"/>
    <w:rsid w:val="0075438B"/>
    <w:rsid w:val="007544A4"/>
    <w:rsid w:val="007544E4"/>
    <w:rsid w:val="007545B1"/>
    <w:rsid w:val="007545C7"/>
    <w:rsid w:val="0075463C"/>
    <w:rsid w:val="007547A5"/>
    <w:rsid w:val="007547D4"/>
    <w:rsid w:val="0075486A"/>
    <w:rsid w:val="00754C05"/>
    <w:rsid w:val="00754C41"/>
    <w:rsid w:val="00754D37"/>
    <w:rsid w:val="00754E13"/>
    <w:rsid w:val="00754E5C"/>
    <w:rsid w:val="00754E8E"/>
    <w:rsid w:val="00754E96"/>
    <w:rsid w:val="00754EAE"/>
    <w:rsid w:val="00754F86"/>
    <w:rsid w:val="00755004"/>
    <w:rsid w:val="0075506C"/>
    <w:rsid w:val="007550A9"/>
    <w:rsid w:val="007550C7"/>
    <w:rsid w:val="007551BC"/>
    <w:rsid w:val="007551C1"/>
    <w:rsid w:val="007551C4"/>
    <w:rsid w:val="007552A9"/>
    <w:rsid w:val="00755626"/>
    <w:rsid w:val="007556A8"/>
    <w:rsid w:val="00755883"/>
    <w:rsid w:val="0075590A"/>
    <w:rsid w:val="00755968"/>
    <w:rsid w:val="00755B78"/>
    <w:rsid w:val="00755BAC"/>
    <w:rsid w:val="00755BC5"/>
    <w:rsid w:val="00755C5C"/>
    <w:rsid w:val="00755C63"/>
    <w:rsid w:val="00755E90"/>
    <w:rsid w:val="00755F88"/>
    <w:rsid w:val="00755FC3"/>
    <w:rsid w:val="0075609F"/>
    <w:rsid w:val="00756270"/>
    <w:rsid w:val="007562AE"/>
    <w:rsid w:val="00756363"/>
    <w:rsid w:val="00756476"/>
    <w:rsid w:val="007564CD"/>
    <w:rsid w:val="007564DC"/>
    <w:rsid w:val="0075657B"/>
    <w:rsid w:val="00756674"/>
    <w:rsid w:val="0075692B"/>
    <w:rsid w:val="007569AF"/>
    <w:rsid w:val="007569C1"/>
    <w:rsid w:val="00756A18"/>
    <w:rsid w:val="00756C3A"/>
    <w:rsid w:val="00756D12"/>
    <w:rsid w:val="007570C7"/>
    <w:rsid w:val="0075714D"/>
    <w:rsid w:val="007571BF"/>
    <w:rsid w:val="0075723B"/>
    <w:rsid w:val="007572FB"/>
    <w:rsid w:val="0075733B"/>
    <w:rsid w:val="0075733E"/>
    <w:rsid w:val="00757396"/>
    <w:rsid w:val="00757415"/>
    <w:rsid w:val="0075755C"/>
    <w:rsid w:val="0075756F"/>
    <w:rsid w:val="00757614"/>
    <w:rsid w:val="00757808"/>
    <w:rsid w:val="00757A15"/>
    <w:rsid w:val="00757A3C"/>
    <w:rsid w:val="00757BBF"/>
    <w:rsid w:val="00757C37"/>
    <w:rsid w:val="00757C8B"/>
    <w:rsid w:val="00757DE2"/>
    <w:rsid w:val="00757FB8"/>
    <w:rsid w:val="00760051"/>
    <w:rsid w:val="00760055"/>
    <w:rsid w:val="007600DE"/>
    <w:rsid w:val="00760174"/>
    <w:rsid w:val="00760180"/>
    <w:rsid w:val="00760544"/>
    <w:rsid w:val="007605AC"/>
    <w:rsid w:val="0076077B"/>
    <w:rsid w:val="00760786"/>
    <w:rsid w:val="007608EB"/>
    <w:rsid w:val="00760A41"/>
    <w:rsid w:val="00760B7F"/>
    <w:rsid w:val="00760C82"/>
    <w:rsid w:val="00760CB0"/>
    <w:rsid w:val="00760D3D"/>
    <w:rsid w:val="00760D96"/>
    <w:rsid w:val="00760EA0"/>
    <w:rsid w:val="00760EA5"/>
    <w:rsid w:val="00760EDE"/>
    <w:rsid w:val="00760FA2"/>
    <w:rsid w:val="00761163"/>
    <w:rsid w:val="007611FF"/>
    <w:rsid w:val="00761202"/>
    <w:rsid w:val="007612F7"/>
    <w:rsid w:val="007613BC"/>
    <w:rsid w:val="007613CF"/>
    <w:rsid w:val="00761461"/>
    <w:rsid w:val="0076156F"/>
    <w:rsid w:val="00761782"/>
    <w:rsid w:val="007618F4"/>
    <w:rsid w:val="007619A2"/>
    <w:rsid w:val="00761B86"/>
    <w:rsid w:val="00761BA2"/>
    <w:rsid w:val="00761DAC"/>
    <w:rsid w:val="00761DE2"/>
    <w:rsid w:val="00761E65"/>
    <w:rsid w:val="00761EC3"/>
    <w:rsid w:val="007620B2"/>
    <w:rsid w:val="007621A5"/>
    <w:rsid w:val="0076229C"/>
    <w:rsid w:val="00762334"/>
    <w:rsid w:val="00762417"/>
    <w:rsid w:val="0076244C"/>
    <w:rsid w:val="00762477"/>
    <w:rsid w:val="007624E3"/>
    <w:rsid w:val="00762683"/>
    <w:rsid w:val="007627B5"/>
    <w:rsid w:val="007627B9"/>
    <w:rsid w:val="007628D1"/>
    <w:rsid w:val="007628FD"/>
    <w:rsid w:val="00762A90"/>
    <w:rsid w:val="00762AB9"/>
    <w:rsid w:val="00762B39"/>
    <w:rsid w:val="00762CCB"/>
    <w:rsid w:val="00762D35"/>
    <w:rsid w:val="00762DA1"/>
    <w:rsid w:val="00762E6A"/>
    <w:rsid w:val="00762E6B"/>
    <w:rsid w:val="00762F4B"/>
    <w:rsid w:val="007630DD"/>
    <w:rsid w:val="0076328F"/>
    <w:rsid w:val="007634C8"/>
    <w:rsid w:val="007634D0"/>
    <w:rsid w:val="00763504"/>
    <w:rsid w:val="00763527"/>
    <w:rsid w:val="007636C4"/>
    <w:rsid w:val="00763734"/>
    <w:rsid w:val="00763AE7"/>
    <w:rsid w:val="00763B24"/>
    <w:rsid w:val="00763B27"/>
    <w:rsid w:val="00763B8E"/>
    <w:rsid w:val="00763D38"/>
    <w:rsid w:val="00763D73"/>
    <w:rsid w:val="00763D94"/>
    <w:rsid w:val="00763DBD"/>
    <w:rsid w:val="00763EB6"/>
    <w:rsid w:val="00763EFD"/>
    <w:rsid w:val="00763F26"/>
    <w:rsid w:val="00764010"/>
    <w:rsid w:val="007641F0"/>
    <w:rsid w:val="00764552"/>
    <w:rsid w:val="007645D7"/>
    <w:rsid w:val="0076461E"/>
    <w:rsid w:val="007647A3"/>
    <w:rsid w:val="00764821"/>
    <w:rsid w:val="0076487A"/>
    <w:rsid w:val="00764A6D"/>
    <w:rsid w:val="00764AAC"/>
    <w:rsid w:val="00764B3B"/>
    <w:rsid w:val="00764BA0"/>
    <w:rsid w:val="00764C10"/>
    <w:rsid w:val="00764DA6"/>
    <w:rsid w:val="00764E00"/>
    <w:rsid w:val="00764FC3"/>
    <w:rsid w:val="00764FC6"/>
    <w:rsid w:val="00765022"/>
    <w:rsid w:val="0076511B"/>
    <w:rsid w:val="00765136"/>
    <w:rsid w:val="007651D8"/>
    <w:rsid w:val="007652C1"/>
    <w:rsid w:val="00765357"/>
    <w:rsid w:val="007653DB"/>
    <w:rsid w:val="007653FA"/>
    <w:rsid w:val="0076553B"/>
    <w:rsid w:val="0076560C"/>
    <w:rsid w:val="00765688"/>
    <w:rsid w:val="007656BF"/>
    <w:rsid w:val="0076571C"/>
    <w:rsid w:val="00765942"/>
    <w:rsid w:val="00765966"/>
    <w:rsid w:val="007660E4"/>
    <w:rsid w:val="007661BD"/>
    <w:rsid w:val="007661F6"/>
    <w:rsid w:val="00766353"/>
    <w:rsid w:val="007663A4"/>
    <w:rsid w:val="0076647C"/>
    <w:rsid w:val="007665DB"/>
    <w:rsid w:val="00766830"/>
    <w:rsid w:val="00766A87"/>
    <w:rsid w:val="00766AA7"/>
    <w:rsid w:val="00766AAE"/>
    <w:rsid w:val="00766BC1"/>
    <w:rsid w:val="00766C31"/>
    <w:rsid w:val="00766D23"/>
    <w:rsid w:val="00766D55"/>
    <w:rsid w:val="00766E8F"/>
    <w:rsid w:val="00767350"/>
    <w:rsid w:val="0076740C"/>
    <w:rsid w:val="0076748A"/>
    <w:rsid w:val="0076775C"/>
    <w:rsid w:val="007677A9"/>
    <w:rsid w:val="007677C9"/>
    <w:rsid w:val="00767847"/>
    <w:rsid w:val="007678B6"/>
    <w:rsid w:val="00767924"/>
    <w:rsid w:val="00767993"/>
    <w:rsid w:val="00767A01"/>
    <w:rsid w:val="00767AAB"/>
    <w:rsid w:val="00767B74"/>
    <w:rsid w:val="00770023"/>
    <w:rsid w:val="007700F6"/>
    <w:rsid w:val="0077021E"/>
    <w:rsid w:val="0077024F"/>
    <w:rsid w:val="0077027C"/>
    <w:rsid w:val="007702D7"/>
    <w:rsid w:val="007703C0"/>
    <w:rsid w:val="00770483"/>
    <w:rsid w:val="0077055C"/>
    <w:rsid w:val="00770726"/>
    <w:rsid w:val="00770A4F"/>
    <w:rsid w:val="00770A7F"/>
    <w:rsid w:val="00770AE2"/>
    <w:rsid w:val="00770C12"/>
    <w:rsid w:val="00770E61"/>
    <w:rsid w:val="00770EFC"/>
    <w:rsid w:val="00770FC0"/>
    <w:rsid w:val="00770FF9"/>
    <w:rsid w:val="00771150"/>
    <w:rsid w:val="007711D0"/>
    <w:rsid w:val="00771348"/>
    <w:rsid w:val="0077136B"/>
    <w:rsid w:val="00771532"/>
    <w:rsid w:val="00771683"/>
    <w:rsid w:val="007716E9"/>
    <w:rsid w:val="00771855"/>
    <w:rsid w:val="007718B9"/>
    <w:rsid w:val="00771AF1"/>
    <w:rsid w:val="00771B02"/>
    <w:rsid w:val="00771B7F"/>
    <w:rsid w:val="00771D62"/>
    <w:rsid w:val="00771DF5"/>
    <w:rsid w:val="00771E0F"/>
    <w:rsid w:val="00771E40"/>
    <w:rsid w:val="00771ED7"/>
    <w:rsid w:val="00771F36"/>
    <w:rsid w:val="00771FD9"/>
    <w:rsid w:val="007721FF"/>
    <w:rsid w:val="00772221"/>
    <w:rsid w:val="0077224F"/>
    <w:rsid w:val="0077226A"/>
    <w:rsid w:val="0077229D"/>
    <w:rsid w:val="007722F7"/>
    <w:rsid w:val="0077236A"/>
    <w:rsid w:val="0077239C"/>
    <w:rsid w:val="0077257C"/>
    <w:rsid w:val="007725B3"/>
    <w:rsid w:val="00772654"/>
    <w:rsid w:val="00772702"/>
    <w:rsid w:val="00772727"/>
    <w:rsid w:val="007727AD"/>
    <w:rsid w:val="007727F9"/>
    <w:rsid w:val="007729B1"/>
    <w:rsid w:val="007729EF"/>
    <w:rsid w:val="00772A0B"/>
    <w:rsid w:val="00772A48"/>
    <w:rsid w:val="00772AD9"/>
    <w:rsid w:val="00772B83"/>
    <w:rsid w:val="00772D1E"/>
    <w:rsid w:val="00772DA2"/>
    <w:rsid w:val="00772EE7"/>
    <w:rsid w:val="007730B5"/>
    <w:rsid w:val="0077312D"/>
    <w:rsid w:val="0077356E"/>
    <w:rsid w:val="007735B4"/>
    <w:rsid w:val="00773682"/>
    <w:rsid w:val="0077379A"/>
    <w:rsid w:val="0077387F"/>
    <w:rsid w:val="00773954"/>
    <w:rsid w:val="007739B9"/>
    <w:rsid w:val="00773A33"/>
    <w:rsid w:val="00773A76"/>
    <w:rsid w:val="00773B9D"/>
    <w:rsid w:val="00773D05"/>
    <w:rsid w:val="00773D43"/>
    <w:rsid w:val="00773DD9"/>
    <w:rsid w:val="00773E77"/>
    <w:rsid w:val="00773EF3"/>
    <w:rsid w:val="00773F4B"/>
    <w:rsid w:val="00773FC1"/>
    <w:rsid w:val="0077400D"/>
    <w:rsid w:val="0077408C"/>
    <w:rsid w:val="007740FF"/>
    <w:rsid w:val="00774148"/>
    <w:rsid w:val="007743D2"/>
    <w:rsid w:val="00774486"/>
    <w:rsid w:val="007744F5"/>
    <w:rsid w:val="00774515"/>
    <w:rsid w:val="00774624"/>
    <w:rsid w:val="0077471B"/>
    <w:rsid w:val="00774729"/>
    <w:rsid w:val="007747F6"/>
    <w:rsid w:val="0077482C"/>
    <w:rsid w:val="00774999"/>
    <w:rsid w:val="007749DA"/>
    <w:rsid w:val="00774A1B"/>
    <w:rsid w:val="00774D48"/>
    <w:rsid w:val="00774DFE"/>
    <w:rsid w:val="00774E11"/>
    <w:rsid w:val="00774F06"/>
    <w:rsid w:val="00774FF1"/>
    <w:rsid w:val="0077501C"/>
    <w:rsid w:val="00775107"/>
    <w:rsid w:val="0077513A"/>
    <w:rsid w:val="0077523E"/>
    <w:rsid w:val="0077527C"/>
    <w:rsid w:val="007752AA"/>
    <w:rsid w:val="0077542A"/>
    <w:rsid w:val="00775505"/>
    <w:rsid w:val="0077552A"/>
    <w:rsid w:val="0077560F"/>
    <w:rsid w:val="00775690"/>
    <w:rsid w:val="00775757"/>
    <w:rsid w:val="00775788"/>
    <w:rsid w:val="007757A3"/>
    <w:rsid w:val="00775818"/>
    <w:rsid w:val="00775828"/>
    <w:rsid w:val="007758DE"/>
    <w:rsid w:val="007759DC"/>
    <w:rsid w:val="007759F5"/>
    <w:rsid w:val="00775B43"/>
    <w:rsid w:val="00775CA0"/>
    <w:rsid w:val="00775CF5"/>
    <w:rsid w:val="00775D7B"/>
    <w:rsid w:val="00775DB1"/>
    <w:rsid w:val="00775E1A"/>
    <w:rsid w:val="00775E8E"/>
    <w:rsid w:val="00775FA0"/>
    <w:rsid w:val="0077627A"/>
    <w:rsid w:val="007762F6"/>
    <w:rsid w:val="0077635D"/>
    <w:rsid w:val="00776407"/>
    <w:rsid w:val="007764DD"/>
    <w:rsid w:val="0077652F"/>
    <w:rsid w:val="00776607"/>
    <w:rsid w:val="007766B1"/>
    <w:rsid w:val="0077675E"/>
    <w:rsid w:val="00776780"/>
    <w:rsid w:val="007767E6"/>
    <w:rsid w:val="00776826"/>
    <w:rsid w:val="00776B20"/>
    <w:rsid w:val="00776B53"/>
    <w:rsid w:val="00776DEF"/>
    <w:rsid w:val="00776E9A"/>
    <w:rsid w:val="007770E9"/>
    <w:rsid w:val="007771AF"/>
    <w:rsid w:val="00777210"/>
    <w:rsid w:val="0077722C"/>
    <w:rsid w:val="00777303"/>
    <w:rsid w:val="00777385"/>
    <w:rsid w:val="007774FE"/>
    <w:rsid w:val="00777501"/>
    <w:rsid w:val="00777529"/>
    <w:rsid w:val="0077754A"/>
    <w:rsid w:val="007775FC"/>
    <w:rsid w:val="007777A1"/>
    <w:rsid w:val="007777F4"/>
    <w:rsid w:val="007778E4"/>
    <w:rsid w:val="007779DC"/>
    <w:rsid w:val="007779F1"/>
    <w:rsid w:val="00777A4B"/>
    <w:rsid w:val="00777B2B"/>
    <w:rsid w:val="00777B66"/>
    <w:rsid w:val="00777CE4"/>
    <w:rsid w:val="00777D62"/>
    <w:rsid w:val="00777D82"/>
    <w:rsid w:val="00777DCD"/>
    <w:rsid w:val="00777F5E"/>
    <w:rsid w:val="007801C6"/>
    <w:rsid w:val="007801E0"/>
    <w:rsid w:val="0078037C"/>
    <w:rsid w:val="00780400"/>
    <w:rsid w:val="0078052B"/>
    <w:rsid w:val="00780713"/>
    <w:rsid w:val="00780862"/>
    <w:rsid w:val="007808E9"/>
    <w:rsid w:val="007809A3"/>
    <w:rsid w:val="007809F9"/>
    <w:rsid w:val="00780BC8"/>
    <w:rsid w:val="00780D3D"/>
    <w:rsid w:val="00780E2C"/>
    <w:rsid w:val="00780E41"/>
    <w:rsid w:val="007810B3"/>
    <w:rsid w:val="007810EC"/>
    <w:rsid w:val="00781451"/>
    <w:rsid w:val="007814B9"/>
    <w:rsid w:val="00781659"/>
    <w:rsid w:val="0078167F"/>
    <w:rsid w:val="00781725"/>
    <w:rsid w:val="007818AB"/>
    <w:rsid w:val="00781942"/>
    <w:rsid w:val="007819F4"/>
    <w:rsid w:val="00781AC4"/>
    <w:rsid w:val="00781B48"/>
    <w:rsid w:val="00781BE2"/>
    <w:rsid w:val="00781C66"/>
    <w:rsid w:val="00781CC2"/>
    <w:rsid w:val="00781E45"/>
    <w:rsid w:val="00781EFF"/>
    <w:rsid w:val="00781FF1"/>
    <w:rsid w:val="00782140"/>
    <w:rsid w:val="007821CA"/>
    <w:rsid w:val="007821DE"/>
    <w:rsid w:val="00782259"/>
    <w:rsid w:val="007822A0"/>
    <w:rsid w:val="007822D3"/>
    <w:rsid w:val="00782323"/>
    <w:rsid w:val="00782351"/>
    <w:rsid w:val="0078244F"/>
    <w:rsid w:val="0078268E"/>
    <w:rsid w:val="007826FA"/>
    <w:rsid w:val="00782734"/>
    <w:rsid w:val="0078274F"/>
    <w:rsid w:val="007828D9"/>
    <w:rsid w:val="00782ACE"/>
    <w:rsid w:val="00782BBD"/>
    <w:rsid w:val="00782C15"/>
    <w:rsid w:val="00782C47"/>
    <w:rsid w:val="00782C88"/>
    <w:rsid w:val="00782D4A"/>
    <w:rsid w:val="00782EF5"/>
    <w:rsid w:val="00782F28"/>
    <w:rsid w:val="00782F6E"/>
    <w:rsid w:val="00782FFB"/>
    <w:rsid w:val="00783017"/>
    <w:rsid w:val="00783109"/>
    <w:rsid w:val="00783218"/>
    <w:rsid w:val="00783349"/>
    <w:rsid w:val="007833DA"/>
    <w:rsid w:val="0078346E"/>
    <w:rsid w:val="00783483"/>
    <w:rsid w:val="007834C1"/>
    <w:rsid w:val="00783526"/>
    <w:rsid w:val="00783694"/>
    <w:rsid w:val="0078391F"/>
    <w:rsid w:val="00783BA1"/>
    <w:rsid w:val="00783BFD"/>
    <w:rsid w:val="00783C68"/>
    <w:rsid w:val="00783D5A"/>
    <w:rsid w:val="00783DA8"/>
    <w:rsid w:val="00783E26"/>
    <w:rsid w:val="00783F45"/>
    <w:rsid w:val="00784038"/>
    <w:rsid w:val="007841E5"/>
    <w:rsid w:val="00784269"/>
    <w:rsid w:val="00784349"/>
    <w:rsid w:val="0078434D"/>
    <w:rsid w:val="0078438C"/>
    <w:rsid w:val="007843F6"/>
    <w:rsid w:val="00784491"/>
    <w:rsid w:val="007844BD"/>
    <w:rsid w:val="00784538"/>
    <w:rsid w:val="007845B0"/>
    <w:rsid w:val="007845C5"/>
    <w:rsid w:val="00784782"/>
    <w:rsid w:val="00784908"/>
    <w:rsid w:val="0078491B"/>
    <w:rsid w:val="007849C7"/>
    <w:rsid w:val="007849FD"/>
    <w:rsid w:val="00784AC7"/>
    <w:rsid w:val="00784ACB"/>
    <w:rsid w:val="00784B37"/>
    <w:rsid w:val="00784C31"/>
    <w:rsid w:val="00784CA6"/>
    <w:rsid w:val="00784DB5"/>
    <w:rsid w:val="00784E22"/>
    <w:rsid w:val="00784EAE"/>
    <w:rsid w:val="00784F2B"/>
    <w:rsid w:val="00784FA8"/>
    <w:rsid w:val="007850F7"/>
    <w:rsid w:val="00785144"/>
    <w:rsid w:val="007852C5"/>
    <w:rsid w:val="0078538A"/>
    <w:rsid w:val="0078540A"/>
    <w:rsid w:val="007854D1"/>
    <w:rsid w:val="007856CD"/>
    <w:rsid w:val="00785A84"/>
    <w:rsid w:val="00785AFE"/>
    <w:rsid w:val="00785B2A"/>
    <w:rsid w:val="00785B81"/>
    <w:rsid w:val="00785C18"/>
    <w:rsid w:val="00785C43"/>
    <w:rsid w:val="00785D91"/>
    <w:rsid w:val="00785D99"/>
    <w:rsid w:val="00785FE3"/>
    <w:rsid w:val="00786036"/>
    <w:rsid w:val="0078618C"/>
    <w:rsid w:val="0078643F"/>
    <w:rsid w:val="0078646C"/>
    <w:rsid w:val="0078650B"/>
    <w:rsid w:val="00786577"/>
    <w:rsid w:val="00786580"/>
    <w:rsid w:val="00786612"/>
    <w:rsid w:val="007867A3"/>
    <w:rsid w:val="00786834"/>
    <w:rsid w:val="007868A8"/>
    <w:rsid w:val="00786B53"/>
    <w:rsid w:val="00786BA0"/>
    <w:rsid w:val="00786C29"/>
    <w:rsid w:val="00786D67"/>
    <w:rsid w:val="00786D69"/>
    <w:rsid w:val="00786E24"/>
    <w:rsid w:val="00786E37"/>
    <w:rsid w:val="00786EE5"/>
    <w:rsid w:val="00786F56"/>
    <w:rsid w:val="007870FD"/>
    <w:rsid w:val="007871E8"/>
    <w:rsid w:val="0078720D"/>
    <w:rsid w:val="0078727E"/>
    <w:rsid w:val="007872DB"/>
    <w:rsid w:val="00787553"/>
    <w:rsid w:val="007876B7"/>
    <w:rsid w:val="0078770C"/>
    <w:rsid w:val="007877DD"/>
    <w:rsid w:val="007878AE"/>
    <w:rsid w:val="007878E4"/>
    <w:rsid w:val="00787A2A"/>
    <w:rsid w:val="00787AE5"/>
    <w:rsid w:val="00787B17"/>
    <w:rsid w:val="00787BB8"/>
    <w:rsid w:val="00787D1C"/>
    <w:rsid w:val="00787D9B"/>
    <w:rsid w:val="00787DE5"/>
    <w:rsid w:val="00787DEE"/>
    <w:rsid w:val="00787E2C"/>
    <w:rsid w:val="00787E5E"/>
    <w:rsid w:val="00787F1E"/>
    <w:rsid w:val="00787FA6"/>
    <w:rsid w:val="00787FEB"/>
    <w:rsid w:val="0079008B"/>
    <w:rsid w:val="00790274"/>
    <w:rsid w:val="007903CA"/>
    <w:rsid w:val="0079051C"/>
    <w:rsid w:val="0079062B"/>
    <w:rsid w:val="00790662"/>
    <w:rsid w:val="00790A51"/>
    <w:rsid w:val="00790BF0"/>
    <w:rsid w:val="00790CC5"/>
    <w:rsid w:val="00790E65"/>
    <w:rsid w:val="00791259"/>
    <w:rsid w:val="007913B9"/>
    <w:rsid w:val="007913E3"/>
    <w:rsid w:val="00791415"/>
    <w:rsid w:val="0079145A"/>
    <w:rsid w:val="007915AF"/>
    <w:rsid w:val="007915E3"/>
    <w:rsid w:val="00791643"/>
    <w:rsid w:val="00791684"/>
    <w:rsid w:val="0079169C"/>
    <w:rsid w:val="007916B2"/>
    <w:rsid w:val="007916CF"/>
    <w:rsid w:val="00791837"/>
    <w:rsid w:val="007918D2"/>
    <w:rsid w:val="00791932"/>
    <w:rsid w:val="00791A84"/>
    <w:rsid w:val="00791AFE"/>
    <w:rsid w:val="00791B05"/>
    <w:rsid w:val="00791C70"/>
    <w:rsid w:val="00791C82"/>
    <w:rsid w:val="00791D11"/>
    <w:rsid w:val="00791F56"/>
    <w:rsid w:val="00792017"/>
    <w:rsid w:val="00792102"/>
    <w:rsid w:val="00792218"/>
    <w:rsid w:val="0079227C"/>
    <w:rsid w:val="00792372"/>
    <w:rsid w:val="007923C7"/>
    <w:rsid w:val="00792461"/>
    <w:rsid w:val="0079246C"/>
    <w:rsid w:val="007924BC"/>
    <w:rsid w:val="00792518"/>
    <w:rsid w:val="0079254F"/>
    <w:rsid w:val="0079267D"/>
    <w:rsid w:val="007926FD"/>
    <w:rsid w:val="0079287E"/>
    <w:rsid w:val="007928A1"/>
    <w:rsid w:val="00792A08"/>
    <w:rsid w:val="00792A10"/>
    <w:rsid w:val="00792B03"/>
    <w:rsid w:val="00792B33"/>
    <w:rsid w:val="00792BD2"/>
    <w:rsid w:val="00792BFE"/>
    <w:rsid w:val="00792E49"/>
    <w:rsid w:val="00792EC4"/>
    <w:rsid w:val="00792ED4"/>
    <w:rsid w:val="00792F09"/>
    <w:rsid w:val="00793048"/>
    <w:rsid w:val="0079304F"/>
    <w:rsid w:val="0079306A"/>
    <w:rsid w:val="0079306B"/>
    <w:rsid w:val="0079311D"/>
    <w:rsid w:val="0079329B"/>
    <w:rsid w:val="00793323"/>
    <w:rsid w:val="0079333A"/>
    <w:rsid w:val="0079333D"/>
    <w:rsid w:val="00793502"/>
    <w:rsid w:val="0079351B"/>
    <w:rsid w:val="007935DE"/>
    <w:rsid w:val="007936B7"/>
    <w:rsid w:val="00793775"/>
    <w:rsid w:val="007937BB"/>
    <w:rsid w:val="00793AE8"/>
    <w:rsid w:val="00793B8B"/>
    <w:rsid w:val="00793BC5"/>
    <w:rsid w:val="00793BDB"/>
    <w:rsid w:val="00793C32"/>
    <w:rsid w:val="00793C73"/>
    <w:rsid w:val="00793EDB"/>
    <w:rsid w:val="00793EFF"/>
    <w:rsid w:val="00793F72"/>
    <w:rsid w:val="00794008"/>
    <w:rsid w:val="0079403C"/>
    <w:rsid w:val="007941D9"/>
    <w:rsid w:val="0079421C"/>
    <w:rsid w:val="00794278"/>
    <w:rsid w:val="007942AF"/>
    <w:rsid w:val="007943BD"/>
    <w:rsid w:val="00794508"/>
    <w:rsid w:val="00794690"/>
    <w:rsid w:val="007946BB"/>
    <w:rsid w:val="007946C7"/>
    <w:rsid w:val="007949F6"/>
    <w:rsid w:val="00794B36"/>
    <w:rsid w:val="00794B49"/>
    <w:rsid w:val="00794B66"/>
    <w:rsid w:val="00794C4B"/>
    <w:rsid w:val="00794CB5"/>
    <w:rsid w:val="00794CD1"/>
    <w:rsid w:val="00794CEF"/>
    <w:rsid w:val="00794DEE"/>
    <w:rsid w:val="00794E39"/>
    <w:rsid w:val="00794F91"/>
    <w:rsid w:val="0079517D"/>
    <w:rsid w:val="007951B2"/>
    <w:rsid w:val="00795201"/>
    <w:rsid w:val="0079522B"/>
    <w:rsid w:val="007953DC"/>
    <w:rsid w:val="00795412"/>
    <w:rsid w:val="00795465"/>
    <w:rsid w:val="0079556A"/>
    <w:rsid w:val="0079565D"/>
    <w:rsid w:val="007958FF"/>
    <w:rsid w:val="00795929"/>
    <w:rsid w:val="00795948"/>
    <w:rsid w:val="00795970"/>
    <w:rsid w:val="007959CC"/>
    <w:rsid w:val="00795B27"/>
    <w:rsid w:val="00795BAC"/>
    <w:rsid w:val="00795C3E"/>
    <w:rsid w:val="00795D87"/>
    <w:rsid w:val="00795D9B"/>
    <w:rsid w:val="00795E99"/>
    <w:rsid w:val="007961F4"/>
    <w:rsid w:val="007961F6"/>
    <w:rsid w:val="00796276"/>
    <w:rsid w:val="007962AE"/>
    <w:rsid w:val="00796325"/>
    <w:rsid w:val="00796346"/>
    <w:rsid w:val="00796366"/>
    <w:rsid w:val="007963AB"/>
    <w:rsid w:val="0079655B"/>
    <w:rsid w:val="00796571"/>
    <w:rsid w:val="0079662E"/>
    <w:rsid w:val="00796710"/>
    <w:rsid w:val="00796804"/>
    <w:rsid w:val="00796809"/>
    <w:rsid w:val="00796A1D"/>
    <w:rsid w:val="00796E0E"/>
    <w:rsid w:val="00796F43"/>
    <w:rsid w:val="00797235"/>
    <w:rsid w:val="0079738A"/>
    <w:rsid w:val="00797635"/>
    <w:rsid w:val="007976D5"/>
    <w:rsid w:val="0079774A"/>
    <w:rsid w:val="00797901"/>
    <w:rsid w:val="00797A82"/>
    <w:rsid w:val="00797B46"/>
    <w:rsid w:val="00797B5B"/>
    <w:rsid w:val="00797C81"/>
    <w:rsid w:val="00797E9F"/>
    <w:rsid w:val="00797EE6"/>
    <w:rsid w:val="00797EF5"/>
    <w:rsid w:val="007A0039"/>
    <w:rsid w:val="007A00B5"/>
    <w:rsid w:val="007A01A5"/>
    <w:rsid w:val="007A0233"/>
    <w:rsid w:val="007A0305"/>
    <w:rsid w:val="007A051B"/>
    <w:rsid w:val="007A059B"/>
    <w:rsid w:val="007A05A7"/>
    <w:rsid w:val="007A06F1"/>
    <w:rsid w:val="007A0731"/>
    <w:rsid w:val="007A08EA"/>
    <w:rsid w:val="007A0A08"/>
    <w:rsid w:val="007A0A9A"/>
    <w:rsid w:val="007A0B11"/>
    <w:rsid w:val="007A0B32"/>
    <w:rsid w:val="007A0B90"/>
    <w:rsid w:val="007A0C84"/>
    <w:rsid w:val="007A0CD7"/>
    <w:rsid w:val="007A0DB5"/>
    <w:rsid w:val="007A0F11"/>
    <w:rsid w:val="007A103D"/>
    <w:rsid w:val="007A1147"/>
    <w:rsid w:val="007A130A"/>
    <w:rsid w:val="007A130C"/>
    <w:rsid w:val="007A135E"/>
    <w:rsid w:val="007A1379"/>
    <w:rsid w:val="007A1486"/>
    <w:rsid w:val="007A14FC"/>
    <w:rsid w:val="007A1515"/>
    <w:rsid w:val="007A1524"/>
    <w:rsid w:val="007A153E"/>
    <w:rsid w:val="007A1586"/>
    <w:rsid w:val="007A17A4"/>
    <w:rsid w:val="007A1804"/>
    <w:rsid w:val="007A1825"/>
    <w:rsid w:val="007A1A40"/>
    <w:rsid w:val="007A1AAD"/>
    <w:rsid w:val="007A1B2A"/>
    <w:rsid w:val="007A1C53"/>
    <w:rsid w:val="007A1D19"/>
    <w:rsid w:val="007A1F80"/>
    <w:rsid w:val="007A2170"/>
    <w:rsid w:val="007A22F7"/>
    <w:rsid w:val="007A23E1"/>
    <w:rsid w:val="007A2409"/>
    <w:rsid w:val="007A249D"/>
    <w:rsid w:val="007A25B5"/>
    <w:rsid w:val="007A25F0"/>
    <w:rsid w:val="007A26BF"/>
    <w:rsid w:val="007A26D6"/>
    <w:rsid w:val="007A281A"/>
    <w:rsid w:val="007A294E"/>
    <w:rsid w:val="007A2997"/>
    <w:rsid w:val="007A29A9"/>
    <w:rsid w:val="007A2AD2"/>
    <w:rsid w:val="007A2AFA"/>
    <w:rsid w:val="007A2C33"/>
    <w:rsid w:val="007A2EDF"/>
    <w:rsid w:val="007A2F8A"/>
    <w:rsid w:val="007A3044"/>
    <w:rsid w:val="007A313A"/>
    <w:rsid w:val="007A31AD"/>
    <w:rsid w:val="007A31D3"/>
    <w:rsid w:val="007A32A1"/>
    <w:rsid w:val="007A32BC"/>
    <w:rsid w:val="007A3423"/>
    <w:rsid w:val="007A3456"/>
    <w:rsid w:val="007A3458"/>
    <w:rsid w:val="007A347B"/>
    <w:rsid w:val="007A3549"/>
    <w:rsid w:val="007A3598"/>
    <w:rsid w:val="007A3695"/>
    <w:rsid w:val="007A36DD"/>
    <w:rsid w:val="007A37C7"/>
    <w:rsid w:val="007A3857"/>
    <w:rsid w:val="007A3910"/>
    <w:rsid w:val="007A39CB"/>
    <w:rsid w:val="007A3C16"/>
    <w:rsid w:val="007A3C18"/>
    <w:rsid w:val="007A3E35"/>
    <w:rsid w:val="007A3E70"/>
    <w:rsid w:val="007A3FFA"/>
    <w:rsid w:val="007A439A"/>
    <w:rsid w:val="007A43D8"/>
    <w:rsid w:val="007A450D"/>
    <w:rsid w:val="007A4682"/>
    <w:rsid w:val="007A4758"/>
    <w:rsid w:val="007A47E1"/>
    <w:rsid w:val="007A4822"/>
    <w:rsid w:val="007A49BF"/>
    <w:rsid w:val="007A49C3"/>
    <w:rsid w:val="007A4C36"/>
    <w:rsid w:val="007A4D2C"/>
    <w:rsid w:val="007A4D3A"/>
    <w:rsid w:val="007A4DB5"/>
    <w:rsid w:val="007A50E1"/>
    <w:rsid w:val="007A511F"/>
    <w:rsid w:val="007A51AD"/>
    <w:rsid w:val="007A5271"/>
    <w:rsid w:val="007A5457"/>
    <w:rsid w:val="007A545A"/>
    <w:rsid w:val="007A5599"/>
    <w:rsid w:val="007A5960"/>
    <w:rsid w:val="007A5962"/>
    <w:rsid w:val="007A59CA"/>
    <w:rsid w:val="007A59F4"/>
    <w:rsid w:val="007A5A57"/>
    <w:rsid w:val="007A5A95"/>
    <w:rsid w:val="007A5B0D"/>
    <w:rsid w:val="007A5BBF"/>
    <w:rsid w:val="007A5BED"/>
    <w:rsid w:val="007A5C68"/>
    <w:rsid w:val="007A5CB4"/>
    <w:rsid w:val="007A5CC0"/>
    <w:rsid w:val="007A5FC7"/>
    <w:rsid w:val="007A6071"/>
    <w:rsid w:val="007A614C"/>
    <w:rsid w:val="007A646F"/>
    <w:rsid w:val="007A64DA"/>
    <w:rsid w:val="007A6650"/>
    <w:rsid w:val="007A66E5"/>
    <w:rsid w:val="007A6702"/>
    <w:rsid w:val="007A675D"/>
    <w:rsid w:val="007A6A96"/>
    <w:rsid w:val="007A6B47"/>
    <w:rsid w:val="007A6C3D"/>
    <w:rsid w:val="007A6D2F"/>
    <w:rsid w:val="007A6E9D"/>
    <w:rsid w:val="007A6ED8"/>
    <w:rsid w:val="007A6EF6"/>
    <w:rsid w:val="007A6F04"/>
    <w:rsid w:val="007A6F5E"/>
    <w:rsid w:val="007A6F60"/>
    <w:rsid w:val="007A7053"/>
    <w:rsid w:val="007A71A5"/>
    <w:rsid w:val="007A7229"/>
    <w:rsid w:val="007A7232"/>
    <w:rsid w:val="007A7259"/>
    <w:rsid w:val="007A72BE"/>
    <w:rsid w:val="007A72C3"/>
    <w:rsid w:val="007A73AD"/>
    <w:rsid w:val="007A74C3"/>
    <w:rsid w:val="007A74DF"/>
    <w:rsid w:val="007A7763"/>
    <w:rsid w:val="007A781B"/>
    <w:rsid w:val="007A78A5"/>
    <w:rsid w:val="007A78A9"/>
    <w:rsid w:val="007A79D0"/>
    <w:rsid w:val="007A7BED"/>
    <w:rsid w:val="007A7C3E"/>
    <w:rsid w:val="007A7CDF"/>
    <w:rsid w:val="007A7CE7"/>
    <w:rsid w:val="007A7E4B"/>
    <w:rsid w:val="007A7EDF"/>
    <w:rsid w:val="007B0028"/>
    <w:rsid w:val="007B01D0"/>
    <w:rsid w:val="007B0275"/>
    <w:rsid w:val="007B0276"/>
    <w:rsid w:val="007B02B9"/>
    <w:rsid w:val="007B02DB"/>
    <w:rsid w:val="007B02EF"/>
    <w:rsid w:val="007B04A3"/>
    <w:rsid w:val="007B0519"/>
    <w:rsid w:val="007B0542"/>
    <w:rsid w:val="007B0676"/>
    <w:rsid w:val="007B0729"/>
    <w:rsid w:val="007B0955"/>
    <w:rsid w:val="007B0981"/>
    <w:rsid w:val="007B09B2"/>
    <w:rsid w:val="007B0A32"/>
    <w:rsid w:val="007B0B08"/>
    <w:rsid w:val="007B0B79"/>
    <w:rsid w:val="007B0C00"/>
    <w:rsid w:val="007B0F9C"/>
    <w:rsid w:val="007B1395"/>
    <w:rsid w:val="007B152D"/>
    <w:rsid w:val="007B1552"/>
    <w:rsid w:val="007B1556"/>
    <w:rsid w:val="007B172C"/>
    <w:rsid w:val="007B188A"/>
    <w:rsid w:val="007B1916"/>
    <w:rsid w:val="007B195D"/>
    <w:rsid w:val="007B1969"/>
    <w:rsid w:val="007B1B45"/>
    <w:rsid w:val="007B1B59"/>
    <w:rsid w:val="007B1B7B"/>
    <w:rsid w:val="007B1D44"/>
    <w:rsid w:val="007B1D91"/>
    <w:rsid w:val="007B1DD3"/>
    <w:rsid w:val="007B1E95"/>
    <w:rsid w:val="007B1F21"/>
    <w:rsid w:val="007B1FC4"/>
    <w:rsid w:val="007B201F"/>
    <w:rsid w:val="007B2271"/>
    <w:rsid w:val="007B22B3"/>
    <w:rsid w:val="007B23BE"/>
    <w:rsid w:val="007B23E8"/>
    <w:rsid w:val="007B2417"/>
    <w:rsid w:val="007B2571"/>
    <w:rsid w:val="007B258E"/>
    <w:rsid w:val="007B2749"/>
    <w:rsid w:val="007B2A5C"/>
    <w:rsid w:val="007B2B0A"/>
    <w:rsid w:val="007B2B8F"/>
    <w:rsid w:val="007B2C74"/>
    <w:rsid w:val="007B2CC0"/>
    <w:rsid w:val="007B2D15"/>
    <w:rsid w:val="007B2D6A"/>
    <w:rsid w:val="007B2EFC"/>
    <w:rsid w:val="007B2F11"/>
    <w:rsid w:val="007B31FD"/>
    <w:rsid w:val="007B3237"/>
    <w:rsid w:val="007B3359"/>
    <w:rsid w:val="007B3378"/>
    <w:rsid w:val="007B351D"/>
    <w:rsid w:val="007B35E8"/>
    <w:rsid w:val="007B365A"/>
    <w:rsid w:val="007B3765"/>
    <w:rsid w:val="007B3781"/>
    <w:rsid w:val="007B380F"/>
    <w:rsid w:val="007B382D"/>
    <w:rsid w:val="007B3AD1"/>
    <w:rsid w:val="007B3BA6"/>
    <w:rsid w:val="007B3BED"/>
    <w:rsid w:val="007B3C46"/>
    <w:rsid w:val="007B3DFE"/>
    <w:rsid w:val="007B3F63"/>
    <w:rsid w:val="007B403F"/>
    <w:rsid w:val="007B4077"/>
    <w:rsid w:val="007B40B7"/>
    <w:rsid w:val="007B40C3"/>
    <w:rsid w:val="007B4143"/>
    <w:rsid w:val="007B425B"/>
    <w:rsid w:val="007B433B"/>
    <w:rsid w:val="007B4386"/>
    <w:rsid w:val="007B4671"/>
    <w:rsid w:val="007B48C9"/>
    <w:rsid w:val="007B4B5C"/>
    <w:rsid w:val="007B4BDC"/>
    <w:rsid w:val="007B4BE1"/>
    <w:rsid w:val="007B4CBC"/>
    <w:rsid w:val="007B513B"/>
    <w:rsid w:val="007B51B5"/>
    <w:rsid w:val="007B520B"/>
    <w:rsid w:val="007B525F"/>
    <w:rsid w:val="007B5276"/>
    <w:rsid w:val="007B534F"/>
    <w:rsid w:val="007B5380"/>
    <w:rsid w:val="007B538C"/>
    <w:rsid w:val="007B5431"/>
    <w:rsid w:val="007B54E9"/>
    <w:rsid w:val="007B570F"/>
    <w:rsid w:val="007B575E"/>
    <w:rsid w:val="007B5784"/>
    <w:rsid w:val="007B57DB"/>
    <w:rsid w:val="007B587A"/>
    <w:rsid w:val="007B5895"/>
    <w:rsid w:val="007B5ABA"/>
    <w:rsid w:val="007B5AED"/>
    <w:rsid w:val="007B5B58"/>
    <w:rsid w:val="007B5C65"/>
    <w:rsid w:val="007B5EB2"/>
    <w:rsid w:val="007B5ED5"/>
    <w:rsid w:val="007B5F37"/>
    <w:rsid w:val="007B6039"/>
    <w:rsid w:val="007B603D"/>
    <w:rsid w:val="007B60DB"/>
    <w:rsid w:val="007B615A"/>
    <w:rsid w:val="007B61F4"/>
    <w:rsid w:val="007B657B"/>
    <w:rsid w:val="007B66A8"/>
    <w:rsid w:val="007B66CC"/>
    <w:rsid w:val="007B66E3"/>
    <w:rsid w:val="007B66FB"/>
    <w:rsid w:val="007B6766"/>
    <w:rsid w:val="007B6793"/>
    <w:rsid w:val="007B6977"/>
    <w:rsid w:val="007B6A5A"/>
    <w:rsid w:val="007B6AEA"/>
    <w:rsid w:val="007B6B84"/>
    <w:rsid w:val="007B6EF0"/>
    <w:rsid w:val="007B6EF9"/>
    <w:rsid w:val="007B6FC6"/>
    <w:rsid w:val="007B7160"/>
    <w:rsid w:val="007B717D"/>
    <w:rsid w:val="007B728B"/>
    <w:rsid w:val="007B72C9"/>
    <w:rsid w:val="007B7800"/>
    <w:rsid w:val="007B7849"/>
    <w:rsid w:val="007B78FA"/>
    <w:rsid w:val="007B797F"/>
    <w:rsid w:val="007B7AC4"/>
    <w:rsid w:val="007B7ACB"/>
    <w:rsid w:val="007B7BAD"/>
    <w:rsid w:val="007B7C9A"/>
    <w:rsid w:val="007B7D4D"/>
    <w:rsid w:val="007B7E57"/>
    <w:rsid w:val="007B7EA8"/>
    <w:rsid w:val="007B7F8D"/>
    <w:rsid w:val="007C000E"/>
    <w:rsid w:val="007C0136"/>
    <w:rsid w:val="007C0254"/>
    <w:rsid w:val="007C02F3"/>
    <w:rsid w:val="007C0372"/>
    <w:rsid w:val="007C0467"/>
    <w:rsid w:val="007C0530"/>
    <w:rsid w:val="007C05B2"/>
    <w:rsid w:val="007C05D2"/>
    <w:rsid w:val="007C0795"/>
    <w:rsid w:val="007C07F2"/>
    <w:rsid w:val="007C0976"/>
    <w:rsid w:val="007C0ABD"/>
    <w:rsid w:val="007C0AC2"/>
    <w:rsid w:val="007C0BDB"/>
    <w:rsid w:val="007C0DAA"/>
    <w:rsid w:val="007C0DE3"/>
    <w:rsid w:val="007C0E0E"/>
    <w:rsid w:val="007C0E82"/>
    <w:rsid w:val="007C0F01"/>
    <w:rsid w:val="007C0F14"/>
    <w:rsid w:val="007C0F62"/>
    <w:rsid w:val="007C0F92"/>
    <w:rsid w:val="007C0FDD"/>
    <w:rsid w:val="007C1169"/>
    <w:rsid w:val="007C1279"/>
    <w:rsid w:val="007C12EC"/>
    <w:rsid w:val="007C1326"/>
    <w:rsid w:val="007C13B2"/>
    <w:rsid w:val="007C1535"/>
    <w:rsid w:val="007C15C1"/>
    <w:rsid w:val="007C1676"/>
    <w:rsid w:val="007C16AB"/>
    <w:rsid w:val="007C17AC"/>
    <w:rsid w:val="007C1876"/>
    <w:rsid w:val="007C1915"/>
    <w:rsid w:val="007C1941"/>
    <w:rsid w:val="007C1E2A"/>
    <w:rsid w:val="007C1EB0"/>
    <w:rsid w:val="007C1F2C"/>
    <w:rsid w:val="007C2029"/>
    <w:rsid w:val="007C2249"/>
    <w:rsid w:val="007C2290"/>
    <w:rsid w:val="007C22CA"/>
    <w:rsid w:val="007C233D"/>
    <w:rsid w:val="007C234F"/>
    <w:rsid w:val="007C25EE"/>
    <w:rsid w:val="007C2737"/>
    <w:rsid w:val="007C2758"/>
    <w:rsid w:val="007C28B0"/>
    <w:rsid w:val="007C295B"/>
    <w:rsid w:val="007C298E"/>
    <w:rsid w:val="007C2997"/>
    <w:rsid w:val="007C29AC"/>
    <w:rsid w:val="007C29C6"/>
    <w:rsid w:val="007C2B26"/>
    <w:rsid w:val="007C2C64"/>
    <w:rsid w:val="007C2E1D"/>
    <w:rsid w:val="007C2E86"/>
    <w:rsid w:val="007C2F01"/>
    <w:rsid w:val="007C2FF0"/>
    <w:rsid w:val="007C3009"/>
    <w:rsid w:val="007C30F4"/>
    <w:rsid w:val="007C31AF"/>
    <w:rsid w:val="007C3267"/>
    <w:rsid w:val="007C333B"/>
    <w:rsid w:val="007C3396"/>
    <w:rsid w:val="007C3459"/>
    <w:rsid w:val="007C3482"/>
    <w:rsid w:val="007C35CF"/>
    <w:rsid w:val="007C363B"/>
    <w:rsid w:val="007C36E5"/>
    <w:rsid w:val="007C3726"/>
    <w:rsid w:val="007C38D3"/>
    <w:rsid w:val="007C38D5"/>
    <w:rsid w:val="007C3D81"/>
    <w:rsid w:val="007C3F33"/>
    <w:rsid w:val="007C3F4A"/>
    <w:rsid w:val="007C4040"/>
    <w:rsid w:val="007C43B1"/>
    <w:rsid w:val="007C440F"/>
    <w:rsid w:val="007C443A"/>
    <w:rsid w:val="007C44F6"/>
    <w:rsid w:val="007C45A1"/>
    <w:rsid w:val="007C45B8"/>
    <w:rsid w:val="007C4678"/>
    <w:rsid w:val="007C46EC"/>
    <w:rsid w:val="007C4755"/>
    <w:rsid w:val="007C484C"/>
    <w:rsid w:val="007C48AC"/>
    <w:rsid w:val="007C4A37"/>
    <w:rsid w:val="007C4BAE"/>
    <w:rsid w:val="007C4CBA"/>
    <w:rsid w:val="007C4EDA"/>
    <w:rsid w:val="007C4F5C"/>
    <w:rsid w:val="007C501A"/>
    <w:rsid w:val="007C50CB"/>
    <w:rsid w:val="007C5182"/>
    <w:rsid w:val="007C51C2"/>
    <w:rsid w:val="007C5341"/>
    <w:rsid w:val="007C535A"/>
    <w:rsid w:val="007C5488"/>
    <w:rsid w:val="007C55F7"/>
    <w:rsid w:val="007C5679"/>
    <w:rsid w:val="007C5801"/>
    <w:rsid w:val="007C588E"/>
    <w:rsid w:val="007C58E4"/>
    <w:rsid w:val="007C5C43"/>
    <w:rsid w:val="007C5D49"/>
    <w:rsid w:val="007C5D80"/>
    <w:rsid w:val="007C5F84"/>
    <w:rsid w:val="007C5FA0"/>
    <w:rsid w:val="007C60F6"/>
    <w:rsid w:val="007C6203"/>
    <w:rsid w:val="007C6204"/>
    <w:rsid w:val="007C6211"/>
    <w:rsid w:val="007C6215"/>
    <w:rsid w:val="007C6307"/>
    <w:rsid w:val="007C636C"/>
    <w:rsid w:val="007C6399"/>
    <w:rsid w:val="007C64AB"/>
    <w:rsid w:val="007C64C2"/>
    <w:rsid w:val="007C64CC"/>
    <w:rsid w:val="007C6599"/>
    <w:rsid w:val="007C698E"/>
    <w:rsid w:val="007C69B9"/>
    <w:rsid w:val="007C69E0"/>
    <w:rsid w:val="007C6BA5"/>
    <w:rsid w:val="007C6BB7"/>
    <w:rsid w:val="007C6D77"/>
    <w:rsid w:val="007C6E00"/>
    <w:rsid w:val="007C6E7E"/>
    <w:rsid w:val="007C6E90"/>
    <w:rsid w:val="007C6E93"/>
    <w:rsid w:val="007C6EA0"/>
    <w:rsid w:val="007C6FC6"/>
    <w:rsid w:val="007C7110"/>
    <w:rsid w:val="007C7177"/>
    <w:rsid w:val="007C71D6"/>
    <w:rsid w:val="007C74FF"/>
    <w:rsid w:val="007C765B"/>
    <w:rsid w:val="007C76FE"/>
    <w:rsid w:val="007C7783"/>
    <w:rsid w:val="007C78E7"/>
    <w:rsid w:val="007C7A91"/>
    <w:rsid w:val="007C7AD1"/>
    <w:rsid w:val="007C7CBD"/>
    <w:rsid w:val="007C7DAF"/>
    <w:rsid w:val="007C7ED9"/>
    <w:rsid w:val="007C7F2C"/>
    <w:rsid w:val="007D0263"/>
    <w:rsid w:val="007D0319"/>
    <w:rsid w:val="007D0483"/>
    <w:rsid w:val="007D049D"/>
    <w:rsid w:val="007D04D5"/>
    <w:rsid w:val="007D04E6"/>
    <w:rsid w:val="007D058D"/>
    <w:rsid w:val="007D0784"/>
    <w:rsid w:val="007D07BA"/>
    <w:rsid w:val="007D07CE"/>
    <w:rsid w:val="007D09B6"/>
    <w:rsid w:val="007D0AAC"/>
    <w:rsid w:val="007D0ADE"/>
    <w:rsid w:val="007D0AF7"/>
    <w:rsid w:val="007D0BC8"/>
    <w:rsid w:val="007D0D39"/>
    <w:rsid w:val="007D0D54"/>
    <w:rsid w:val="007D0FBB"/>
    <w:rsid w:val="007D0FC7"/>
    <w:rsid w:val="007D1009"/>
    <w:rsid w:val="007D1174"/>
    <w:rsid w:val="007D1249"/>
    <w:rsid w:val="007D1261"/>
    <w:rsid w:val="007D12CD"/>
    <w:rsid w:val="007D12FA"/>
    <w:rsid w:val="007D153D"/>
    <w:rsid w:val="007D15BE"/>
    <w:rsid w:val="007D1725"/>
    <w:rsid w:val="007D1761"/>
    <w:rsid w:val="007D19B8"/>
    <w:rsid w:val="007D1C02"/>
    <w:rsid w:val="007D1C92"/>
    <w:rsid w:val="007D1CE1"/>
    <w:rsid w:val="007D1D09"/>
    <w:rsid w:val="007D1EC2"/>
    <w:rsid w:val="007D1F4E"/>
    <w:rsid w:val="007D2043"/>
    <w:rsid w:val="007D2069"/>
    <w:rsid w:val="007D21BA"/>
    <w:rsid w:val="007D22D6"/>
    <w:rsid w:val="007D2310"/>
    <w:rsid w:val="007D23CE"/>
    <w:rsid w:val="007D25B3"/>
    <w:rsid w:val="007D25E3"/>
    <w:rsid w:val="007D2672"/>
    <w:rsid w:val="007D270C"/>
    <w:rsid w:val="007D2712"/>
    <w:rsid w:val="007D27B2"/>
    <w:rsid w:val="007D2831"/>
    <w:rsid w:val="007D28D5"/>
    <w:rsid w:val="007D291C"/>
    <w:rsid w:val="007D2A54"/>
    <w:rsid w:val="007D2AF2"/>
    <w:rsid w:val="007D2DE7"/>
    <w:rsid w:val="007D2E96"/>
    <w:rsid w:val="007D2E9D"/>
    <w:rsid w:val="007D2F79"/>
    <w:rsid w:val="007D2F8F"/>
    <w:rsid w:val="007D3214"/>
    <w:rsid w:val="007D324D"/>
    <w:rsid w:val="007D3383"/>
    <w:rsid w:val="007D3443"/>
    <w:rsid w:val="007D344B"/>
    <w:rsid w:val="007D34EA"/>
    <w:rsid w:val="007D352D"/>
    <w:rsid w:val="007D35ED"/>
    <w:rsid w:val="007D3661"/>
    <w:rsid w:val="007D3752"/>
    <w:rsid w:val="007D3851"/>
    <w:rsid w:val="007D396E"/>
    <w:rsid w:val="007D3AFF"/>
    <w:rsid w:val="007D3BB7"/>
    <w:rsid w:val="007D3BD8"/>
    <w:rsid w:val="007D3BED"/>
    <w:rsid w:val="007D3C56"/>
    <w:rsid w:val="007D3E4F"/>
    <w:rsid w:val="007D3EA8"/>
    <w:rsid w:val="007D3EF5"/>
    <w:rsid w:val="007D40D0"/>
    <w:rsid w:val="007D412C"/>
    <w:rsid w:val="007D436B"/>
    <w:rsid w:val="007D43D3"/>
    <w:rsid w:val="007D43FA"/>
    <w:rsid w:val="007D44D0"/>
    <w:rsid w:val="007D44FA"/>
    <w:rsid w:val="007D4608"/>
    <w:rsid w:val="007D4652"/>
    <w:rsid w:val="007D4786"/>
    <w:rsid w:val="007D4797"/>
    <w:rsid w:val="007D4A2D"/>
    <w:rsid w:val="007D4A58"/>
    <w:rsid w:val="007D4C4B"/>
    <w:rsid w:val="007D4C6C"/>
    <w:rsid w:val="007D4E56"/>
    <w:rsid w:val="007D4F2B"/>
    <w:rsid w:val="007D50B6"/>
    <w:rsid w:val="007D50E3"/>
    <w:rsid w:val="007D5241"/>
    <w:rsid w:val="007D52F5"/>
    <w:rsid w:val="007D555D"/>
    <w:rsid w:val="007D559B"/>
    <w:rsid w:val="007D55BF"/>
    <w:rsid w:val="007D5A00"/>
    <w:rsid w:val="007D5A99"/>
    <w:rsid w:val="007D5C3F"/>
    <w:rsid w:val="007D5CEC"/>
    <w:rsid w:val="007D5E06"/>
    <w:rsid w:val="007D5F4A"/>
    <w:rsid w:val="007D60B3"/>
    <w:rsid w:val="007D619B"/>
    <w:rsid w:val="007D61AA"/>
    <w:rsid w:val="007D620D"/>
    <w:rsid w:val="007D62CA"/>
    <w:rsid w:val="007D631F"/>
    <w:rsid w:val="007D63A2"/>
    <w:rsid w:val="007D6486"/>
    <w:rsid w:val="007D653B"/>
    <w:rsid w:val="007D65A6"/>
    <w:rsid w:val="007D6627"/>
    <w:rsid w:val="007D6661"/>
    <w:rsid w:val="007D66F4"/>
    <w:rsid w:val="007D6757"/>
    <w:rsid w:val="007D6825"/>
    <w:rsid w:val="007D683F"/>
    <w:rsid w:val="007D6912"/>
    <w:rsid w:val="007D6975"/>
    <w:rsid w:val="007D6C50"/>
    <w:rsid w:val="007D6C5E"/>
    <w:rsid w:val="007D701B"/>
    <w:rsid w:val="007D710A"/>
    <w:rsid w:val="007D7326"/>
    <w:rsid w:val="007D7377"/>
    <w:rsid w:val="007D741F"/>
    <w:rsid w:val="007D74DA"/>
    <w:rsid w:val="007D7655"/>
    <w:rsid w:val="007D7723"/>
    <w:rsid w:val="007D775C"/>
    <w:rsid w:val="007D7947"/>
    <w:rsid w:val="007D7C90"/>
    <w:rsid w:val="007D7F4F"/>
    <w:rsid w:val="007D7FA2"/>
    <w:rsid w:val="007E004B"/>
    <w:rsid w:val="007E0098"/>
    <w:rsid w:val="007E0111"/>
    <w:rsid w:val="007E0117"/>
    <w:rsid w:val="007E0122"/>
    <w:rsid w:val="007E01CF"/>
    <w:rsid w:val="007E02C2"/>
    <w:rsid w:val="007E0598"/>
    <w:rsid w:val="007E0638"/>
    <w:rsid w:val="007E064E"/>
    <w:rsid w:val="007E06C8"/>
    <w:rsid w:val="007E06EC"/>
    <w:rsid w:val="007E0769"/>
    <w:rsid w:val="007E07E3"/>
    <w:rsid w:val="007E086D"/>
    <w:rsid w:val="007E0966"/>
    <w:rsid w:val="007E09EA"/>
    <w:rsid w:val="007E0B89"/>
    <w:rsid w:val="007E0C19"/>
    <w:rsid w:val="007E0D2B"/>
    <w:rsid w:val="007E0F75"/>
    <w:rsid w:val="007E0FBF"/>
    <w:rsid w:val="007E10F7"/>
    <w:rsid w:val="007E11CD"/>
    <w:rsid w:val="007E11E2"/>
    <w:rsid w:val="007E12C1"/>
    <w:rsid w:val="007E133C"/>
    <w:rsid w:val="007E1404"/>
    <w:rsid w:val="007E152C"/>
    <w:rsid w:val="007E1718"/>
    <w:rsid w:val="007E1747"/>
    <w:rsid w:val="007E1769"/>
    <w:rsid w:val="007E1813"/>
    <w:rsid w:val="007E184A"/>
    <w:rsid w:val="007E193B"/>
    <w:rsid w:val="007E19EB"/>
    <w:rsid w:val="007E1B3E"/>
    <w:rsid w:val="007E1B52"/>
    <w:rsid w:val="007E1BAB"/>
    <w:rsid w:val="007E1BB6"/>
    <w:rsid w:val="007E1C8C"/>
    <w:rsid w:val="007E1C8D"/>
    <w:rsid w:val="007E1CBE"/>
    <w:rsid w:val="007E1D5D"/>
    <w:rsid w:val="007E1E2A"/>
    <w:rsid w:val="007E1E73"/>
    <w:rsid w:val="007E1E96"/>
    <w:rsid w:val="007E1FEA"/>
    <w:rsid w:val="007E2068"/>
    <w:rsid w:val="007E20A0"/>
    <w:rsid w:val="007E2109"/>
    <w:rsid w:val="007E2156"/>
    <w:rsid w:val="007E228A"/>
    <w:rsid w:val="007E252E"/>
    <w:rsid w:val="007E258B"/>
    <w:rsid w:val="007E25BD"/>
    <w:rsid w:val="007E2820"/>
    <w:rsid w:val="007E28B3"/>
    <w:rsid w:val="007E290B"/>
    <w:rsid w:val="007E29CA"/>
    <w:rsid w:val="007E2B0C"/>
    <w:rsid w:val="007E2C52"/>
    <w:rsid w:val="007E2D04"/>
    <w:rsid w:val="007E2E39"/>
    <w:rsid w:val="007E307D"/>
    <w:rsid w:val="007E3114"/>
    <w:rsid w:val="007E315F"/>
    <w:rsid w:val="007E326C"/>
    <w:rsid w:val="007E3291"/>
    <w:rsid w:val="007E33E8"/>
    <w:rsid w:val="007E341B"/>
    <w:rsid w:val="007E364B"/>
    <w:rsid w:val="007E3684"/>
    <w:rsid w:val="007E373F"/>
    <w:rsid w:val="007E3839"/>
    <w:rsid w:val="007E386A"/>
    <w:rsid w:val="007E3914"/>
    <w:rsid w:val="007E3960"/>
    <w:rsid w:val="007E39E1"/>
    <w:rsid w:val="007E3A80"/>
    <w:rsid w:val="007E3C17"/>
    <w:rsid w:val="007E3C74"/>
    <w:rsid w:val="007E4261"/>
    <w:rsid w:val="007E42D4"/>
    <w:rsid w:val="007E42FA"/>
    <w:rsid w:val="007E4566"/>
    <w:rsid w:val="007E462E"/>
    <w:rsid w:val="007E4702"/>
    <w:rsid w:val="007E4889"/>
    <w:rsid w:val="007E48C4"/>
    <w:rsid w:val="007E48C5"/>
    <w:rsid w:val="007E4942"/>
    <w:rsid w:val="007E4A50"/>
    <w:rsid w:val="007E4CCB"/>
    <w:rsid w:val="007E4D94"/>
    <w:rsid w:val="007E4E54"/>
    <w:rsid w:val="007E4E60"/>
    <w:rsid w:val="007E4E61"/>
    <w:rsid w:val="007E505F"/>
    <w:rsid w:val="007E509A"/>
    <w:rsid w:val="007E509E"/>
    <w:rsid w:val="007E5374"/>
    <w:rsid w:val="007E55B6"/>
    <w:rsid w:val="007E55C2"/>
    <w:rsid w:val="007E5734"/>
    <w:rsid w:val="007E5747"/>
    <w:rsid w:val="007E5793"/>
    <w:rsid w:val="007E580C"/>
    <w:rsid w:val="007E581D"/>
    <w:rsid w:val="007E58C1"/>
    <w:rsid w:val="007E5BC2"/>
    <w:rsid w:val="007E5D20"/>
    <w:rsid w:val="007E5D5E"/>
    <w:rsid w:val="007E5E0A"/>
    <w:rsid w:val="007E5E33"/>
    <w:rsid w:val="007E5FCA"/>
    <w:rsid w:val="007E60D3"/>
    <w:rsid w:val="007E6180"/>
    <w:rsid w:val="007E61C7"/>
    <w:rsid w:val="007E6213"/>
    <w:rsid w:val="007E6231"/>
    <w:rsid w:val="007E628B"/>
    <w:rsid w:val="007E62E3"/>
    <w:rsid w:val="007E6342"/>
    <w:rsid w:val="007E6354"/>
    <w:rsid w:val="007E6384"/>
    <w:rsid w:val="007E639D"/>
    <w:rsid w:val="007E64AD"/>
    <w:rsid w:val="007E65A7"/>
    <w:rsid w:val="007E6627"/>
    <w:rsid w:val="007E689D"/>
    <w:rsid w:val="007E68E4"/>
    <w:rsid w:val="007E68F8"/>
    <w:rsid w:val="007E6A92"/>
    <w:rsid w:val="007E6B43"/>
    <w:rsid w:val="007E6B81"/>
    <w:rsid w:val="007E6B86"/>
    <w:rsid w:val="007E6BCA"/>
    <w:rsid w:val="007E6C5E"/>
    <w:rsid w:val="007E6C75"/>
    <w:rsid w:val="007E6D4B"/>
    <w:rsid w:val="007E6D87"/>
    <w:rsid w:val="007E6E06"/>
    <w:rsid w:val="007E6E48"/>
    <w:rsid w:val="007E6E62"/>
    <w:rsid w:val="007E6EB5"/>
    <w:rsid w:val="007E6FD4"/>
    <w:rsid w:val="007E6FEB"/>
    <w:rsid w:val="007E7164"/>
    <w:rsid w:val="007E71F3"/>
    <w:rsid w:val="007E7299"/>
    <w:rsid w:val="007E72C8"/>
    <w:rsid w:val="007E733A"/>
    <w:rsid w:val="007E7548"/>
    <w:rsid w:val="007E77C9"/>
    <w:rsid w:val="007E77CA"/>
    <w:rsid w:val="007E796A"/>
    <w:rsid w:val="007E79C1"/>
    <w:rsid w:val="007E7B84"/>
    <w:rsid w:val="007E7CC7"/>
    <w:rsid w:val="007E7D0B"/>
    <w:rsid w:val="007E7EB8"/>
    <w:rsid w:val="007E7F9F"/>
    <w:rsid w:val="007F00B4"/>
    <w:rsid w:val="007F0114"/>
    <w:rsid w:val="007F016B"/>
    <w:rsid w:val="007F01C0"/>
    <w:rsid w:val="007F0319"/>
    <w:rsid w:val="007F0436"/>
    <w:rsid w:val="007F0470"/>
    <w:rsid w:val="007F0649"/>
    <w:rsid w:val="007F068C"/>
    <w:rsid w:val="007F06CA"/>
    <w:rsid w:val="007F07F0"/>
    <w:rsid w:val="007F088A"/>
    <w:rsid w:val="007F08BF"/>
    <w:rsid w:val="007F0994"/>
    <w:rsid w:val="007F0AA9"/>
    <w:rsid w:val="007F0B08"/>
    <w:rsid w:val="007F0BF0"/>
    <w:rsid w:val="007F0C3C"/>
    <w:rsid w:val="007F0D80"/>
    <w:rsid w:val="007F0D97"/>
    <w:rsid w:val="007F0E08"/>
    <w:rsid w:val="007F0E3C"/>
    <w:rsid w:val="007F0E97"/>
    <w:rsid w:val="007F0EBE"/>
    <w:rsid w:val="007F0F8F"/>
    <w:rsid w:val="007F10D9"/>
    <w:rsid w:val="007F113D"/>
    <w:rsid w:val="007F1361"/>
    <w:rsid w:val="007F14A1"/>
    <w:rsid w:val="007F14FF"/>
    <w:rsid w:val="007F1663"/>
    <w:rsid w:val="007F177A"/>
    <w:rsid w:val="007F1899"/>
    <w:rsid w:val="007F195D"/>
    <w:rsid w:val="007F19D0"/>
    <w:rsid w:val="007F1B54"/>
    <w:rsid w:val="007F1B57"/>
    <w:rsid w:val="007F1BAC"/>
    <w:rsid w:val="007F1CEF"/>
    <w:rsid w:val="007F1DF8"/>
    <w:rsid w:val="007F1F05"/>
    <w:rsid w:val="007F1FB6"/>
    <w:rsid w:val="007F1FF6"/>
    <w:rsid w:val="007F2043"/>
    <w:rsid w:val="007F212E"/>
    <w:rsid w:val="007F2163"/>
    <w:rsid w:val="007F2183"/>
    <w:rsid w:val="007F21FB"/>
    <w:rsid w:val="007F2392"/>
    <w:rsid w:val="007F242F"/>
    <w:rsid w:val="007F24C6"/>
    <w:rsid w:val="007F24D0"/>
    <w:rsid w:val="007F2558"/>
    <w:rsid w:val="007F2666"/>
    <w:rsid w:val="007F274C"/>
    <w:rsid w:val="007F2965"/>
    <w:rsid w:val="007F29EF"/>
    <w:rsid w:val="007F2A00"/>
    <w:rsid w:val="007F2AE5"/>
    <w:rsid w:val="007F2DBF"/>
    <w:rsid w:val="007F2E85"/>
    <w:rsid w:val="007F3135"/>
    <w:rsid w:val="007F31C0"/>
    <w:rsid w:val="007F31FD"/>
    <w:rsid w:val="007F32A5"/>
    <w:rsid w:val="007F32AA"/>
    <w:rsid w:val="007F3309"/>
    <w:rsid w:val="007F33A3"/>
    <w:rsid w:val="007F3425"/>
    <w:rsid w:val="007F34D8"/>
    <w:rsid w:val="007F3672"/>
    <w:rsid w:val="007F37CD"/>
    <w:rsid w:val="007F37FC"/>
    <w:rsid w:val="007F387C"/>
    <w:rsid w:val="007F3A47"/>
    <w:rsid w:val="007F3B24"/>
    <w:rsid w:val="007F3E5C"/>
    <w:rsid w:val="007F3EAC"/>
    <w:rsid w:val="007F3EFF"/>
    <w:rsid w:val="007F3F7C"/>
    <w:rsid w:val="007F447E"/>
    <w:rsid w:val="007F4582"/>
    <w:rsid w:val="007F475A"/>
    <w:rsid w:val="007F483B"/>
    <w:rsid w:val="007F4841"/>
    <w:rsid w:val="007F4855"/>
    <w:rsid w:val="007F4A08"/>
    <w:rsid w:val="007F4AED"/>
    <w:rsid w:val="007F4AFA"/>
    <w:rsid w:val="007F4C52"/>
    <w:rsid w:val="007F4C5D"/>
    <w:rsid w:val="007F4DBD"/>
    <w:rsid w:val="007F4E18"/>
    <w:rsid w:val="007F4F62"/>
    <w:rsid w:val="007F512C"/>
    <w:rsid w:val="007F51B5"/>
    <w:rsid w:val="007F525B"/>
    <w:rsid w:val="007F52C8"/>
    <w:rsid w:val="007F530C"/>
    <w:rsid w:val="007F53F7"/>
    <w:rsid w:val="007F5436"/>
    <w:rsid w:val="007F54AB"/>
    <w:rsid w:val="007F5540"/>
    <w:rsid w:val="007F562B"/>
    <w:rsid w:val="007F5657"/>
    <w:rsid w:val="007F577E"/>
    <w:rsid w:val="007F57AB"/>
    <w:rsid w:val="007F57F1"/>
    <w:rsid w:val="007F5894"/>
    <w:rsid w:val="007F5A20"/>
    <w:rsid w:val="007F5A4C"/>
    <w:rsid w:val="007F5A99"/>
    <w:rsid w:val="007F5B43"/>
    <w:rsid w:val="007F5C20"/>
    <w:rsid w:val="007F5C68"/>
    <w:rsid w:val="007F5D7E"/>
    <w:rsid w:val="007F5E3B"/>
    <w:rsid w:val="007F5FE7"/>
    <w:rsid w:val="007F5FEC"/>
    <w:rsid w:val="007F5FF4"/>
    <w:rsid w:val="007F5FFA"/>
    <w:rsid w:val="007F603E"/>
    <w:rsid w:val="007F614D"/>
    <w:rsid w:val="007F64CA"/>
    <w:rsid w:val="007F657A"/>
    <w:rsid w:val="007F65B6"/>
    <w:rsid w:val="007F674F"/>
    <w:rsid w:val="007F6750"/>
    <w:rsid w:val="007F67F7"/>
    <w:rsid w:val="007F69C6"/>
    <w:rsid w:val="007F69EB"/>
    <w:rsid w:val="007F6A25"/>
    <w:rsid w:val="007F6B7D"/>
    <w:rsid w:val="007F6BFC"/>
    <w:rsid w:val="007F6C0B"/>
    <w:rsid w:val="007F6C31"/>
    <w:rsid w:val="007F6CA6"/>
    <w:rsid w:val="007F6D2E"/>
    <w:rsid w:val="007F6DCB"/>
    <w:rsid w:val="007F6EDA"/>
    <w:rsid w:val="007F7083"/>
    <w:rsid w:val="007F70AD"/>
    <w:rsid w:val="007F7197"/>
    <w:rsid w:val="007F7269"/>
    <w:rsid w:val="007F730B"/>
    <w:rsid w:val="007F737D"/>
    <w:rsid w:val="007F73AF"/>
    <w:rsid w:val="007F7438"/>
    <w:rsid w:val="007F7659"/>
    <w:rsid w:val="007F7702"/>
    <w:rsid w:val="007F7731"/>
    <w:rsid w:val="007F7771"/>
    <w:rsid w:val="007F7925"/>
    <w:rsid w:val="007F7B16"/>
    <w:rsid w:val="007F7BCC"/>
    <w:rsid w:val="007F7C79"/>
    <w:rsid w:val="007F7CA7"/>
    <w:rsid w:val="007F7D49"/>
    <w:rsid w:val="007F7EA3"/>
    <w:rsid w:val="007F7EFA"/>
    <w:rsid w:val="00800038"/>
    <w:rsid w:val="00800141"/>
    <w:rsid w:val="00800346"/>
    <w:rsid w:val="008003B5"/>
    <w:rsid w:val="008003D6"/>
    <w:rsid w:val="0080044B"/>
    <w:rsid w:val="008005B8"/>
    <w:rsid w:val="008005D9"/>
    <w:rsid w:val="0080060A"/>
    <w:rsid w:val="008007B5"/>
    <w:rsid w:val="008008F0"/>
    <w:rsid w:val="0080099B"/>
    <w:rsid w:val="008009A5"/>
    <w:rsid w:val="008009D5"/>
    <w:rsid w:val="00800C6B"/>
    <w:rsid w:val="00800D7F"/>
    <w:rsid w:val="00800DA9"/>
    <w:rsid w:val="00800FDA"/>
    <w:rsid w:val="00801199"/>
    <w:rsid w:val="00801421"/>
    <w:rsid w:val="0080143E"/>
    <w:rsid w:val="0080157D"/>
    <w:rsid w:val="00801628"/>
    <w:rsid w:val="0080186C"/>
    <w:rsid w:val="00801BD5"/>
    <w:rsid w:val="00801C05"/>
    <w:rsid w:val="00801D38"/>
    <w:rsid w:val="00801FE3"/>
    <w:rsid w:val="00802054"/>
    <w:rsid w:val="0080211B"/>
    <w:rsid w:val="008022EC"/>
    <w:rsid w:val="00802395"/>
    <w:rsid w:val="0080240A"/>
    <w:rsid w:val="00802470"/>
    <w:rsid w:val="008024DC"/>
    <w:rsid w:val="008024E8"/>
    <w:rsid w:val="008025C6"/>
    <w:rsid w:val="008027D6"/>
    <w:rsid w:val="008027EB"/>
    <w:rsid w:val="008028E2"/>
    <w:rsid w:val="00802900"/>
    <w:rsid w:val="00802983"/>
    <w:rsid w:val="00802A6B"/>
    <w:rsid w:val="00802A6D"/>
    <w:rsid w:val="00802AF5"/>
    <w:rsid w:val="00802B74"/>
    <w:rsid w:val="00802CBE"/>
    <w:rsid w:val="00802D6A"/>
    <w:rsid w:val="00802EA0"/>
    <w:rsid w:val="00802ECE"/>
    <w:rsid w:val="00802F2C"/>
    <w:rsid w:val="00802F45"/>
    <w:rsid w:val="00802FD6"/>
    <w:rsid w:val="00803050"/>
    <w:rsid w:val="0080307F"/>
    <w:rsid w:val="008030FE"/>
    <w:rsid w:val="00803397"/>
    <w:rsid w:val="008034A8"/>
    <w:rsid w:val="00803615"/>
    <w:rsid w:val="00803652"/>
    <w:rsid w:val="008036E3"/>
    <w:rsid w:val="008037B7"/>
    <w:rsid w:val="00803809"/>
    <w:rsid w:val="008038BD"/>
    <w:rsid w:val="008038DE"/>
    <w:rsid w:val="00803A09"/>
    <w:rsid w:val="00803A10"/>
    <w:rsid w:val="00803A11"/>
    <w:rsid w:val="00803ACF"/>
    <w:rsid w:val="00803B6B"/>
    <w:rsid w:val="00803BB9"/>
    <w:rsid w:val="00803BC7"/>
    <w:rsid w:val="00803DE9"/>
    <w:rsid w:val="00803F9F"/>
    <w:rsid w:val="00804182"/>
    <w:rsid w:val="008043DF"/>
    <w:rsid w:val="008043F0"/>
    <w:rsid w:val="008043FE"/>
    <w:rsid w:val="0080445B"/>
    <w:rsid w:val="00804473"/>
    <w:rsid w:val="008044E8"/>
    <w:rsid w:val="0080452A"/>
    <w:rsid w:val="00804915"/>
    <w:rsid w:val="00804949"/>
    <w:rsid w:val="008049E6"/>
    <w:rsid w:val="00804B56"/>
    <w:rsid w:val="00804CE5"/>
    <w:rsid w:val="00804E9E"/>
    <w:rsid w:val="00804EDD"/>
    <w:rsid w:val="00804F49"/>
    <w:rsid w:val="00805281"/>
    <w:rsid w:val="0080539F"/>
    <w:rsid w:val="008053D6"/>
    <w:rsid w:val="0080555C"/>
    <w:rsid w:val="008055BF"/>
    <w:rsid w:val="00805620"/>
    <w:rsid w:val="008057D5"/>
    <w:rsid w:val="008057E4"/>
    <w:rsid w:val="00805811"/>
    <w:rsid w:val="00805966"/>
    <w:rsid w:val="008059C9"/>
    <w:rsid w:val="00805A31"/>
    <w:rsid w:val="00805AA6"/>
    <w:rsid w:val="00805C68"/>
    <w:rsid w:val="00805CF8"/>
    <w:rsid w:val="00805D25"/>
    <w:rsid w:val="008060D3"/>
    <w:rsid w:val="008061BE"/>
    <w:rsid w:val="00806264"/>
    <w:rsid w:val="0080628F"/>
    <w:rsid w:val="00806428"/>
    <w:rsid w:val="008064B0"/>
    <w:rsid w:val="008064FB"/>
    <w:rsid w:val="00806519"/>
    <w:rsid w:val="00806609"/>
    <w:rsid w:val="00806722"/>
    <w:rsid w:val="008067D4"/>
    <w:rsid w:val="0080687E"/>
    <w:rsid w:val="0080693E"/>
    <w:rsid w:val="00806968"/>
    <w:rsid w:val="00806A00"/>
    <w:rsid w:val="00806A2B"/>
    <w:rsid w:val="00806A50"/>
    <w:rsid w:val="00806AA8"/>
    <w:rsid w:val="00806B8C"/>
    <w:rsid w:val="00806BA6"/>
    <w:rsid w:val="00806E38"/>
    <w:rsid w:val="00806F9F"/>
    <w:rsid w:val="00807052"/>
    <w:rsid w:val="00807192"/>
    <w:rsid w:val="008073C0"/>
    <w:rsid w:val="00807434"/>
    <w:rsid w:val="00807462"/>
    <w:rsid w:val="0080750C"/>
    <w:rsid w:val="008076A4"/>
    <w:rsid w:val="008076DF"/>
    <w:rsid w:val="0080770F"/>
    <w:rsid w:val="00807721"/>
    <w:rsid w:val="00807969"/>
    <w:rsid w:val="00807A22"/>
    <w:rsid w:val="00807B0E"/>
    <w:rsid w:val="00807C1E"/>
    <w:rsid w:val="00807EEE"/>
    <w:rsid w:val="00807F02"/>
    <w:rsid w:val="0081026B"/>
    <w:rsid w:val="008103DD"/>
    <w:rsid w:val="00810557"/>
    <w:rsid w:val="00810572"/>
    <w:rsid w:val="008107C0"/>
    <w:rsid w:val="008109D8"/>
    <w:rsid w:val="00810A31"/>
    <w:rsid w:val="00810AD5"/>
    <w:rsid w:val="00810B6A"/>
    <w:rsid w:val="00810BF9"/>
    <w:rsid w:val="00810C68"/>
    <w:rsid w:val="00810CD4"/>
    <w:rsid w:val="00810D1C"/>
    <w:rsid w:val="00810D70"/>
    <w:rsid w:val="00810D79"/>
    <w:rsid w:val="00810E28"/>
    <w:rsid w:val="00810E66"/>
    <w:rsid w:val="00810E6E"/>
    <w:rsid w:val="00810FF3"/>
    <w:rsid w:val="00811089"/>
    <w:rsid w:val="008110A4"/>
    <w:rsid w:val="00811221"/>
    <w:rsid w:val="00811306"/>
    <w:rsid w:val="0081149D"/>
    <w:rsid w:val="0081163D"/>
    <w:rsid w:val="008116F7"/>
    <w:rsid w:val="008117D3"/>
    <w:rsid w:val="008117D4"/>
    <w:rsid w:val="008117F3"/>
    <w:rsid w:val="00811802"/>
    <w:rsid w:val="00811868"/>
    <w:rsid w:val="00811A10"/>
    <w:rsid w:val="00811B62"/>
    <w:rsid w:val="00811CDE"/>
    <w:rsid w:val="00811E4E"/>
    <w:rsid w:val="00811F3C"/>
    <w:rsid w:val="008120D8"/>
    <w:rsid w:val="00812184"/>
    <w:rsid w:val="008122FC"/>
    <w:rsid w:val="00812344"/>
    <w:rsid w:val="008125D2"/>
    <w:rsid w:val="0081261F"/>
    <w:rsid w:val="00812718"/>
    <w:rsid w:val="008127F2"/>
    <w:rsid w:val="008129C3"/>
    <w:rsid w:val="008129EB"/>
    <w:rsid w:val="00812A84"/>
    <w:rsid w:val="00812E15"/>
    <w:rsid w:val="00812F04"/>
    <w:rsid w:val="0081303F"/>
    <w:rsid w:val="0081360C"/>
    <w:rsid w:val="0081390C"/>
    <w:rsid w:val="00813A8B"/>
    <w:rsid w:val="00813B99"/>
    <w:rsid w:val="00813BDC"/>
    <w:rsid w:val="00813E7C"/>
    <w:rsid w:val="008140DA"/>
    <w:rsid w:val="008140EA"/>
    <w:rsid w:val="00814118"/>
    <w:rsid w:val="0081424E"/>
    <w:rsid w:val="00814666"/>
    <w:rsid w:val="0081471C"/>
    <w:rsid w:val="008147A2"/>
    <w:rsid w:val="00814A0C"/>
    <w:rsid w:val="00814A5F"/>
    <w:rsid w:val="00814AC0"/>
    <w:rsid w:val="00814B9F"/>
    <w:rsid w:val="00814C8B"/>
    <w:rsid w:val="00814D1A"/>
    <w:rsid w:val="00814DE8"/>
    <w:rsid w:val="008151D4"/>
    <w:rsid w:val="0081521D"/>
    <w:rsid w:val="008154F6"/>
    <w:rsid w:val="00815536"/>
    <w:rsid w:val="00815562"/>
    <w:rsid w:val="0081579F"/>
    <w:rsid w:val="0081586C"/>
    <w:rsid w:val="008158A4"/>
    <w:rsid w:val="0081594A"/>
    <w:rsid w:val="00815A78"/>
    <w:rsid w:val="00815A7F"/>
    <w:rsid w:val="00815B5B"/>
    <w:rsid w:val="00815B5F"/>
    <w:rsid w:val="00815BAF"/>
    <w:rsid w:val="00815CFE"/>
    <w:rsid w:val="00815E23"/>
    <w:rsid w:val="00815ECD"/>
    <w:rsid w:val="00815F0F"/>
    <w:rsid w:val="00816289"/>
    <w:rsid w:val="008162A5"/>
    <w:rsid w:val="00816477"/>
    <w:rsid w:val="0081654B"/>
    <w:rsid w:val="008165BB"/>
    <w:rsid w:val="008166FA"/>
    <w:rsid w:val="0081675D"/>
    <w:rsid w:val="008167A1"/>
    <w:rsid w:val="008168AF"/>
    <w:rsid w:val="00816A17"/>
    <w:rsid w:val="00816A4A"/>
    <w:rsid w:val="00816A7D"/>
    <w:rsid w:val="00816ACB"/>
    <w:rsid w:val="00816B10"/>
    <w:rsid w:val="00816B36"/>
    <w:rsid w:val="00816B89"/>
    <w:rsid w:val="00816C0E"/>
    <w:rsid w:val="00816C84"/>
    <w:rsid w:val="00816CB9"/>
    <w:rsid w:val="00816D0F"/>
    <w:rsid w:val="00816D33"/>
    <w:rsid w:val="00816E2E"/>
    <w:rsid w:val="00816EF4"/>
    <w:rsid w:val="00816F3B"/>
    <w:rsid w:val="00817130"/>
    <w:rsid w:val="008171C0"/>
    <w:rsid w:val="00817265"/>
    <w:rsid w:val="008172F6"/>
    <w:rsid w:val="00817427"/>
    <w:rsid w:val="0081762A"/>
    <w:rsid w:val="00817768"/>
    <w:rsid w:val="008177F5"/>
    <w:rsid w:val="0081785C"/>
    <w:rsid w:val="00817A22"/>
    <w:rsid w:val="00817A7E"/>
    <w:rsid w:val="00817A81"/>
    <w:rsid w:val="00817ADC"/>
    <w:rsid w:val="00817B74"/>
    <w:rsid w:val="00817C09"/>
    <w:rsid w:val="00817C86"/>
    <w:rsid w:val="00817CAC"/>
    <w:rsid w:val="00817CF0"/>
    <w:rsid w:val="00817D80"/>
    <w:rsid w:val="00817D84"/>
    <w:rsid w:val="00820090"/>
    <w:rsid w:val="00820129"/>
    <w:rsid w:val="00820173"/>
    <w:rsid w:val="008201D4"/>
    <w:rsid w:val="008201E2"/>
    <w:rsid w:val="0082021C"/>
    <w:rsid w:val="008202C7"/>
    <w:rsid w:val="008203A8"/>
    <w:rsid w:val="0082047C"/>
    <w:rsid w:val="0082058B"/>
    <w:rsid w:val="0082058D"/>
    <w:rsid w:val="0082062C"/>
    <w:rsid w:val="0082079C"/>
    <w:rsid w:val="008207A3"/>
    <w:rsid w:val="008207B5"/>
    <w:rsid w:val="008207C8"/>
    <w:rsid w:val="00820884"/>
    <w:rsid w:val="00820968"/>
    <w:rsid w:val="00820A0A"/>
    <w:rsid w:val="00820A7A"/>
    <w:rsid w:val="00820AEF"/>
    <w:rsid w:val="00820AFE"/>
    <w:rsid w:val="00820D8C"/>
    <w:rsid w:val="00820FFA"/>
    <w:rsid w:val="008211B4"/>
    <w:rsid w:val="0082153C"/>
    <w:rsid w:val="0082153F"/>
    <w:rsid w:val="00821635"/>
    <w:rsid w:val="0082175D"/>
    <w:rsid w:val="00821944"/>
    <w:rsid w:val="00821A2E"/>
    <w:rsid w:val="00821A88"/>
    <w:rsid w:val="00821BD8"/>
    <w:rsid w:val="00821CB6"/>
    <w:rsid w:val="00821D89"/>
    <w:rsid w:val="00821E60"/>
    <w:rsid w:val="0082208B"/>
    <w:rsid w:val="008220EC"/>
    <w:rsid w:val="008220F7"/>
    <w:rsid w:val="00822134"/>
    <w:rsid w:val="008222AE"/>
    <w:rsid w:val="008222EC"/>
    <w:rsid w:val="0082246B"/>
    <w:rsid w:val="008224CC"/>
    <w:rsid w:val="008226AB"/>
    <w:rsid w:val="00822705"/>
    <w:rsid w:val="008227E5"/>
    <w:rsid w:val="008227E9"/>
    <w:rsid w:val="00822836"/>
    <w:rsid w:val="008228A7"/>
    <w:rsid w:val="00822C26"/>
    <w:rsid w:val="00822D3C"/>
    <w:rsid w:val="00822D61"/>
    <w:rsid w:val="00822DC6"/>
    <w:rsid w:val="00822E12"/>
    <w:rsid w:val="00822FB7"/>
    <w:rsid w:val="00822FFA"/>
    <w:rsid w:val="008230B1"/>
    <w:rsid w:val="00823449"/>
    <w:rsid w:val="00823507"/>
    <w:rsid w:val="0082354C"/>
    <w:rsid w:val="0082355F"/>
    <w:rsid w:val="0082357A"/>
    <w:rsid w:val="00823760"/>
    <w:rsid w:val="0082378F"/>
    <w:rsid w:val="00823826"/>
    <w:rsid w:val="0082384C"/>
    <w:rsid w:val="008238D2"/>
    <w:rsid w:val="00823B1B"/>
    <w:rsid w:val="00823BC0"/>
    <w:rsid w:val="00823EA3"/>
    <w:rsid w:val="00824014"/>
    <w:rsid w:val="00824028"/>
    <w:rsid w:val="00824041"/>
    <w:rsid w:val="008240DD"/>
    <w:rsid w:val="00824154"/>
    <w:rsid w:val="008242F8"/>
    <w:rsid w:val="0082431C"/>
    <w:rsid w:val="008243A5"/>
    <w:rsid w:val="0082449D"/>
    <w:rsid w:val="008244B9"/>
    <w:rsid w:val="0082460A"/>
    <w:rsid w:val="008246E7"/>
    <w:rsid w:val="008247A9"/>
    <w:rsid w:val="0082485B"/>
    <w:rsid w:val="008249B0"/>
    <w:rsid w:val="00824A2D"/>
    <w:rsid w:val="00824B41"/>
    <w:rsid w:val="00824B96"/>
    <w:rsid w:val="00824BBD"/>
    <w:rsid w:val="00824BC9"/>
    <w:rsid w:val="00824D1F"/>
    <w:rsid w:val="00824DB2"/>
    <w:rsid w:val="00824DE2"/>
    <w:rsid w:val="00824E1F"/>
    <w:rsid w:val="00824E28"/>
    <w:rsid w:val="00824E75"/>
    <w:rsid w:val="008250C7"/>
    <w:rsid w:val="00825105"/>
    <w:rsid w:val="00825131"/>
    <w:rsid w:val="008251B1"/>
    <w:rsid w:val="00825219"/>
    <w:rsid w:val="00825292"/>
    <w:rsid w:val="0082530B"/>
    <w:rsid w:val="008253BE"/>
    <w:rsid w:val="008253FE"/>
    <w:rsid w:val="008254A2"/>
    <w:rsid w:val="008254FB"/>
    <w:rsid w:val="0082573E"/>
    <w:rsid w:val="008257CA"/>
    <w:rsid w:val="008257DA"/>
    <w:rsid w:val="008257FC"/>
    <w:rsid w:val="0082580F"/>
    <w:rsid w:val="00825A5F"/>
    <w:rsid w:val="00825B73"/>
    <w:rsid w:val="00825B78"/>
    <w:rsid w:val="00825C8F"/>
    <w:rsid w:val="00825DD7"/>
    <w:rsid w:val="00825E37"/>
    <w:rsid w:val="00825F49"/>
    <w:rsid w:val="008261F4"/>
    <w:rsid w:val="0082642F"/>
    <w:rsid w:val="008264E5"/>
    <w:rsid w:val="008266AD"/>
    <w:rsid w:val="008266D0"/>
    <w:rsid w:val="00826754"/>
    <w:rsid w:val="00826772"/>
    <w:rsid w:val="008267DA"/>
    <w:rsid w:val="008267E7"/>
    <w:rsid w:val="008268D5"/>
    <w:rsid w:val="00826934"/>
    <w:rsid w:val="008269B4"/>
    <w:rsid w:val="00826A29"/>
    <w:rsid w:val="00826B88"/>
    <w:rsid w:val="00826BC4"/>
    <w:rsid w:val="00826C17"/>
    <w:rsid w:val="00826CB1"/>
    <w:rsid w:val="00826D46"/>
    <w:rsid w:val="00826DC4"/>
    <w:rsid w:val="00826EAF"/>
    <w:rsid w:val="00826FB7"/>
    <w:rsid w:val="00827020"/>
    <w:rsid w:val="00827030"/>
    <w:rsid w:val="00827074"/>
    <w:rsid w:val="00827175"/>
    <w:rsid w:val="008271C1"/>
    <w:rsid w:val="00827204"/>
    <w:rsid w:val="00827268"/>
    <w:rsid w:val="0082731E"/>
    <w:rsid w:val="00827352"/>
    <w:rsid w:val="0082742D"/>
    <w:rsid w:val="008274FA"/>
    <w:rsid w:val="008274FF"/>
    <w:rsid w:val="0082768F"/>
    <w:rsid w:val="008276C1"/>
    <w:rsid w:val="008276C3"/>
    <w:rsid w:val="0082786D"/>
    <w:rsid w:val="008278A2"/>
    <w:rsid w:val="0082792D"/>
    <w:rsid w:val="008279D4"/>
    <w:rsid w:val="008279DE"/>
    <w:rsid w:val="00827A10"/>
    <w:rsid w:val="00827A3C"/>
    <w:rsid w:val="00827A3D"/>
    <w:rsid w:val="00827A5C"/>
    <w:rsid w:val="00827AA6"/>
    <w:rsid w:val="00827B40"/>
    <w:rsid w:val="00827B6C"/>
    <w:rsid w:val="00827BA9"/>
    <w:rsid w:val="00827C8E"/>
    <w:rsid w:val="00827DF2"/>
    <w:rsid w:val="00827DF5"/>
    <w:rsid w:val="00827E7A"/>
    <w:rsid w:val="00827F1B"/>
    <w:rsid w:val="00827F51"/>
    <w:rsid w:val="00827FC1"/>
    <w:rsid w:val="00830006"/>
    <w:rsid w:val="0083000A"/>
    <w:rsid w:val="00830048"/>
    <w:rsid w:val="00830205"/>
    <w:rsid w:val="00830369"/>
    <w:rsid w:val="008303CE"/>
    <w:rsid w:val="00830496"/>
    <w:rsid w:val="008304D3"/>
    <w:rsid w:val="00830533"/>
    <w:rsid w:val="0083066B"/>
    <w:rsid w:val="00830699"/>
    <w:rsid w:val="00830750"/>
    <w:rsid w:val="008307AF"/>
    <w:rsid w:val="008308ED"/>
    <w:rsid w:val="00830A49"/>
    <w:rsid w:val="00830B71"/>
    <w:rsid w:val="00830D58"/>
    <w:rsid w:val="00830E10"/>
    <w:rsid w:val="00830ED9"/>
    <w:rsid w:val="00830F8D"/>
    <w:rsid w:val="00830FC2"/>
    <w:rsid w:val="00830FC8"/>
    <w:rsid w:val="00831019"/>
    <w:rsid w:val="0083119B"/>
    <w:rsid w:val="008311D1"/>
    <w:rsid w:val="00831259"/>
    <w:rsid w:val="00831380"/>
    <w:rsid w:val="008313E1"/>
    <w:rsid w:val="00831458"/>
    <w:rsid w:val="008315BF"/>
    <w:rsid w:val="008316EF"/>
    <w:rsid w:val="008317EE"/>
    <w:rsid w:val="0083190B"/>
    <w:rsid w:val="00831A0B"/>
    <w:rsid w:val="00831C12"/>
    <w:rsid w:val="00831CF5"/>
    <w:rsid w:val="00831D44"/>
    <w:rsid w:val="00831D7C"/>
    <w:rsid w:val="00831DE9"/>
    <w:rsid w:val="00831E90"/>
    <w:rsid w:val="00831ED5"/>
    <w:rsid w:val="00831F5B"/>
    <w:rsid w:val="0083232F"/>
    <w:rsid w:val="008323F4"/>
    <w:rsid w:val="00832629"/>
    <w:rsid w:val="00832766"/>
    <w:rsid w:val="00832791"/>
    <w:rsid w:val="008328A8"/>
    <w:rsid w:val="00832AE2"/>
    <w:rsid w:val="00832B52"/>
    <w:rsid w:val="00832BCC"/>
    <w:rsid w:val="00832CBF"/>
    <w:rsid w:val="00832CE1"/>
    <w:rsid w:val="00832CF6"/>
    <w:rsid w:val="00832D23"/>
    <w:rsid w:val="00832E44"/>
    <w:rsid w:val="00832E7F"/>
    <w:rsid w:val="008330DE"/>
    <w:rsid w:val="00833142"/>
    <w:rsid w:val="00833185"/>
    <w:rsid w:val="008331D1"/>
    <w:rsid w:val="00833243"/>
    <w:rsid w:val="008332EA"/>
    <w:rsid w:val="00833308"/>
    <w:rsid w:val="008333C0"/>
    <w:rsid w:val="008333D3"/>
    <w:rsid w:val="008333FA"/>
    <w:rsid w:val="00833490"/>
    <w:rsid w:val="008337AD"/>
    <w:rsid w:val="0083381A"/>
    <w:rsid w:val="00833893"/>
    <w:rsid w:val="00833ACB"/>
    <w:rsid w:val="00833B46"/>
    <w:rsid w:val="00833B6D"/>
    <w:rsid w:val="00833B72"/>
    <w:rsid w:val="00833D3C"/>
    <w:rsid w:val="00833E40"/>
    <w:rsid w:val="00833E71"/>
    <w:rsid w:val="00833EAC"/>
    <w:rsid w:val="00833EE0"/>
    <w:rsid w:val="00833F88"/>
    <w:rsid w:val="00833F8C"/>
    <w:rsid w:val="008340C8"/>
    <w:rsid w:val="00834361"/>
    <w:rsid w:val="0083443F"/>
    <w:rsid w:val="0083447A"/>
    <w:rsid w:val="0083457A"/>
    <w:rsid w:val="008345D1"/>
    <w:rsid w:val="0083466F"/>
    <w:rsid w:val="00834694"/>
    <w:rsid w:val="008346EA"/>
    <w:rsid w:val="0083475C"/>
    <w:rsid w:val="00834813"/>
    <w:rsid w:val="008349F0"/>
    <w:rsid w:val="00834A10"/>
    <w:rsid w:val="00834A2D"/>
    <w:rsid w:val="00834A61"/>
    <w:rsid w:val="00834B04"/>
    <w:rsid w:val="00834B5A"/>
    <w:rsid w:val="00834B81"/>
    <w:rsid w:val="00834B84"/>
    <w:rsid w:val="00834BA4"/>
    <w:rsid w:val="00834C1A"/>
    <w:rsid w:val="00834C2A"/>
    <w:rsid w:val="00834C75"/>
    <w:rsid w:val="00834CB0"/>
    <w:rsid w:val="00834D6E"/>
    <w:rsid w:val="00834DDB"/>
    <w:rsid w:val="00834E21"/>
    <w:rsid w:val="00834E9E"/>
    <w:rsid w:val="00834F63"/>
    <w:rsid w:val="00834FFF"/>
    <w:rsid w:val="00835084"/>
    <w:rsid w:val="008350A8"/>
    <w:rsid w:val="00835169"/>
    <w:rsid w:val="008351B6"/>
    <w:rsid w:val="008351B8"/>
    <w:rsid w:val="00835402"/>
    <w:rsid w:val="008354FA"/>
    <w:rsid w:val="0083550D"/>
    <w:rsid w:val="008356AF"/>
    <w:rsid w:val="008357F1"/>
    <w:rsid w:val="00835B57"/>
    <w:rsid w:val="00835B6D"/>
    <w:rsid w:val="00835BF7"/>
    <w:rsid w:val="00835C2A"/>
    <w:rsid w:val="00835C4C"/>
    <w:rsid w:val="00835DE3"/>
    <w:rsid w:val="00835F0C"/>
    <w:rsid w:val="00835F9A"/>
    <w:rsid w:val="00836006"/>
    <w:rsid w:val="00836022"/>
    <w:rsid w:val="00836041"/>
    <w:rsid w:val="0083607D"/>
    <w:rsid w:val="008361AC"/>
    <w:rsid w:val="0083621F"/>
    <w:rsid w:val="0083627A"/>
    <w:rsid w:val="008362A3"/>
    <w:rsid w:val="00836309"/>
    <w:rsid w:val="0083630D"/>
    <w:rsid w:val="00836322"/>
    <w:rsid w:val="0083637C"/>
    <w:rsid w:val="00836694"/>
    <w:rsid w:val="008367C3"/>
    <w:rsid w:val="0083686F"/>
    <w:rsid w:val="0083687D"/>
    <w:rsid w:val="008369FE"/>
    <w:rsid w:val="00836A1A"/>
    <w:rsid w:val="00836A53"/>
    <w:rsid w:val="00836ACE"/>
    <w:rsid w:val="00836AF5"/>
    <w:rsid w:val="00836B01"/>
    <w:rsid w:val="00836CC9"/>
    <w:rsid w:val="00836E16"/>
    <w:rsid w:val="00836E6C"/>
    <w:rsid w:val="00836FD7"/>
    <w:rsid w:val="00837057"/>
    <w:rsid w:val="0083706D"/>
    <w:rsid w:val="00837266"/>
    <w:rsid w:val="008373B9"/>
    <w:rsid w:val="008373CD"/>
    <w:rsid w:val="0083764D"/>
    <w:rsid w:val="00837686"/>
    <w:rsid w:val="00837827"/>
    <w:rsid w:val="0083787F"/>
    <w:rsid w:val="008378A5"/>
    <w:rsid w:val="0083790E"/>
    <w:rsid w:val="0083794F"/>
    <w:rsid w:val="008379CC"/>
    <w:rsid w:val="008379E5"/>
    <w:rsid w:val="00837A80"/>
    <w:rsid w:val="00837AFE"/>
    <w:rsid w:val="00837B7B"/>
    <w:rsid w:val="00837B84"/>
    <w:rsid w:val="00837D2A"/>
    <w:rsid w:val="00837D74"/>
    <w:rsid w:val="00837E4D"/>
    <w:rsid w:val="00837EA1"/>
    <w:rsid w:val="00840005"/>
    <w:rsid w:val="00840044"/>
    <w:rsid w:val="00840065"/>
    <w:rsid w:val="008400DB"/>
    <w:rsid w:val="00840100"/>
    <w:rsid w:val="00840125"/>
    <w:rsid w:val="00840180"/>
    <w:rsid w:val="00840273"/>
    <w:rsid w:val="0084027C"/>
    <w:rsid w:val="008402CB"/>
    <w:rsid w:val="008403A2"/>
    <w:rsid w:val="008403B7"/>
    <w:rsid w:val="00840580"/>
    <w:rsid w:val="0084058A"/>
    <w:rsid w:val="0084080D"/>
    <w:rsid w:val="00840A82"/>
    <w:rsid w:val="00840C40"/>
    <w:rsid w:val="00840C92"/>
    <w:rsid w:val="00840CBF"/>
    <w:rsid w:val="00840CFF"/>
    <w:rsid w:val="00840DB3"/>
    <w:rsid w:val="00840DE8"/>
    <w:rsid w:val="00840E08"/>
    <w:rsid w:val="00840E10"/>
    <w:rsid w:val="00840E58"/>
    <w:rsid w:val="00840EA9"/>
    <w:rsid w:val="00840ED4"/>
    <w:rsid w:val="00840EFC"/>
    <w:rsid w:val="00840F90"/>
    <w:rsid w:val="0084101A"/>
    <w:rsid w:val="008411AC"/>
    <w:rsid w:val="008411F7"/>
    <w:rsid w:val="008417ED"/>
    <w:rsid w:val="00841837"/>
    <w:rsid w:val="00841892"/>
    <w:rsid w:val="00841ABF"/>
    <w:rsid w:val="00841BE7"/>
    <w:rsid w:val="00841C4B"/>
    <w:rsid w:val="00841CC1"/>
    <w:rsid w:val="00841DAC"/>
    <w:rsid w:val="00841DE2"/>
    <w:rsid w:val="00841EAD"/>
    <w:rsid w:val="0084206A"/>
    <w:rsid w:val="00842179"/>
    <w:rsid w:val="008422AB"/>
    <w:rsid w:val="008422BD"/>
    <w:rsid w:val="00842380"/>
    <w:rsid w:val="008423A9"/>
    <w:rsid w:val="0084297F"/>
    <w:rsid w:val="00842A7B"/>
    <w:rsid w:val="00842A98"/>
    <w:rsid w:val="00842AA2"/>
    <w:rsid w:val="00842C87"/>
    <w:rsid w:val="00842E71"/>
    <w:rsid w:val="00843226"/>
    <w:rsid w:val="008433D8"/>
    <w:rsid w:val="00843437"/>
    <w:rsid w:val="00843596"/>
    <w:rsid w:val="00843685"/>
    <w:rsid w:val="008436F0"/>
    <w:rsid w:val="008437D6"/>
    <w:rsid w:val="00843A50"/>
    <w:rsid w:val="00843A5D"/>
    <w:rsid w:val="00843AA2"/>
    <w:rsid w:val="00843AF5"/>
    <w:rsid w:val="00843B1D"/>
    <w:rsid w:val="00843C57"/>
    <w:rsid w:val="00843E30"/>
    <w:rsid w:val="00843E47"/>
    <w:rsid w:val="00843E48"/>
    <w:rsid w:val="00843E82"/>
    <w:rsid w:val="00843EDB"/>
    <w:rsid w:val="00843F22"/>
    <w:rsid w:val="00844117"/>
    <w:rsid w:val="008441EF"/>
    <w:rsid w:val="00844250"/>
    <w:rsid w:val="00844317"/>
    <w:rsid w:val="00844398"/>
    <w:rsid w:val="00844577"/>
    <w:rsid w:val="00844635"/>
    <w:rsid w:val="00844799"/>
    <w:rsid w:val="008447BE"/>
    <w:rsid w:val="008448FC"/>
    <w:rsid w:val="00844973"/>
    <w:rsid w:val="00844BBC"/>
    <w:rsid w:val="00844C24"/>
    <w:rsid w:val="00844CD6"/>
    <w:rsid w:val="00844D4B"/>
    <w:rsid w:val="00844DB6"/>
    <w:rsid w:val="00844E34"/>
    <w:rsid w:val="008450CD"/>
    <w:rsid w:val="008450F6"/>
    <w:rsid w:val="0084515C"/>
    <w:rsid w:val="0084520E"/>
    <w:rsid w:val="00845216"/>
    <w:rsid w:val="0084524B"/>
    <w:rsid w:val="008453B8"/>
    <w:rsid w:val="008454FF"/>
    <w:rsid w:val="008456AC"/>
    <w:rsid w:val="00845814"/>
    <w:rsid w:val="00845864"/>
    <w:rsid w:val="008458D8"/>
    <w:rsid w:val="0084591E"/>
    <w:rsid w:val="008459F8"/>
    <w:rsid w:val="00845A3B"/>
    <w:rsid w:val="00845AE0"/>
    <w:rsid w:val="00845B04"/>
    <w:rsid w:val="00845B07"/>
    <w:rsid w:val="00845C7E"/>
    <w:rsid w:val="00845CE5"/>
    <w:rsid w:val="00845D60"/>
    <w:rsid w:val="00845F71"/>
    <w:rsid w:val="00845FC2"/>
    <w:rsid w:val="00845FE3"/>
    <w:rsid w:val="0084609F"/>
    <w:rsid w:val="0084613D"/>
    <w:rsid w:val="00846144"/>
    <w:rsid w:val="008461AA"/>
    <w:rsid w:val="00846209"/>
    <w:rsid w:val="0084620E"/>
    <w:rsid w:val="008462D6"/>
    <w:rsid w:val="00846381"/>
    <w:rsid w:val="008465C0"/>
    <w:rsid w:val="00846704"/>
    <w:rsid w:val="0084676C"/>
    <w:rsid w:val="008467D7"/>
    <w:rsid w:val="00846805"/>
    <w:rsid w:val="00846846"/>
    <w:rsid w:val="008468EA"/>
    <w:rsid w:val="008468EB"/>
    <w:rsid w:val="00846994"/>
    <w:rsid w:val="008469FF"/>
    <w:rsid w:val="00846A68"/>
    <w:rsid w:val="00846B56"/>
    <w:rsid w:val="00846E37"/>
    <w:rsid w:val="00846F24"/>
    <w:rsid w:val="00846F32"/>
    <w:rsid w:val="00846F76"/>
    <w:rsid w:val="0084720B"/>
    <w:rsid w:val="008472AC"/>
    <w:rsid w:val="008473EC"/>
    <w:rsid w:val="0084746F"/>
    <w:rsid w:val="008474D7"/>
    <w:rsid w:val="00847548"/>
    <w:rsid w:val="00847623"/>
    <w:rsid w:val="0084769C"/>
    <w:rsid w:val="00847779"/>
    <w:rsid w:val="00847808"/>
    <w:rsid w:val="00847855"/>
    <w:rsid w:val="0084796F"/>
    <w:rsid w:val="00847A3D"/>
    <w:rsid w:val="00847B99"/>
    <w:rsid w:val="00847D7D"/>
    <w:rsid w:val="00847DA5"/>
    <w:rsid w:val="00847DD0"/>
    <w:rsid w:val="00847DDC"/>
    <w:rsid w:val="00847DEC"/>
    <w:rsid w:val="00847EC3"/>
    <w:rsid w:val="00847EE4"/>
    <w:rsid w:val="00847F91"/>
    <w:rsid w:val="00847FB2"/>
    <w:rsid w:val="00847FE5"/>
    <w:rsid w:val="0085001B"/>
    <w:rsid w:val="008500FE"/>
    <w:rsid w:val="00850199"/>
    <w:rsid w:val="00850451"/>
    <w:rsid w:val="00850661"/>
    <w:rsid w:val="00850860"/>
    <w:rsid w:val="0085086E"/>
    <w:rsid w:val="008509E6"/>
    <w:rsid w:val="00850A1D"/>
    <w:rsid w:val="00850AAB"/>
    <w:rsid w:val="00850AE9"/>
    <w:rsid w:val="00850B31"/>
    <w:rsid w:val="00850E3B"/>
    <w:rsid w:val="00850E6D"/>
    <w:rsid w:val="00850EC1"/>
    <w:rsid w:val="00850F4E"/>
    <w:rsid w:val="008510A8"/>
    <w:rsid w:val="00851126"/>
    <w:rsid w:val="00851153"/>
    <w:rsid w:val="008511E2"/>
    <w:rsid w:val="008512D3"/>
    <w:rsid w:val="0085140E"/>
    <w:rsid w:val="00851764"/>
    <w:rsid w:val="008519FD"/>
    <w:rsid w:val="00851A36"/>
    <w:rsid w:val="00851B1C"/>
    <w:rsid w:val="00851BAF"/>
    <w:rsid w:val="00851DA3"/>
    <w:rsid w:val="00851F7F"/>
    <w:rsid w:val="00852034"/>
    <w:rsid w:val="008521C9"/>
    <w:rsid w:val="0085227A"/>
    <w:rsid w:val="0085256D"/>
    <w:rsid w:val="0085263B"/>
    <w:rsid w:val="008527F2"/>
    <w:rsid w:val="00852852"/>
    <w:rsid w:val="00852A10"/>
    <w:rsid w:val="00852A24"/>
    <w:rsid w:val="00852A2A"/>
    <w:rsid w:val="00852AEF"/>
    <w:rsid w:val="00852FFA"/>
    <w:rsid w:val="00853027"/>
    <w:rsid w:val="00853086"/>
    <w:rsid w:val="00853111"/>
    <w:rsid w:val="008531B2"/>
    <w:rsid w:val="0085334A"/>
    <w:rsid w:val="008535A5"/>
    <w:rsid w:val="0085362D"/>
    <w:rsid w:val="00853659"/>
    <w:rsid w:val="0085374B"/>
    <w:rsid w:val="00853807"/>
    <w:rsid w:val="008538BD"/>
    <w:rsid w:val="0085394B"/>
    <w:rsid w:val="008539B1"/>
    <w:rsid w:val="00853BCF"/>
    <w:rsid w:val="00853CDE"/>
    <w:rsid w:val="00853D34"/>
    <w:rsid w:val="00853D92"/>
    <w:rsid w:val="00853E12"/>
    <w:rsid w:val="00853EF4"/>
    <w:rsid w:val="00853F1D"/>
    <w:rsid w:val="00853F9D"/>
    <w:rsid w:val="00854050"/>
    <w:rsid w:val="00854154"/>
    <w:rsid w:val="00854231"/>
    <w:rsid w:val="008542D5"/>
    <w:rsid w:val="0085451D"/>
    <w:rsid w:val="00854774"/>
    <w:rsid w:val="00854781"/>
    <w:rsid w:val="008547E8"/>
    <w:rsid w:val="008547F9"/>
    <w:rsid w:val="00854814"/>
    <w:rsid w:val="0085489A"/>
    <w:rsid w:val="00854983"/>
    <w:rsid w:val="00854AB2"/>
    <w:rsid w:val="00854BC1"/>
    <w:rsid w:val="00854C3A"/>
    <w:rsid w:val="00854CA9"/>
    <w:rsid w:val="00854CD5"/>
    <w:rsid w:val="00854CDD"/>
    <w:rsid w:val="00854DBA"/>
    <w:rsid w:val="00854E6A"/>
    <w:rsid w:val="00854EB3"/>
    <w:rsid w:val="0085500C"/>
    <w:rsid w:val="0085501D"/>
    <w:rsid w:val="0085503C"/>
    <w:rsid w:val="0085506C"/>
    <w:rsid w:val="008550A5"/>
    <w:rsid w:val="0085512F"/>
    <w:rsid w:val="008551AE"/>
    <w:rsid w:val="008551F2"/>
    <w:rsid w:val="008552DD"/>
    <w:rsid w:val="008553D7"/>
    <w:rsid w:val="0085542C"/>
    <w:rsid w:val="008554DA"/>
    <w:rsid w:val="00855898"/>
    <w:rsid w:val="008558C1"/>
    <w:rsid w:val="00855A27"/>
    <w:rsid w:val="00855B4A"/>
    <w:rsid w:val="00855BED"/>
    <w:rsid w:val="00855C8F"/>
    <w:rsid w:val="00855EE0"/>
    <w:rsid w:val="00855F30"/>
    <w:rsid w:val="00855FD5"/>
    <w:rsid w:val="0085602D"/>
    <w:rsid w:val="0085632E"/>
    <w:rsid w:val="00856414"/>
    <w:rsid w:val="0085641F"/>
    <w:rsid w:val="008564E1"/>
    <w:rsid w:val="00856774"/>
    <w:rsid w:val="0085680B"/>
    <w:rsid w:val="00856826"/>
    <w:rsid w:val="00856827"/>
    <w:rsid w:val="00856A5A"/>
    <w:rsid w:val="00856AD6"/>
    <w:rsid w:val="00856AFC"/>
    <w:rsid w:val="00856C52"/>
    <w:rsid w:val="00856D92"/>
    <w:rsid w:val="00856E6C"/>
    <w:rsid w:val="00856EE6"/>
    <w:rsid w:val="00856F5C"/>
    <w:rsid w:val="00856F87"/>
    <w:rsid w:val="00856FBD"/>
    <w:rsid w:val="008570D6"/>
    <w:rsid w:val="00857286"/>
    <w:rsid w:val="008572AB"/>
    <w:rsid w:val="008573C5"/>
    <w:rsid w:val="00857452"/>
    <w:rsid w:val="00857477"/>
    <w:rsid w:val="00857496"/>
    <w:rsid w:val="008574A1"/>
    <w:rsid w:val="008574B3"/>
    <w:rsid w:val="00857602"/>
    <w:rsid w:val="00857729"/>
    <w:rsid w:val="00857793"/>
    <w:rsid w:val="00857863"/>
    <w:rsid w:val="008578B5"/>
    <w:rsid w:val="008578E8"/>
    <w:rsid w:val="00857975"/>
    <w:rsid w:val="00857A50"/>
    <w:rsid w:val="00857AD4"/>
    <w:rsid w:val="00857AF2"/>
    <w:rsid w:val="00857C81"/>
    <w:rsid w:val="00857CFD"/>
    <w:rsid w:val="00857F98"/>
    <w:rsid w:val="00857FF1"/>
    <w:rsid w:val="008600C7"/>
    <w:rsid w:val="00860124"/>
    <w:rsid w:val="008602FE"/>
    <w:rsid w:val="00860345"/>
    <w:rsid w:val="00860365"/>
    <w:rsid w:val="0086050F"/>
    <w:rsid w:val="0086064D"/>
    <w:rsid w:val="0086081E"/>
    <w:rsid w:val="0086087E"/>
    <w:rsid w:val="008608DB"/>
    <w:rsid w:val="00860982"/>
    <w:rsid w:val="008609B4"/>
    <w:rsid w:val="008609EA"/>
    <w:rsid w:val="00860BDA"/>
    <w:rsid w:val="00860C56"/>
    <w:rsid w:val="00860C68"/>
    <w:rsid w:val="00860D15"/>
    <w:rsid w:val="00860E05"/>
    <w:rsid w:val="00860E1B"/>
    <w:rsid w:val="00860EBF"/>
    <w:rsid w:val="00860F73"/>
    <w:rsid w:val="00861203"/>
    <w:rsid w:val="0086125D"/>
    <w:rsid w:val="00861438"/>
    <w:rsid w:val="00861489"/>
    <w:rsid w:val="008614A4"/>
    <w:rsid w:val="0086153B"/>
    <w:rsid w:val="00861657"/>
    <w:rsid w:val="008616CF"/>
    <w:rsid w:val="00861716"/>
    <w:rsid w:val="008617F2"/>
    <w:rsid w:val="008619F0"/>
    <w:rsid w:val="00861B5B"/>
    <w:rsid w:val="00861BB8"/>
    <w:rsid w:val="00861BE9"/>
    <w:rsid w:val="00861C38"/>
    <w:rsid w:val="00861D5D"/>
    <w:rsid w:val="00861E6E"/>
    <w:rsid w:val="00861EF0"/>
    <w:rsid w:val="00861F46"/>
    <w:rsid w:val="00861F80"/>
    <w:rsid w:val="008620C9"/>
    <w:rsid w:val="008621E0"/>
    <w:rsid w:val="00862281"/>
    <w:rsid w:val="008622F7"/>
    <w:rsid w:val="008623F2"/>
    <w:rsid w:val="008624D6"/>
    <w:rsid w:val="0086250B"/>
    <w:rsid w:val="00862562"/>
    <w:rsid w:val="0086283A"/>
    <w:rsid w:val="008628B3"/>
    <w:rsid w:val="008629CA"/>
    <w:rsid w:val="00862C59"/>
    <w:rsid w:val="00862F48"/>
    <w:rsid w:val="00863003"/>
    <w:rsid w:val="00863102"/>
    <w:rsid w:val="0086321E"/>
    <w:rsid w:val="00863225"/>
    <w:rsid w:val="0086322C"/>
    <w:rsid w:val="0086327E"/>
    <w:rsid w:val="008633B7"/>
    <w:rsid w:val="008633C9"/>
    <w:rsid w:val="00863424"/>
    <w:rsid w:val="008634AD"/>
    <w:rsid w:val="008635A3"/>
    <w:rsid w:val="0086368E"/>
    <w:rsid w:val="008636C7"/>
    <w:rsid w:val="0086386B"/>
    <w:rsid w:val="00863871"/>
    <w:rsid w:val="008638AF"/>
    <w:rsid w:val="0086394E"/>
    <w:rsid w:val="00863A5D"/>
    <w:rsid w:val="00863AA0"/>
    <w:rsid w:val="00863B69"/>
    <w:rsid w:val="00863C00"/>
    <w:rsid w:val="00863CD7"/>
    <w:rsid w:val="00863D1C"/>
    <w:rsid w:val="00863D44"/>
    <w:rsid w:val="00863DBD"/>
    <w:rsid w:val="00863DD3"/>
    <w:rsid w:val="00863F0C"/>
    <w:rsid w:val="00863F37"/>
    <w:rsid w:val="00863FCF"/>
    <w:rsid w:val="0086407A"/>
    <w:rsid w:val="008640D6"/>
    <w:rsid w:val="00864157"/>
    <w:rsid w:val="00864663"/>
    <w:rsid w:val="0086476E"/>
    <w:rsid w:val="008648A0"/>
    <w:rsid w:val="008648CA"/>
    <w:rsid w:val="00864955"/>
    <w:rsid w:val="00864A22"/>
    <w:rsid w:val="00864A64"/>
    <w:rsid w:val="00864BCD"/>
    <w:rsid w:val="00864CA9"/>
    <w:rsid w:val="00864E56"/>
    <w:rsid w:val="00864E7C"/>
    <w:rsid w:val="00864F24"/>
    <w:rsid w:val="008650F1"/>
    <w:rsid w:val="0086518D"/>
    <w:rsid w:val="008651A6"/>
    <w:rsid w:val="008651B9"/>
    <w:rsid w:val="00865279"/>
    <w:rsid w:val="008652F3"/>
    <w:rsid w:val="00865323"/>
    <w:rsid w:val="00865656"/>
    <w:rsid w:val="008656B3"/>
    <w:rsid w:val="00865748"/>
    <w:rsid w:val="00865753"/>
    <w:rsid w:val="008657E9"/>
    <w:rsid w:val="0086582F"/>
    <w:rsid w:val="0086591C"/>
    <w:rsid w:val="008659F1"/>
    <w:rsid w:val="00865A6C"/>
    <w:rsid w:val="00865B3B"/>
    <w:rsid w:val="00865CFE"/>
    <w:rsid w:val="00865D25"/>
    <w:rsid w:val="00865F7B"/>
    <w:rsid w:val="00865F7D"/>
    <w:rsid w:val="00865FAE"/>
    <w:rsid w:val="008660AC"/>
    <w:rsid w:val="0086611C"/>
    <w:rsid w:val="00866283"/>
    <w:rsid w:val="00866288"/>
    <w:rsid w:val="008662C5"/>
    <w:rsid w:val="00866327"/>
    <w:rsid w:val="008663A6"/>
    <w:rsid w:val="008664B9"/>
    <w:rsid w:val="008665CA"/>
    <w:rsid w:val="00866775"/>
    <w:rsid w:val="00866818"/>
    <w:rsid w:val="00866869"/>
    <w:rsid w:val="00866878"/>
    <w:rsid w:val="0086692E"/>
    <w:rsid w:val="00866B26"/>
    <w:rsid w:val="00866C62"/>
    <w:rsid w:val="00866D93"/>
    <w:rsid w:val="00866EAB"/>
    <w:rsid w:val="00866F04"/>
    <w:rsid w:val="00866F1A"/>
    <w:rsid w:val="00866F26"/>
    <w:rsid w:val="0086706D"/>
    <w:rsid w:val="0086710D"/>
    <w:rsid w:val="0086714B"/>
    <w:rsid w:val="00867152"/>
    <w:rsid w:val="008672C0"/>
    <w:rsid w:val="008673A7"/>
    <w:rsid w:val="008673E1"/>
    <w:rsid w:val="008674EC"/>
    <w:rsid w:val="008675E4"/>
    <w:rsid w:val="00867653"/>
    <w:rsid w:val="00867709"/>
    <w:rsid w:val="0086783D"/>
    <w:rsid w:val="008679EB"/>
    <w:rsid w:val="00867BF4"/>
    <w:rsid w:val="00867EE2"/>
    <w:rsid w:val="00867FA1"/>
    <w:rsid w:val="0087014A"/>
    <w:rsid w:val="0087018C"/>
    <w:rsid w:val="00870197"/>
    <w:rsid w:val="008701C9"/>
    <w:rsid w:val="008701D3"/>
    <w:rsid w:val="00870237"/>
    <w:rsid w:val="008702C1"/>
    <w:rsid w:val="008702CB"/>
    <w:rsid w:val="0087039A"/>
    <w:rsid w:val="00870557"/>
    <w:rsid w:val="008705E2"/>
    <w:rsid w:val="0087061E"/>
    <w:rsid w:val="00870642"/>
    <w:rsid w:val="0087067C"/>
    <w:rsid w:val="008706AF"/>
    <w:rsid w:val="00870EC5"/>
    <w:rsid w:val="00870F0A"/>
    <w:rsid w:val="00870FC0"/>
    <w:rsid w:val="00871291"/>
    <w:rsid w:val="00871549"/>
    <w:rsid w:val="0087156B"/>
    <w:rsid w:val="008715C9"/>
    <w:rsid w:val="008715E7"/>
    <w:rsid w:val="00871631"/>
    <w:rsid w:val="00871653"/>
    <w:rsid w:val="0087180D"/>
    <w:rsid w:val="00871844"/>
    <w:rsid w:val="00871875"/>
    <w:rsid w:val="00871988"/>
    <w:rsid w:val="008719A6"/>
    <w:rsid w:val="00871BA9"/>
    <w:rsid w:val="00871C2A"/>
    <w:rsid w:val="00871CC5"/>
    <w:rsid w:val="00871E37"/>
    <w:rsid w:val="00872041"/>
    <w:rsid w:val="0087214C"/>
    <w:rsid w:val="008721A4"/>
    <w:rsid w:val="00872229"/>
    <w:rsid w:val="00872232"/>
    <w:rsid w:val="008722B8"/>
    <w:rsid w:val="008722E1"/>
    <w:rsid w:val="00872365"/>
    <w:rsid w:val="0087239A"/>
    <w:rsid w:val="0087294F"/>
    <w:rsid w:val="008729EA"/>
    <w:rsid w:val="00872AA7"/>
    <w:rsid w:val="00872AC9"/>
    <w:rsid w:val="00872AE7"/>
    <w:rsid w:val="00872B52"/>
    <w:rsid w:val="00872BE9"/>
    <w:rsid w:val="00872BEC"/>
    <w:rsid w:val="00872C4C"/>
    <w:rsid w:val="00872C74"/>
    <w:rsid w:val="00872C86"/>
    <w:rsid w:val="00872CF4"/>
    <w:rsid w:val="00872D44"/>
    <w:rsid w:val="00873047"/>
    <w:rsid w:val="008731E2"/>
    <w:rsid w:val="0087320C"/>
    <w:rsid w:val="00873235"/>
    <w:rsid w:val="00873399"/>
    <w:rsid w:val="008733AF"/>
    <w:rsid w:val="008733C6"/>
    <w:rsid w:val="008734B7"/>
    <w:rsid w:val="00873506"/>
    <w:rsid w:val="00873641"/>
    <w:rsid w:val="00873664"/>
    <w:rsid w:val="00873735"/>
    <w:rsid w:val="008737AA"/>
    <w:rsid w:val="00873986"/>
    <w:rsid w:val="008739A8"/>
    <w:rsid w:val="00873A84"/>
    <w:rsid w:val="00873B2E"/>
    <w:rsid w:val="00873BD2"/>
    <w:rsid w:val="00873D03"/>
    <w:rsid w:val="00873D46"/>
    <w:rsid w:val="00873FE2"/>
    <w:rsid w:val="00874185"/>
    <w:rsid w:val="0087419C"/>
    <w:rsid w:val="0087423B"/>
    <w:rsid w:val="00874286"/>
    <w:rsid w:val="00874378"/>
    <w:rsid w:val="00874395"/>
    <w:rsid w:val="00874563"/>
    <w:rsid w:val="00874749"/>
    <w:rsid w:val="008747A9"/>
    <w:rsid w:val="008747C2"/>
    <w:rsid w:val="0087488F"/>
    <w:rsid w:val="00874C0D"/>
    <w:rsid w:val="00874C2C"/>
    <w:rsid w:val="00874C5C"/>
    <w:rsid w:val="00874C6B"/>
    <w:rsid w:val="00874D00"/>
    <w:rsid w:val="00874D08"/>
    <w:rsid w:val="00874D5E"/>
    <w:rsid w:val="00874DC2"/>
    <w:rsid w:val="0087500D"/>
    <w:rsid w:val="00875119"/>
    <w:rsid w:val="00875235"/>
    <w:rsid w:val="0087527C"/>
    <w:rsid w:val="008752E5"/>
    <w:rsid w:val="0087532E"/>
    <w:rsid w:val="008754C9"/>
    <w:rsid w:val="00875594"/>
    <w:rsid w:val="008757F6"/>
    <w:rsid w:val="008759C8"/>
    <w:rsid w:val="00875A0E"/>
    <w:rsid w:val="00875A34"/>
    <w:rsid w:val="00875AFB"/>
    <w:rsid w:val="00875BE6"/>
    <w:rsid w:val="00875CD3"/>
    <w:rsid w:val="00875EAD"/>
    <w:rsid w:val="00876053"/>
    <w:rsid w:val="00876113"/>
    <w:rsid w:val="008761D4"/>
    <w:rsid w:val="00876276"/>
    <w:rsid w:val="00876355"/>
    <w:rsid w:val="0087637D"/>
    <w:rsid w:val="008763D3"/>
    <w:rsid w:val="008764D3"/>
    <w:rsid w:val="00876628"/>
    <w:rsid w:val="008767E4"/>
    <w:rsid w:val="008768A9"/>
    <w:rsid w:val="008769A7"/>
    <w:rsid w:val="008769BA"/>
    <w:rsid w:val="00876AB3"/>
    <w:rsid w:val="00876BA9"/>
    <w:rsid w:val="00876BE1"/>
    <w:rsid w:val="00876DE2"/>
    <w:rsid w:val="00876E5A"/>
    <w:rsid w:val="00876EE3"/>
    <w:rsid w:val="00876F0D"/>
    <w:rsid w:val="00876F3D"/>
    <w:rsid w:val="00876F6C"/>
    <w:rsid w:val="00877177"/>
    <w:rsid w:val="008771B6"/>
    <w:rsid w:val="008771C8"/>
    <w:rsid w:val="0087731C"/>
    <w:rsid w:val="00877361"/>
    <w:rsid w:val="00877431"/>
    <w:rsid w:val="008774ED"/>
    <w:rsid w:val="008775B2"/>
    <w:rsid w:val="008778D2"/>
    <w:rsid w:val="00877944"/>
    <w:rsid w:val="008779FC"/>
    <w:rsid w:val="00877A10"/>
    <w:rsid w:val="00877B4D"/>
    <w:rsid w:val="00877D3E"/>
    <w:rsid w:val="00877D70"/>
    <w:rsid w:val="00877D9D"/>
    <w:rsid w:val="00877DAD"/>
    <w:rsid w:val="00877DE8"/>
    <w:rsid w:val="00877F3D"/>
    <w:rsid w:val="0088001A"/>
    <w:rsid w:val="00880077"/>
    <w:rsid w:val="008800AC"/>
    <w:rsid w:val="0088017F"/>
    <w:rsid w:val="00880251"/>
    <w:rsid w:val="00880274"/>
    <w:rsid w:val="00880284"/>
    <w:rsid w:val="00880393"/>
    <w:rsid w:val="008804A1"/>
    <w:rsid w:val="008804EE"/>
    <w:rsid w:val="008806B9"/>
    <w:rsid w:val="008806C3"/>
    <w:rsid w:val="00880751"/>
    <w:rsid w:val="0088075B"/>
    <w:rsid w:val="008807A2"/>
    <w:rsid w:val="008807C3"/>
    <w:rsid w:val="00880845"/>
    <w:rsid w:val="00880877"/>
    <w:rsid w:val="008809F6"/>
    <w:rsid w:val="00880A35"/>
    <w:rsid w:val="00880B5E"/>
    <w:rsid w:val="00880C74"/>
    <w:rsid w:val="00880D08"/>
    <w:rsid w:val="00880D24"/>
    <w:rsid w:val="00880D70"/>
    <w:rsid w:val="00880DAA"/>
    <w:rsid w:val="00880DBB"/>
    <w:rsid w:val="00880E3D"/>
    <w:rsid w:val="00880F84"/>
    <w:rsid w:val="0088134B"/>
    <w:rsid w:val="008813C7"/>
    <w:rsid w:val="0088144A"/>
    <w:rsid w:val="0088144B"/>
    <w:rsid w:val="0088146C"/>
    <w:rsid w:val="0088147D"/>
    <w:rsid w:val="008815F7"/>
    <w:rsid w:val="00881714"/>
    <w:rsid w:val="00881872"/>
    <w:rsid w:val="00881AD3"/>
    <w:rsid w:val="00881CDF"/>
    <w:rsid w:val="00881CE2"/>
    <w:rsid w:val="00881CE7"/>
    <w:rsid w:val="00881D04"/>
    <w:rsid w:val="00881E66"/>
    <w:rsid w:val="00881FA2"/>
    <w:rsid w:val="00882169"/>
    <w:rsid w:val="008823E9"/>
    <w:rsid w:val="008824BE"/>
    <w:rsid w:val="008827C5"/>
    <w:rsid w:val="00882844"/>
    <w:rsid w:val="0088295B"/>
    <w:rsid w:val="00882BDC"/>
    <w:rsid w:val="00882BE7"/>
    <w:rsid w:val="00882C5B"/>
    <w:rsid w:val="00882D4C"/>
    <w:rsid w:val="00882E44"/>
    <w:rsid w:val="00882F99"/>
    <w:rsid w:val="00882FD2"/>
    <w:rsid w:val="00883092"/>
    <w:rsid w:val="008831E5"/>
    <w:rsid w:val="0088324A"/>
    <w:rsid w:val="0088325E"/>
    <w:rsid w:val="008835E0"/>
    <w:rsid w:val="0088365B"/>
    <w:rsid w:val="00883768"/>
    <w:rsid w:val="008837B5"/>
    <w:rsid w:val="00883832"/>
    <w:rsid w:val="00883A12"/>
    <w:rsid w:val="00883D13"/>
    <w:rsid w:val="00883D78"/>
    <w:rsid w:val="00883DBC"/>
    <w:rsid w:val="00883EED"/>
    <w:rsid w:val="00883F28"/>
    <w:rsid w:val="00883F2B"/>
    <w:rsid w:val="00883FEA"/>
    <w:rsid w:val="0088402E"/>
    <w:rsid w:val="0088404C"/>
    <w:rsid w:val="00884187"/>
    <w:rsid w:val="00884238"/>
    <w:rsid w:val="008846F3"/>
    <w:rsid w:val="0088496C"/>
    <w:rsid w:val="00884A2C"/>
    <w:rsid w:val="00884A58"/>
    <w:rsid w:val="00884B74"/>
    <w:rsid w:val="00884C37"/>
    <w:rsid w:val="00884D21"/>
    <w:rsid w:val="00884E83"/>
    <w:rsid w:val="0088505A"/>
    <w:rsid w:val="008850BF"/>
    <w:rsid w:val="0088522B"/>
    <w:rsid w:val="008852A2"/>
    <w:rsid w:val="0088532D"/>
    <w:rsid w:val="008853DF"/>
    <w:rsid w:val="008853F7"/>
    <w:rsid w:val="008854A4"/>
    <w:rsid w:val="0088551D"/>
    <w:rsid w:val="0088556E"/>
    <w:rsid w:val="008855E3"/>
    <w:rsid w:val="008856A3"/>
    <w:rsid w:val="008856E2"/>
    <w:rsid w:val="008856F7"/>
    <w:rsid w:val="008856FA"/>
    <w:rsid w:val="0088581D"/>
    <w:rsid w:val="0088585E"/>
    <w:rsid w:val="00885943"/>
    <w:rsid w:val="00885A63"/>
    <w:rsid w:val="00885B91"/>
    <w:rsid w:val="00885C01"/>
    <w:rsid w:val="00885C1A"/>
    <w:rsid w:val="00885C73"/>
    <w:rsid w:val="00885C76"/>
    <w:rsid w:val="00885D1A"/>
    <w:rsid w:val="00885DE9"/>
    <w:rsid w:val="00885F68"/>
    <w:rsid w:val="00885FFC"/>
    <w:rsid w:val="00886235"/>
    <w:rsid w:val="00886251"/>
    <w:rsid w:val="00886285"/>
    <w:rsid w:val="00886329"/>
    <w:rsid w:val="00886338"/>
    <w:rsid w:val="00886360"/>
    <w:rsid w:val="00886417"/>
    <w:rsid w:val="008865ED"/>
    <w:rsid w:val="0088660E"/>
    <w:rsid w:val="00886709"/>
    <w:rsid w:val="008867E3"/>
    <w:rsid w:val="008867FB"/>
    <w:rsid w:val="00886918"/>
    <w:rsid w:val="0088695F"/>
    <w:rsid w:val="008869BD"/>
    <w:rsid w:val="008869E8"/>
    <w:rsid w:val="00886ABE"/>
    <w:rsid w:val="00886C5F"/>
    <w:rsid w:val="00886E49"/>
    <w:rsid w:val="00886E50"/>
    <w:rsid w:val="00887002"/>
    <w:rsid w:val="008870BF"/>
    <w:rsid w:val="008870E2"/>
    <w:rsid w:val="00887154"/>
    <w:rsid w:val="00887170"/>
    <w:rsid w:val="0088728E"/>
    <w:rsid w:val="00887449"/>
    <w:rsid w:val="00887465"/>
    <w:rsid w:val="008874CC"/>
    <w:rsid w:val="00887552"/>
    <w:rsid w:val="008875AB"/>
    <w:rsid w:val="00887767"/>
    <w:rsid w:val="00887807"/>
    <w:rsid w:val="00887915"/>
    <w:rsid w:val="00887F7E"/>
    <w:rsid w:val="00887FC6"/>
    <w:rsid w:val="00887FEE"/>
    <w:rsid w:val="0089004A"/>
    <w:rsid w:val="0089021B"/>
    <w:rsid w:val="00890297"/>
    <w:rsid w:val="0089032D"/>
    <w:rsid w:val="00890416"/>
    <w:rsid w:val="0089043C"/>
    <w:rsid w:val="0089052C"/>
    <w:rsid w:val="008906FD"/>
    <w:rsid w:val="008907F7"/>
    <w:rsid w:val="00890A61"/>
    <w:rsid w:val="00890BEE"/>
    <w:rsid w:val="00890C25"/>
    <w:rsid w:val="00890C9A"/>
    <w:rsid w:val="00890D61"/>
    <w:rsid w:val="00890DBA"/>
    <w:rsid w:val="00890EB9"/>
    <w:rsid w:val="00890EC1"/>
    <w:rsid w:val="00890F0F"/>
    <w:rsid w:val="00890FD1"/>
    <w:rsid w:val="0089134F"/>
    <w:rsid w:val="0089138B"/>
    <w:rsid w:val="00891428"/>
    <w:rsid w:val="0089154E"/>
    <w:rsid w:val="0089171A"/>
    <w:rsid w:val="00891904"/>
    <w:rsid w:val="00891C3F"/>
    <w:rsid w:val="00891E5F"/>
    <w:rsid w:val="00891E9E"/>
    <w:rsid w:val="008920DD"/>
    <w:rsid w:val="00892159"/>
    <w:rsid w:val="008922FD"/>
    <w:rsid w:val="0089233A"/>
    <w:rsid w:val="00892346"/>
    <w:rsid w:val="008924DA"/>
    <w:rsid w:val="008925CB"/>
    <w:rsid w:val="00892692"/>
    <w:rsid w:val="00892877"/>
    <w:rsid w:val="00892893"/>
    <w:rsid w:val="008928A5"/>
    <w:rsid w:val="00892966"/>
    <w:rsid w:val="008929F5"/>
    <w:rsid w:val="00892A22"/>
    <w:rsid w:val="00892BB3"/>
    <w:rsid w:val="00892BF0"/>
    <w:rsid w:val="00892CF3"/>
    <w:rsid w:val="00892CF7"/>
    <w:rsid w:val="00892D72"/>
    <w:rsid w:val="00892DFE"/>
    <w:rsid w:val="00892E7B"/>
    <w:rsid w:val="00893063"/>
    <w:rsid w:val="008930B2"/>
    <w:rsid w:val="00893258"/>
    <w:rsid w:val="00893292"/>
    <w:rsid w:val="008933FF"/>
    <w:rsid w:val="00893434"/>
    <w:rsid w:val="008934FD"/>
    <w:rsid w:val="0089357C"/>
    <w:rsid w:val="00893701"/>
    <w:rsid w:val="008938C9"/>
    <w:rsid w:val="00893960"/>
    <w:rsid w:val="00893976"/>
    <w:rsid w:val="00893B26"/>
    <w:rsid w:val="00893B63"/>
    <w:rsid w:val="00893B75"/>
    <w:rsid w:val="00893BBA"/>
    <w:rsid w:val="00893BDB"/>
    <w:rsid w:val="00893CAF"/>
    <w:rsid w:val="00893D78"/>
    <w:rsid w:val="00893DD6"/>
    <w:rsid w:val="00893E2B"/>
    <w:rsid w:val="00893EE7"/>
    <w:rsid w:val="00893EF0"/>
    <w:rsid w:val="00893F4C"/>
    <w:rsid w:val="008942A0"/>
    <w:rsid w:val="008942A5"/>
    <w:rsid w:val="00894333"/>
    <w:rsid w:val="008943AB"/>
    <w:rsid w:val="00894466"/>
    <w:rsid w:val="00894526"/>
    <w:rsid w:val="00894546"/>
    <w:rsid w:val="008947A9"/>
    <w:rsid w:val="00894836"/>
    <w:rsid w:val="008948A2"/>
    <w:rsid w:val="008948D9"/>
    <w:rsid w:val="00894A59"/>
    <w:rsid w:val="00894C4B"/>
    <w:rsid w:val="00894D1F"/>
    <w:rsid w:val="00894D4E"/>
    <w:rsid w:val="00894F97"/>
    <w:rsid w:val="0089503A"/>
    <w:rsid w:val="00895057"/>
    <w:rsid w:val="00895095"/>
    <w:rsid w:val="008951C9"/>
    <w:rsid w:val="008951CE"/>
    <w:rsid w:val="008951EE"/>
    <w:rsid w:val="00895247"/>
    <w:rsid w:val="00895289"/>
    <w:rsid w:val="00895329"/>
    <w:rsid w:val="008953C3"/>
    <w:rsid w:val="0089552C"/>
    <w:rsid w:val="00895556"/>
    <w:rsid w:val="008956BD"/>
    <w:rsid w:val="008957AA"/>
    <w:rsid w:val="00895875"/>
    <w:rsid w:val="008959C4"/>
    <w:rsid w:val="00895A71"/>
    <w:rsid w:val="00895D95"/>
    <w:rsid w:val="00895E3B"/>
    <w:rsid w:val="00895F20"/>
    <w:rsid w:val="00895F5F"/>
    <w:rsid w:val="00895F8E"/>
    <w:rsid w:val="008962CE"/>
    <w:rsid w:val="008963D8"/>
    <w:rsid w:val="00896436"/>
    <w:rsid w:val="008965E6"/>
    <w:rsid w:val="00896620"/>
    <w:rsid w:val="00896745"/>
    <w:rsid w:val="0089683F"/>
    <w:rsid w:val="00896931"/>
    <w:rsid w:val="00896A0E"/>
    <w:rsid w:val="00896A54"/>
    <w:rsid w:val="00896A55"/>
    <w:rsid w:val="00896A58"/>
    <w:rsid w:val="00896AB8"/>
    <w:rsid w:val="00896E93"/>
    <w:rsid w:val="00897063"/>
    <w:rsid w:val="008970AD"/>
    <w:rsid w:val="008971C5"/>
    <w:rsid w:val="008972D0"/>
    <w:rsid w:val="0089737B"/>
    <w:rsid w:val="00897485"/>
    <w:rsid w:val="00897521"/>
    <w:rsid w:val="0089754E"/>
    <w:rsid w:val="008975D4"/>
    <w:rsid w:val="008978D4"/>
    <w:rsid w:val="00897932"/>
    <w:rsid w:val="008979FA"/>
    <w:rsid w:val="00897A66"/>
    <w:rsid w:val="00897A78"/>
    <w:rsid w:val="00897B1F"/>
    <w:rsid w:val="00897E46"/>
    <w:rsid w:val="008A0024"/>
    <w:rsid w:val="008A0091"/>
    <w:rsid w:val="008A019B"/>
    <w:rsid w:val="008A024D"/>
    <w:rsid w:val="008A0259"/>
    <w:rsid w:val="008A03EA"/>
    <w:rsid w:val="008A03F5"/>
    <w:rsid w:val="008A066D"/>
    <w:rsid w:val="008A0686"/>
    <w:rsid w:val="008A0715"/>
    <w:rsid w:val="008A078C"/>
    <w:rsid w:val="008A07E5"/>
    <w:rsid w:val="008A089F"/>
    <w:rsid w:val="008A08AA"/>
    <w:rsid w:val="008A092B"/>
    <w:rsid w:val="008A093B"/>
    <w:rsid w:val="008A095E"/>
    <w:rsid w:val="008A0A87"/>
    <w:rsid w:val="008A0AB5"/>
    <w:rsid w:val="008A0B32"/>
    <w:rsid w:val="008A0D11"/>
    <w:rsid w:val="008A0F45"/>
    <w:rsid w:val="008A1019"/>
    <w:rsid w:val="008A11BA"/>
    <w:rsid w:val="008A1220"/>
    <w:rsid w:val="008A1258"/>
    <w:rsid w:val="008A1268"/>
    <w:rsid w:val="008A12E5"/>
    <w:rsid w:val="008A138C"/>
    <w:rsid w:val="008A13C6"/>
    <w:rsid w:val="008A143C"/>
    <w:rsid w:val="008A1668"/>
    <w:rsid w:val="008A179C"/>
    <w:rsid w:val="008A17D2"/>
    <w:rsid w:val="008A197B"/>
    <w:rsid w:val="008A1B3A"/>
    <w:rsid w:val="008A1CB1"/>
    <w:rsid w:val="008A1CF2"/>
    <w:rsid w:val="008A1D1C"/>
    <w:rsid w:val="008A1E07"/>
    <w:rsid w:val="008A1EFC"/>
    <w:rsid w:val="008A21FB"/>
    <w:rsid w:val="008A2264"/>
    <w:rsid w:val="008A237D"/>
    <w:rsid w:val="008A2419"/>
    <w:rsid w:val="008A24A0"/>
    <w:rsid w:val="008A24EA"/>
    <w:rsid w:val="008A253F"/>
    <w:rsid w:val="008A2673"/>
    <w:rsid w:val="008A26A8"/>
    <w:rsid w:val="008A28B2"/>
    <w:rsid w:val="008A2998"/>
    <w:rsid w:val="008A2B01"/>
    <w:rsid w:val="008A2BCA"/>
    <w:rsid w:val="008A2E4D"/>
    <w:rsid w:val="008A2EAD"/>
    <w:rsid w:val="008A2FD6"/>
    <w:rsid w:val="008A310C"/>
    <w:rsid w:val="008A3191"/>
    <w:rsid w:val="008A31FF"/>
    <w:rsid w:val="008A32DF"/>
    <w:rsid w:val="008A341C"/>
    <w:rsid w:val="008A3465"/>
    <w:rsid w:val="008A3513"/>
    <w:rsid w:val="008A35BD"/>
    <w:rsid w:val="008A37C3"/>
    <w:rsid w:val="008A3925"/>
    <w:rsid w:val="008A393B"/>
    <w:rsid w:val="008A399B"/>
    <w:rsid w:val="008A3BA0"/>
    <w:rsid w:val="008A3CEE"/>
    <w:rsid w:val="008A3D76"/>
    <w:rsid w:val="008A3DC6"/>
    <w:rsid w:val="008A3EC9"/>
    <w:rsid w:val="008A4047"/>
    <w:rsid w:val="008A4133"/>
    <w:rsid w:val="008A4134"/>
    <w:rsid w:val="008A446B"/>
    <w:rsid w:val="008A45A0"/>
    <w:rsid w:val="008A45BD"/>
    <w:rsid w:val="008A46A2"/>
    <w:rsid w:val="008A4A4B"/>
    <w:rsid w:val="008A4AF8"/>
    <w:rsid w:val="008A4CB4"/>
    <w:rsid w:val="008A4CD2"/>
    <w:rsid w:val="008A4D23"/>
    <w:rsid w:val="008A4D90"/>
    <w:rsid w:val="008A4DCF"/>
    <w:rsid w:val="008A4ED8"/>
    <w:rsid w:val="008A4EE9"/>
    <w:rsid w:val="008A4F71"/>
    <w:rsid w:val="008A4FA9"/>
    <w:rsid w:val="008A5000"/>
    <w:rsid w:val="008A512C"/>
    <w:rsid w:val="008A512F"/>
    <w:rsid w:val="008A5147"/>
    <w:rsid w:val="008A5166"/>
    <w:rsid w:val="008A5197"/>
    <w:rsid w:val="008A51B6"/>
    <w:rsid w:val="008A53A1"/>
    <w:rsid w:val="008A53A2"/>
    <w:rsid w:val="008A548A"/>
    <w:rsid w:val="008A551E"/>
    <w:rsid w:val="008A55D2"/>
    <w:rsid w:val="008A55F1"/>
    <w:rsid w:val="008A577A"/>
    <w:rsid w:val="008A579A"/>
    <w:rsid w:val="008A57C5"/>
    <w:rsid w:val="008A57D8"/>
    <w:rsid w:val="008A57E5"/>
    <w:rsid w:val="008A57F0"/>
    <w:rsid w:val="008A5821"/>
    <w:rsid w:val="008A5912"/>
    <w:rsid w:val="008A593E"/>
    <w:rsid w:val="008A5982"/>
    <w:rsid w:val="008A59BD"/>
    <w:rsid w:val="008A5BF3"/>
    <w:rsid w:val="008A5C5E"/>
    <w:rsid w:val="008A5F6E"/>
    <w:rsid w:val="008A5F84"/>
    <w:rsid w:val="008A618F"/>
    <w:rsid w:val="008A6242"/>
    <w:rsid w:val="008A6290"/>
    <w:rsid w:val="008A62C1"/>
    <w:rsid w:val="008A635C"/>
    <w:rsid w:val="008A63C1"/>
    <w:rsid w:val="008A6422"/>
    <w:rsid w:val="008A65D8"/>
    <w:rsid w:val="008A6703"/>
    <w:rsid w:val="008A6737"/>
    <w:rsid w:val="008A67FD"/>
    <w:rsid w:val="008A687E"/>
    <w:rsid w:val="008A69A4"/>
    <w:rsid w:val="008A6A3F"/>
    <w:rsid w:val="008A6C7C"/>
    <w:rsid w:val="008A6D98"/>
    <w:rsid w:val="008A6DEF"/>
    <w:rsid w:val="008A6E24"/>
    <w:rsid w:val="008A6E9C"/>
    <w:rsid w:val="008A6F2D"/>
    <w:rsid w:val="008A712B"/>
    <w:rsid w:val="008A71FC"/>
    <w:rsid w:val="008A73DF"/>
    <w:rsid w:val="008A768F"/>
    <w:rsid w:val="008A77EE"/>
    <w:rsid w:val="008A7838"/>
    <w:rsid w:val="008A7881"/>
    <w:rsid w:val="008A78CA"/>
    <w:rsid w:val="008A790A"/>
    <w:rsid w:val="008A793C"/>
    <w:rsid w:val="008A79A6"/>
    <w:rsid w:val="008A7AC8"/>
    <w:rsid w:val="008A7B95"/>
    <w:rsid w:val="008A7C60"/>
    <w:rsid w:val="008A7CD9"/>
    <w:rsid w:val="008A7E27"/>
    <w:rsid w:val="008A7E6A"/>
    <w:rsid w:val="008A7EC0"/>
    <w:rsid w:val="008A7FA6"/>
    <w:rsid w:val="008B00EF"/>
    <w:rsid w:val="008B02D7"/>
    <w:rsid w:val="008B03A4"/>
    <w:rsid w:val="008B03C3"/>
    <w:rsid w:val="008B046F"/>
    <w:rsid w:val="008B04E4"/>
    <w:rsid w:val="008B0586"/>
    <w:rsid w:val="008B05E1"/>
    <w:rsid w:val="008B074A"/>
    <w:rsid w:val="008B075D"/>
    <w:rsid w:val="008B0848"/>
    <w:rsid w:val="008B0942"/>
    <w:rsid w:val="008B0A28"/>
    <w:rsid w:val="008B0A63"/>
    <w:rsid w:val="008B0B1E"/>
    <w:rsid w:val="008B0B4D"/>
    <w:rsid w:val="008B0C51"/>
    <w:rsid w:val="008B0C7F"/>
    <w:rsid w:val="008B0DCC"/>
    <w:rsid w:val="008B0DF0"/>
    <w:rsid w:val="008B10CE"/>
    <w:rsid w:val="008B114B"/>
    <w:rsid w:val="008B1189"/>
    <w:rsid w:val="008B1258"/>
    <w:rsid w:val="008B134E"/>
    <w:rsid w:val="008B1369"/>
    <w:rsid w:val="008B143C"/>
    <w:rsid w:val="008B144E"/>
    <w:rsid w:val="008B149A"/>
    <w:rsid w:val="008B14C3"/>
    <w:rsid w:val="008B1510"/>
    <w:rsid w:val="008B15D1"/>
    <w:rsid w:val="008B1775"/>
    <w:rsid w:val="008B18A5"/>
    <w:rsid w:val="008B18C5"/>
    <w:rsid w:val="008B1905"/>
    <w:rsid w:val="008B19B5"/>
    <w:rsid w:val="008B1B12"/>
    <w:rsid w:val="008B1CC2"/>
    <w:rsid w:val="008B1D45"/>
    <w:rsid w:val="008B206E"/>
    <w:rsid w:val="008B20A1"/>
    <w:rsid w:val="008B20A4"/>
    <w:rsid w:val="008B22CB"/>
    <w:rsid w:val="008B244E"/>
    <w:rsid w:val="008B247F"/>
    <w:rsid w:val="008B24AC"/>
    <w:rsid w:val="008B2575"/>
    <w:rsid w:val="008B258C"/>
    <w:rsid w:val="008B25B4"/>
    <w:rsid w:val="008B2618"/>
    <w:rsid w:val="008B2627"/>
    <w:rsid w:val="008B27E0"/>
    <w:rsid w:val="008B2822"/>
    <w:rsid w:val="008B29C5"/>
    <w:rsid w:val="008B2A96"/>
    <w:rsid w:val="008B2B67"/>
    <w:rsid w:val="008B2C18"/>
    <w:rsid w:val="008B2C20"/>
    <w:rsid w:val="008B2C50"/>
    <w:rsid w:val="008B2D39"/>
    <w:rsid w:val="008B2ED5"/>
    <w:rsid w:val="008B2EEC"/>
    <w:rsid w:val="008B2F12"/>
    <w:rsid w:val="008B31BE"/>
    <w:rsid w:val="008B32E1"/>
    <w:rsid w:val="008B331D"/>
    <w:rsid w:val="008B353D"/>
    <w:rsid w:val="008B35EA"/>
    <w:rsid w:val="008B35F2"/>
    <w:rsid w:val="008B3707"/>
    <w:rsid w:val="008B37F9"/>
    <w:rsid w:val="008B380C"/>
    <w:rsid w:val="008B380D"/>
    <w:rsid w:val="008B38CB"/>
    <w:rsid w:val="008B3AED"/>
    <w:rsid w:val="008B3AEF"/>
    <w:rsid w:val="008B3C7E"/>
    <w:rsid w:val="008B3C8A"/>
    <w:rsid w:val="008B3CA5"/>
    <w:rsid w:val="008B3E6B"/>
    <w:rsid w:val="008B3E6C"/>
    <w:rsid w:val="008B3F0C"/>
    <w:rsid w:val="008B3F1C"/>
    <w:rsid w:val="008B3F35"/>
    <w:rsid w:val="008B4271"/>
    <w:rsid w:val="008B427B"/>
    <w:rsid w:val="008B4288"/>
    <w:rsid w:val="008B42B8"/>
    <w:rsid w:val="008B454A"/>
    <w:rsid w:val="008B45D0"/>
    <w:rsid w:val="008B46E8"/>
    <w:rsid w:val="008B4737"/>
    <w:rsid w:val="008B4778"/>
    <w:rsid w:val="008B4834"/>
    <w:rsid w:val="008B4873"/>
    <w:rsid w:val="008B4A0D"/>
    <w:rsid w:val="008B4B0A"/>
    <w:rsid w:val="008B4C3D"/>
    <w:rsid w:val="008B4CDE"/>
    <w:rsid w:val="008B4D09"/>
    <w:rsid w:val="008B4D47"/>
    <w:rsid w:val="008B4E9F"/>
    <w:rsid w:val="008B5026"/>
    <w:rsid w:val="008B50BB"/>
    <w:rsid w:val="008B520B"/>
    <w:rsid w:val="008B524D"/>
    <w:rsid w:val="008B5483"/>
    <w:rsid w:val="008B5486"/>
    <w:rsid w:val="008B5535"/>
    <w:rsid w:val="008B573A"/>
    <w:rsid w:val="008B577A"/>
    <w:rsid w:val="008B5812"/>
    <w:rsid w:val="008B5B83"/>
    <w:rsid w:val="008B5BDC"/>
    <w:rsid w:val="008B5C54"/>
    <w:rsid w:val="008B5C6E"/>
    <w:rsid w:val="008B5C85"/>
    <w:rsid w:val="008B5C86"/>
    <w:rsid w:val="008B5D61"/>
    <w:rsid w:val="008B607E"/>
    <w:rsid w:val="008B6103"/>
    <w:rsid w:val="008B613C"/>
    <w:rsid w:val="008B62A7"/>
    <w:rsid w:val="008B6358"/>
    <w:rsid w:val="008B6386"/>
    <w:rsid w:val="008B6387"/>
    <w:rsid w:val="008B657D"/>
    <w:rsid w:val="008B6674"/>
    <w:rsid w:val="008B6824"/>
    <w:rsid w:val="008B6C57"/>
    <w:rsid w:val="008B6D6F"/>
    <w:rsid w:val="008B6F06"/>
    <w:rsid w:val="008B6F6F"/>
    <w:rsid w:val="008B6FFF"/>
    <w:rsid w:val="008B70CF"/>
    <w:rsid w:val="008B7177"/>
    <w:rsid w:val="008B721A"/>
    <w:rsid w:val="008B7300"/>
    <w:rsid w:val="008B7329"/>
    <w:rsid w:val="008B7460"/>
    <w:rsid w:val="008B7756"/>
    <w:rsid w:val="008B77F1"/>
    <w:rsid w:val="008B7851"/>
    <w:rsid w:val="008B7A5B"/>
    <w:rsid w:val="008B7B76"/>
    <w:rsid w:val="008B7C0E"/>
    <w:rsid w:val="008B7C50"/>
    <w:rsid w:val="008B7D65"/>
    <w:rsid w:val="008B7E48"/>
    <w:rsid w:val="008B7F74"/>
    <w:rsid w:val="008C03F9"/>
    <w:rsid w:val="008C0418"/>
    <w:rsid w:val="008C0429"/>
    <w:rsid w:val="008C0511"/>
    <w:rsid w:val="008C0588"/>
    <w:rsid w:val="008C059E"/>
    <w:rsid w:val="008C0629"/>
    <w:rsid w:val="008C062E"/>
    <w:rsid w:val="008C066C"/>
    <w:rsid w:val="008C08B2"/>
    <w:rsid w:val="008C0BAC"/>
    <w:rsid w:val="008C0C30"/>
    <w:rsid w:val="008C0D89"/>
    <w:rsid w:val="008C0E73"/>
    <w:rsid w:val="008C0F94"/>
    <w:rsid w:val="008C127B"/>
    <w:rsid w:val="008C13C2"/>
    <w:rsid w:val="008C13EB"/>
    <w:rsid w:val="008C142D"/>
    <w:rsid w:val="008C1539"/>
    <w:rsid w:val="008C15E1"/>
    <w:rsid w:val="008C17B3"/>
    <w:rsid w:val="008C1819"/>
    <w:rsid w:val="008C1A00"/>
    <w:rsid w:val="008C1A30"/>
    <w:rsid w:val="008C1D7C"/>
    <w:rsid w:val="008C1E28"/>
    <w:rsid w:val="008C201A"/>
    <w:rsid w:val="008C2064"/>
    <w:rsid w:val="008C2153"/>
    <w:rsid w:val="008C22D5"/>
    <w:rsid w:val="008C2306"/>
    <w:rsid w:val="008C2374"/>
    <w:rsid w:val="008C23E7"/>
    <w:rsid w:val="008C24BD"/>
    <w:rsid w:val="008C2549"/>
    <w:rsid w:val="008C2583"/>
    <w:rsid w:val="008C25AC"/>
    <w:rsid w:val="008C26B0"/>
    <w:rsid w:val="008C26B7"/>
    <w:rsid w:val="008C274D"/>
    <w:rsid w:val="008C2759"/>
    <w:rsid w:val="008C28E6"/>
    <w:rsid w:val="008C2AE5"/>
    <w:rsid w:val="008C2DC2"/>
    <w:rsid w:val="008C2E1C"/>
    <w:rsid w:val="008C2F4E"/>
    <w:rsid w:val="008C324C"/>
    <w:rsid w:val="008C3274"/>
    <w:rsid w:val="008C32CB"/>
    <w:rsid w:val="008C32DA"/>
    <w:rsid w:val="008C3302"/>
    <w:rsid w:val="008C3354"/>
    <w:rsid w:val="008C33C2"/>
    <w:rsid w:val="008C3456"/>
    <w:rsid w:val="008C34F6"/>
    <w:rsid w:val="008C3538"/>
    <w:rsid w:val="008C3554"/>
    <w:rsid w:val="008C3798"/>
    <w:rsid w:val="008C37DD"/>
    <w:rsid w:val="008C3835"/>
    <w:rsid w:val="008C3A91"/>
    <w:rsid w:val="008C3AC1"/>
    <w:rsid w:val="008C3AC9"/>
    <w:rsid w:val="008C3B30"/>
    <w:rsid w:val="008C3B31"/>
    <w:rsid w:val="008C3B49"/>
    <w:rsid w:val="008C3C17"/>
    <w:rsid w:val="008C3D4F"/>
    <w:rsid w:val="008C3E98"/>
    <w:rsid w:val="008C3FF6"/>
    <w:rsid w:val="008C40CB"/>
    <w:rsid w:val="008C411E"/>
    <w:rsid w:val="008C4153"/>
    <w:rsid w:val="008C41E5"/>
    <w:rsid w:val="008C423A"/>
    <w:rsid w:val="008C429D"/>
    <w:rsid w:val="008C4389"/>
    <w:rsid w:val="008C43A3"/>
    <w:rsid w:val="008C43B2"/>
    <w:rsid w:val="008C4489"/>
    <w:rsid w:val="008C454E"/>
    <w:rsid w:val="008C4568"/>
    <w:rsid w:val="008C4793"/>
    <w:rsid w:val="008C4975"/>
    <w:rsid w:val="008C49C5"/>
    <w:rsid w:val="008C4B6C"/>
    <w:rsid w:val="008C4BC6"/>
    <w:rsid w:val="008C4C06"/>
    <w:rsid w:val="008C4CD6"/>
    <w:rsid w:val="008C4D20"/>
    <w:rsid w:val="008C4EF9"/>
    <w:rsid w:val="008C4F7A"/>
    <w:rsid w:val="008C4F8B"/>
    <w:rsid w:val="008C5123"/>
    <w:rsid w:val="008C51B4"/>
    <w:rsid w:val="008C5314"/>
    <w:rsid w:val="008C5416"/>
    <w:rsid w:val="008C556D"/>
    <w:rsid w:val="008C55AA"/>
    <w:rsid w:val="008C55E4"/>
    <w:rsid w:val="008C5829"/>
    <w:rsid w:val="008C58A9"/>
    <w:rsid w:val="008C590A"/>
    <w:rsid w:val="008C592C"/>
    <w:rsid w:val="008C5D13"/>
    <w:rsid w:val="008C5DE8"/>
    <w:rsid w:val="008C5E26"/>
    <w:rsid w:val="008C60FF"/>
    <w:rsid w:val="008C6120"/>
    <w:rsid w:val="008C625C"/>
    <w:rsid w:val="008C628C"/>
    <w:rsid w:val="008C638C"/>
    <w:rsid w:val="008C64ED"/>
    <w:rsid w:val="008C6685"/>
    <w:rsid w:val="008C66A5"/>
    <w:rsid w:val="008C66CF"/>
    <w:rsid w:val="008C6747"/>
    <w:rsid w:val="008C6C02"/>
    <w:rsid w:val="008C6CDB"/>
    <w:rsid w:val="008C6D32"/>
    <w:rsid w:val="008C6E22"/>
    <w:rsid w:val="008C70EE"/>
    <w:rsid w:val="008C70F4"/>
    <w:rsid w:val="008C72EB"/>
    <w:rsid w:val="008C7377"/>
    <w:rsid w:val="008C7394"/>
    <w:rsid w:val="008C739C"/>
    <w:rsid w:val="008C75B7"/>
    <w:rsid w:val="008C7926"/>
    <w:rsid w:val="008C7999"/>
    <w:rsid w:val="008C79A1"/>
    <w:rsid w:val="008C7B0A"/>
    <w:rsid w:val="008C7D5E"/>
    <w:rsid w:val="008C7E27"/>
    <w:rsid w:val="008C7F16"/>
    <w:rsid w:val="008C7F93"/>
    <w:rsid w:val="008D01EE"/>
    <w:rsid w:val="008D0221"/>
    <w:rsid w:val="008D0243"/>
    <w:rsid w:val="008D028A"/>
    <w:rsid w:val="008D02D6"/>
    <w:rsid w:val="008D02E5"/>
    <w:rsid w:val="008D061D"/>
    <w:rsid w:val="008D06C0"/>
    <w:rsid w:val="008D076D"/>
    <w:rsid w:val="008D086C"/>
    <w:rsid w:val="008D0972"/>
    <w:rsid w:val="008D0A8B"/>
    <w:rsid w:val="008D0C67"/>
    <w:rsid w:val="008D0CEB"/>
    <w:rsid w:val="008D0E8A"/>
    <w:rsid w:val="008D0F30"/>
    <w:rsid w:val="008D0F76"/>
    <w:rsid w:val="008D0F98"/>
    <w:rsid w:val="008D108A"/>
    <w:rsid w:val="008D12A7"/>
    <w:rsid w:val="008D14B1"/>
    <w:rsid w:val="008D1523"/>
    <w:rsid w:val="008D1549"/>
    <w:rsid w:val="008D1570"/>
    <w:rsid w:val="008D166D"/>
    <w:rsid w:val="008D169B"/>
    <w:rsid w:val="008D178A"/>
    <w:rsid w:val="008D189D"/>
    <w:rsid w:val="008D18EB"/>
    <w:rsid w:val="008D1A0D"/>
    <w:rsid w:val="008D1A50"/>
    <w:rsid w:val="008D1BDF"/>
    <w:rsid w:val="008D1EAD"/>
    <w:rsid w:val="008D2045"/>
    <w:rsid w:val="008D220F"/>
    <w:rsid w:val="008D269B"/>
    <w:rsid w:val="008D2754"/>
    <w:rsid w:val="008D2912"/>
    <w:rsid w:val="008D2955"/>
    <w:rsid w:val="008D2986"/>
    <w:rsid w:val="008D29E1"/>
    <w:rsid w:val="008D2A1F"/>
    <w:rsid w:val="008D2B19"/>
    <w:rsid w:val="008D2C39"/>
    <w:rsid w:val="008D2C5B"/>
    <w:rsid w:val="008D2E32"/>
    <w:rsid w:val="008D2E39"/>
    <w:rsid w:val="008D2F6A"/>
    <w:rsid w:val="008D30A7"/>
    <w:rsid w:val="008D30CB"/>
    <w:rsid w:val="008D3230"/>
    <w:rsid w:val="008D3292"/>
    <w:rsid w:val="008D32CC"/>
    <w:rsid w:val="008D3308"/>
    <w:rsid w:val="008D3496"/>
    <w:rsid w:val="008D35C2"/>
    <w:rsid w:val="008D3611"/>
    <w:rsid w:val="008D362F"/>
    <w:rsid w:val="008D367B"/>
    <w:rsid w:val="008D36C9"/>
    <w:rsid w:val="008D376F"/>
    <w:rsid w:val="008D3774"/>
    <w:rsid w:val="008D377C"/>
    <w:rsid w:val="008D37AF"/>
    <w:rsid w:val="008D37B1"/>
    <w:rsid w:val="008D3846"/>
    <w:rsid w:val="008D392B"/>
    <w:rsid w:val="008D3B86"/>
    <w:rsid w:val="008D3D2A"/>
    <w:rsid w:val="008D3E55"/>
    <w:rsid w:val="008D3F99"/>
    <w:rsid w:val="008D403D"/>
    <w:rsid w:val="008D4067"/>
    <w:rsid w:val="008D4132"/>
    <w:rsid w:val="008D4136"/>
    <w:rsid w:val="008D417F"/>
    <w:rsid w:val="008D430E"/>
    <w:rsid w:val="008D4488"/>
    <w:rsid w:val="008D4540"/>
    <w:rsid w:val="008D46A5"/>
    <w:rsid w:val="008D4740"/>
    <w:rsid w:val="008D4849"/>
    <w:rsid w:val="008D4852"/>
    <w:rsid w:val="008D494C"/>
    <w:rsid w:val="008D4A0C"/>
    <w:rsid w:val="008D4A2D"/>
    <w:rsid w:val="008D4B73"/>
    <w:rsid w:val="008D4D07"/>
    <w:rsid w:val="008D4DEE"/>
    <w:rsid w:val="008D4F2C"/>
    <w:rsid w:val="008D4FC3"/>
    <w:rsid w:val="008D5017"/>
    <w:rsid w:val="008D509F"/>
    <w:rsid w:val="008D50E6"/>
    <w:rsid w:val="008D5193"/>
    <w:rsid w:val="008D51D7"/>
    <w:rsid w:val="008D569F"/>
    <w:rsid w:val="008D574A"/>
    <w:rsid w:val="008D5958"/>
    <w:rsid w:val="008D595C"/>
    <w:rsid w:val="008D597F"/>
    <w:rsid w:val="008D5BB4"/>
    <w:rsid w:val="008D5BF1"/>
    <w:rsid w:val="008D5C10"/>
    <w:rsid w:val="008D5F3C"/>
    <w:rsid w:val="008D5F4F"/>
    <w:rsid w:val="008D5F86"/>
    <w:rsid w:val="008D5FD2"/>
    <w:rsid w:val="008D6082"/>
    <w:rsid w:val="008D612A"/>
    <w:rsid w:val="008D61DC"/>
    <w:rsid w:val="008D640C"/>
    <w:rsid w:val="008D6418"/>
    <w:rsid w:val="008D66F2"/>
    <w:rsid w:val="008D67FF"/>
    <w:rsid w:val="008D6964"/>
    <w:rsid w:val="008D6991"/>
    <w:rsid w:val="008D69F6"/>
    <w:rsid w:val="008D6AB4"/>
    <w:rsid w:val="008D6B59"/>
    <w:rsid w:val="008D6D27"/>
    <w:rsid w:val="008D6D69"/>
    <w:rsid w:val="008D6E18"/>
    <w:rsid w:val="008D6E76"/>
    <w:rsid w:val="008D6E9B"/>
    <w:rsid w:val="008D715F"/>
    <w:rsid w:val="008D7361"/>
    <w:rsid w:val="008D743A"/>
    <w:rsid w:val="008D757B"/>
    <w:rsid w:val="008D76F2"/>
    <w:rsid w:val="008D7763"/>
    <w:rsid w:val="008D77A8"/>
    <w:rsid w:val="008D7A38"/>
    <w:rsid w:val="008D7AF3"/>
    <w:rsid w:val="008D7D66"/>
    <w:rsid w:val="008D7DF3"/>
    <w:rsid w:val="008D7E2C"/>
    <w:rsid w:val="008D7E9A"/>
    <w:rsid w:val="008D7F59"/>
    <w:rsid w:val="008D7F94"/>
    <w:rsid w:val="008E0019"/>
    <w:rsid w:val="008E0146"/>
    <w:rsid w:val="008E01A5"/>
    <w:rsid w:val="008E020E"/>
    <w:rsid w:val="008E02B8"/>
    <w:rsid w:val="008E0498"/>
    <w:rsid w:val="008E04BC"/>
    <w:rsid w:val="008E0526"/>
    <w:rsid w:val="008E05B8"/>
    <w:rsid w:val="008E080E"/>
    <w:rsid w:val="008E090F"/>
    <w:rsid w:val="008E093A"/>
    <w:rsid w:val="008E0975"/>
    <w:rsid w:val="008E0991"/>
    <w:rsid w:val="008E099D"/>
    <w:rsid w:val="008E09A3"/>
    <w:rsid w:val="008E0B11"/>
    <w:rsid w:val="008E0D2C"/>
    <w:rsid w:val="008E0DED"/>
    <w:rsid w:val="008E0E7F"/>
    <w:rsid w:val="008E0F83"/>
    <w:rsid w:val="008E103D"/>
    <w:rsid w:val="008E10AE"/>
    <w:rsid w:val="008E10FB"/>
    <w:rsid w:val="008E11BB"/>
    <w:rsid w:val="008E11CD"/>
    <w:rsid w:val="008E11E2"/>
    <w:rsid w:val="008E13B7"/>
    <w:rsid w:val="008E1461"/>
    <w:rsid w:val="008E169B"/>
    <w:rsid w:val="008E178F"/>
    <w:rsid w:val="008E186D"/>
    <w:rsid w:val="008E18FE"/>
    <w:rsid w:val="008E1921"/>
    <w:rsid w:val="008E1993"/>
    <w:rsid w:val="008E1B5C"/>
    <w:rsid w:val="008E1BAF"/>
    <w:rsid w:val="008E1BD6"/>
    <w:rsid w:val="008E1C90"/>
    <w:rsid w:val="008E1D72"/>
    <w:rsid w:val="008E1DA1"/>
    <w:rsid w:val="008E1DF4"/>
    <w:rsid w:val="008E1E76"/>
    <w:rsid w:val="008E1F18"/>
    <w:rsid w:val="008E1F2A"/>
    <w:rsid w:val="008E1F8B"/>
    <w:rsid w:val="008E1FDE"/>
    <w:rsid w:val="008E1FF4"/>
    <w:rsid w:val="008E2043"/>
    <w:rsid w:val="008E206F"/>
    <w:rsid w:val="008E2404"/>
    <w:rsid w:val="008E245A"/>
    <w:rsid w:val="008E24DF"/>
    <w:rsid w:val="008E253E"/>
    <w:rsid w:val="008E2733"/>
    <w:rsid w:val="008E2832"/>
    <w:rsid w:val="008E28D9"/>
    <w:rsid w:val="008E293E"/>
    <w:rsid w:val="008E29B9"/>
    <w:rsid w:val="008E29BF"/>
    <w:rsid w:val="008E2A50"/>
    <w:rsid w:val="008E2A75"/>
    <w:rsid w:val="008E2B1D"/>
    <w:rsid w:val="008E2BCD"/>
    <w:rsid w:val="008E2C05"/>
    <w:rsid w:val="008E2C76"/>
    <w:rsid w:val="008E2CF4"/>
    <w:rsid w:val="008E2E57"/>
    <w:rsid w:val="008E2E6F"/>
    <w:rsid w:val="008E2E8D"/>
    <w:rsid w:val="008E2EB7"/>
    <w:rsid w:val="008E2F0A"/>
    <w:rsid w:val="008E312D"/>
    <w:rsid w:val="008E31F6"/>
    <w:rsid w:val="008E320A"/>
    <w:rsid w:val="008E32CF"/>
    <w:rsid w:val="008E33C1"/>
    <w:rsid w:val="008E342D"/>
    <w:rsid w:val="008E35A6"/>
    <w:rsid w:val="008E35E2"/>
    <w:rsid w:val="008E3649"/>
    <w:rsid w:val="008E367D"/>
    <w:rsid w:val="008E3688"/>
    <w:rsid w:val="008E3776"/>
    <w:rsid w:val="008E3819"/>
    <w:rsid w:val="008E38C7"/>
    <w:rsid w:val="008E38D9"/>
    <w:rsid w:val="008E3B14"/>
    <w:rsid w:val="008E3C62"/>
    <w:rsid w:val="008E3E7F"/>
    <w:rsid w:val="008E3F06"/>
    <w:rsid w:val="008E3FD3"/>
    <w:rsid w:val="008E4035"/>
    <w:rsid w:val="008E40AA"/>
    <w:rsid w:val="008E41D7"/>
    <w:rsid w:val="008E4214"/>
    <w:rsid w:val="008E4237"/>
    <w:rsid w:val="008E4328"/>
    <w:rsid w:val="008E4371"/>
    <w:rsid w:val="008E43AA"/>
    <w:rsid w:val="008E4513"/>
    <w:rsid w:val="008E4669"/>
    <w:rsid w:val="008E476A"/>
    <w:rsid w:val="008E47B6"/>
    <w:rsid w:val="008E482F"/>
    <w:rsid w:val="008E4A0F"/>
    <w:rsid w:val="008E4A3E"/>
    <w:rsid w:val="008E4A8D"/>
    <w:rsid w:val="008E4AB7"/>
    <w:rsid w:val="008E4BC6"/>
    <w:rsid w:val="008E4C13"/>
    <w:rsid w:val="008E4D9A"/>
    <w:rsid w:val="008E4DCB"/>
    <w:rsid w:val="008E4DD1"/>
    <w:rsid w:val="008E4F7D"/>
    <w:rsid w:val="008E50C8"/>
    <w:rsid w:val="008E52DE"/>
    <w:rsid w:val="008E52F8"/>
    <w:rsid w:val="008E530C"/>
    <w:rsid w:val="008E5396"/>
    <w:rsid w:val="008E54F1"/>
    <w:rsid w:val="008E5786"/>
    <w:rsid w:val="008E58F2"/>
    <w:rsid w:val="008E59D4"/>
    <w:rsid w:val="008E5A4C"/>
    <w:rsid w:val="008E5A90"/>
    <w:rsid w:val="008E5BA0"/>
    <w:rsid w:val="008E5C17"/>
    <w:rsid w:val="008E5C1A"/>
    <w:rsid w:val="008E5C23"/>
    <w:rsid w:val="008E5CCC"/>
    <w:rsid w:val="008E5CFF"/>
    <w:rsid w:val="008E5D45"/>
    <w:rsid w:val="008E5F36"/>
    <w:rsid w:val="008E60F6"/>
    <w:rsid w:val="008E615C"/>
    <w:rsid w:val="008E6189"/>
    <w:rsid w:val="008E61B5"/>
    <w:rsid w:val="008E62B2"/>
    <w:rsid w:val="008E63BD"/>
    <w:rsid w:val="008E642A"/>
    <w:rsid w:val="008E64AD"/>
    <w:rsid w:val="008E64EC"/>
    <w:rsid w:val="008E65B9"/>
    <w:rsid w:val="008E6835"/>
    <w:rsid w:val="008E6953"/>
    <w:rsid w:val="008E696A"/>
    <w:rsid w:val="008E6A63"/>
    <w:rsid w:val="008E6C21"/>
    <w:rsid w:val="008E6CAE"/>
    <w:rsid w:val="008E6F1B"/>
    <w:rsid w:val="008E7075"/>
    <w:rsid w:val="008E70AC"/>
    <w:rsid w:val="008E715D"/>
    <w:rsid w:val="008E728C"/>
    <w:rsid w:val="008E72DF"/>
    <w:rsid w:val="008E7534"/>
    <w:rsid w:val="008E7561"/>
    <w:rsid w:val="008E75AA"/>
    <w:rsid w:val="008E76E3"/>
    <w:rsid w:val="008E7A13"/>
    <w:rsid w:val="008E7BF3"/>
    <w:rsid w:val="008E7D4D"/>
    <w:rsid w:val="008E7DAC"/>
    <w:rsid w:val="008E7DFB"/>
    <w:rsid w:val="008E7F4B"/>
    <w:rsid w:val="008F02D2"/>
    <w:rsid w:val="008F0385"/>
    <w:rsid w:val="008F03A3"/>
    <w:rsid w:val="008F03A7"/>
    <w:rsid w:val="008F057E"/>
    <w:rsid w:val="008F0776"/>
    <w:rsid w:val="008F0822"/>
    <w:rsid w:val="008F086D"/>
    <w:rsid w:val="008F09AB"/>
    <w:rsid w:val="008F0AF8"/>
    <w:rsid w:val="008F0C7F"/>
    <w:rsid w:val="008F0CF0"/>
    <w:rsid w:val="008F0D8E"/>
    <w:rsid w:val="008F0E13"/>
    <w:rsid w:val="008F0E17"/>
    <w:rsid w:val="008F0E45"/>
    <w:rsid w:val="008F0E7F"/>
    <w:rsid w:val="008F1056"/>
    <w:rsid w:val="008F1057"/>
    <w:rsid w:val="008F107B"/>
    <w:rsid w:val="008F129B"/>
    <w:rsid w:val="008F12AA"/>
    <w:rsid w:val="008F1645"/>
    <w:rsid w:val="008F179C"/>
    <w:rsid w:val="008F194D"/>
    <w:rsid w:val="008F1954"/>
    <w:rsid w:val="008F1A55"/>
    <w:rsid w:val="008F1A79"/>
    <w:rsid w:val="008F1C0C"/>
    <w:rsid w:val="008F1C16"/>
    <w:rsid w:val="008F1C27"/>
    <w:rsid w:val="008F1C39"/>
    <w:rsid w:val="008F1CE9"/>
    <w:rsid w:val="008F1DCE"/>
    <w:rsid w:val="008F1E07"/>
    <w:rsid w:val="008F1E65"/>
    <w:rsid w:val="008F1EE1"/>
    <w:rsid w:val="008F1EEA"/>
    <w:rsid w:val="008F1F03"/>
    <w:rsid w:val="008F1F9D"/>
    <w:rsid w:val="008F2061"/>
    <w:rsid w:val="008F2087"/>
    <w:rsid w:val="008F2092"/>
    <w:rsid w:val="008F20FA"/>
    <w:rsid w:val="008F2205"/>
    <w:rsid w:val="008F2244"/>
    <w:rsid w:val="008F23A5"/>
    <w:rsid w:val="008F240C"/>
    <w:rsid w:val="008F2538"/>
    <w:rsid w:val="008F25C7"/>
    <w:rsid w:val="008F2774"/>
    <w:rsid w:val="008F2881"/>
    <w:rsid w:val="008F298C"/>
    <w:rsid w:val="008F2A8E"/>
    <w:rsid w:val="008F2ABA"/>
    <w:rsid w:val="008F2AE4"/>
    <w:rsid w:val="008F2B0A"/>
    <w:rsid w:val="008F2BBC"/>
    <w:rsid w:val="008F2CAC"/>
    <w:rsid w:val="008F2DD0"/>
    <w:rsid w:val="008F2DE1"/>
    <w:rsid w:val="008F2E3D"/>
    <w:rsid w:val="008F3222"/>
    <w:rsid w:val="008F325D"/>
    <w:rsid w:val="008F328A"/>
    <w:rsid w:val="008F3310"/>
    <w:rsid w:val="008F3311"/>
    <w:rsid w:val="008F3331"/>
    <w:rsid w:val="008F3342"/>
    <w:rsid w:val="008F3495"/>
    <w:rsid w:val="008F3516"/>
    <w:rsid w:val="008F3634"/>
    <w:rsid w:val="008F3647"/>
    <w:rsid w:val="008F3749"/>
    <w:rsid w:val="008F3821"/>
    <w:rsid w:val="008F382F"/>
    <w:rsid w:val="008F3A93"/>
    <w:rsid w:val="008F3BFD"/>
    <w:rsid w:val="008F3C99"/>
    <w:rsid w:val="008F3CCD"/>
    <w:rsid w:val="008F3DB0"/>
    <w:rsid w:val="008F3E03"/>
    <w:rsid w:val="008F3ECB"/>
    <w:rsid w:val="008F3F26"/>
    <w:rsid w:val="008F3F6E"/>
    <w:rsid w:val="008F3FBD"/>
    <w:rsid w:val="008F4106"/>
    <w:rsid w:val="008F4140"/>
    <w:rsid w:val="008F4196"/>
    <w:rsid w:val="008F41CB"/>
    <w:rsid w:val="008F4364"/>
    <w:rsid w:val="008F43DB"/>
    <w:rsid w:val="008F43DD"/>
    <w:rsid w:val="008F455A"/>
    <w:rsid w:val="008F4708"/>
    <w:rsid w:val="008F495B"/>
    <w:rsid w:val="008F4A07"/>
    <w:rsid w:val="008F4AB5"/>
    <w:rsid w:val="008F4C7E"/>
    <w:rsid w:val="008F4C9C"/>
    <w:rsid w:val="008F4DBF"/>
    <w:rsid w:val="008F4E50"/>
    <w:rsid w:val="008F4EAB"/>
    <w:rsid w:val="008F4F2C"/>
    <w:rsid w:val="008F4FA5"/>
    <w:rsid w:val="008F528D"/>
    <w:rsid w:val="008F5301"/>
    <w:rsid w:val="008F5315"/>
    <w:rsid w:val="008F538A"/>
    <w:rsid w:val="008F5564"/>
    <w:rsid w:val="008F5676"/>
    <w:rsid w:val="008F5696"/>
    <w:rsid w:val="008F56A5"/>
    <w:rsid w:val="008F56B9"/>
    <w:rsid w:val="008F56FF"/>
    <w:rsid w:val="008F5741"/>
    <w:rsid w:val="008F5797"/>
    <w:rsid w:val="008F57C4"/>
    <w:rsid w:val="008F58C9"/>
    <w:rsid w:val="008F5B30"/>
    <w:rsid w:val="008F5BF0"/>
    <w:rsid w:val="008F5C0B"/>
    <w:rsid w:val="008F5C97"/>
    <w:rsid w:val="008F5DC2"/>
    <w:rsid w:val="008F5DD5"/>
    <w:rsid w:val="008F5EA9"/>
    <w:rsid w:val="008F5FAA"/>
    <w:rsid w:val="008F604B"/>
    <w:rsid w:val="008F61D0"/>
    <w:rsid w:val="008F6318"/>
    <w:rsid w:val="008F63FC"/>
    <w:rsid w:val="008F6419"/>
    <w:rsid w:val="008F654A"/>
    <w:rsid w:val="008F6565"/>
    <w:rsid w:val="008F67D9"/>
    <w:rsid w:val="008F6881"/>
    <w:rsid w:val="008F6894"/>
    <w:rsid w:val="008F6A56"/>
    <w:rsid w:val="008F6A6E"/>
    <w:rsid w:val="008F6A80"/>
    <w:rsid w:val="008F6B09"/>
    <w:rsid w:val="008F6B37"/>
    <w:rsid w:val="008F6BCC"/>
    <w:rsid w:val="008F6CAD"/>
    <w:rsid w:val="008F6D02"/>
    <w:rsid w:val="008F6DB4"/>
    <w:rsid w:val="008F6FAE"/>
    <w:rsid w:val="008F6FCC"/>
    <w:rsid w:val="008F7019"/>
    <w:rsid w:val="008F712D"/>
    <w:rsid w:val="008F71F2"/>
    <w:rsid w:val="008F7383"/>
    <w:rsid w:val="008F74A8"/>
    <w:rsid w:val="008F74FB"/>
    <w:rsid w:val="008F769A"/>
    <w:rsid w:val="008F7713"/>
    <w:rsid w:val="008F7946"/>
    <w:rsid w:val="008F7AA3"/>
    <w:rsid w:val="008F7B54"/>
    <w:rsid w:val="008F7BED"/>
    <w:rsid w:val="008F7C99"/>
    <w:rsid w:val="008F7C9D"/>
    <w:rsid w:val="008F7D5D"/>
    <w:rsid w:val="008F7E5B"/>
    <w:rsid w:val="008F7FEF"/>
    <w:rsid w:val="00900014"/>
    <w:rsid w:val="00900048"/>
    <w:rsid w:val="00900220"/>
    <w:rsid w:val="0090027F"/>
    <w:rsid w:val="00900528"/>
    <w:rsid w:val="0090071B"/>
    <w:rsid w:val="00900760"/>
    <w:rsid w:val="009007FB"/>
    <w:rsid w:val="00900A00"/>
    <w:rsid w:val="00900A56"/>
    <w:rsid w:val="00900BCE"/>
    <w:rsid w:val="00900C71"/>
    <w:rsid w:val="00900CD1"/>
    <w:rsid w:val="00900D2F"/>
    <w:rsid w:val="00900EC2"/>
    <w:rsid w:val="00900EED"/>
    <w:rsid w:val="00900F0C"/>
    <w:rsid w:val="009010B0"/>
    <w:rsid w:val="00901242"/>
    <w:rsid w:val="0090126C"/>
    <w:rsid w:val="009012DB"/>
    <w:rsid w:val="009014E6"/>
    <w:rsid w:val="0090152D"/>
    <w:rsid w:val="00901574"/>
    <w:rsid w:val="00901715"/>
    <w:rsid w:val="00901720"/>
    <w:rsid w:val="00901740"/>
    <w:rsid w:val="00901754"/>
    <w:rsid w:val="0090186F"/>
    <w:rsid w:val="0090188F"/>
    <w:rsid w:val="009018A6"/>
    <w:rsid w:val="009019C2"/>
    <w:rsid w:val="00901A3C"/>
    <w:rsid w:val="00901A86"/>
    <w:rsid w:val="00901BC6"/>
    <w:rsid w:val="00901BF0"/>
    <w:rsid w:val="00901CA5"/>
    <w:rsid w:val="00901CC6"/>
    <w:rsid w:val="00901F52"/>
    <w:rsid w:val="00901F8E"/>
    <w:rsid w:val="009020B6"/>
    <w:rsid w:val="00902163"/>
    <w:rsid w:val="00902164"/>
    <w:rsid w:val="00902292"/>
    <w:rsid w:val="00902446"/>
    <w:rsid w:val="00902458"/>
    <w:rsid w:val="00902687"/>
    <w:rsid w:val="009026D2"/>
    <w:rsid w:val="0090276F"/>
    <w:rsid w:val="009027EE"/>
    <w:rsid w:val="00902846"/>
    <w:rsid w:val="0090284F"/>
    <w:rsid w:val="00902A05"/>
    <w:rsid w:val="00902A0F"/>
    <w:rsid w:val="00902A20"/>
    <w:rsid w:val="00902AC2"/>
    <w:rsid w:val="00902AE6"/>
    <w:rsid w:val="00902B14"/>
    <w:rsid w:val="00902D5E"/>
    <w:rsid w:val="00902DFE"/>
    <w:rsid w:val="00902F14"/>
    <w:rsid w:val="00902F3C"/>
    <w:rsid w:val="00902F60"/>
    <w:rsid w:val="00902FED"/>
    <w:rsid w:val="0090303A"/>
    <w:rsid w:val="009030A4"/>
    <w:rsid w:val="0090318F"/>
    <w:rsid w:val="0090320B"/>
    <w:rsid w:val="00903276"/>
    <w:rsid w:val="009032AF"/>
    <w:rsid w:val="009032F8"/>
    <w:rsid w:val="00903336"/>
    <w:rsid w:val="009033E6"/>
    <w:rsid w:val="0090354B"/>
    <w:rsid w:val="00903607"/>
    <w:rsid w:val="00903640"/>
    <w:rsid w:val="00903841"/>
    <w:rsid w:val="0090395B"/>
    <w:rsid w:val="009039BF"/>
    <w:rsid w:val="00903A24"/>
    <w:rsid w:val="00903C77"/>
    <w:rsid w:val="00903CA1"/>
    <w:rsid w:val="00903CB2"/>
    <w:rsid w:val="00903CD8"/>
    <w:rsid w:val="00903E36"/>
    <w:rsid w:val="00903FC6"/>
    <w:rsid w:val="0090400F"/>
    <w:rsid w:val="00904107"/>
    <w:rsid w:val="00904198"/>
    <w:rsid w:val="009042B3"/>
    <w:rsid w:val="009043EA"/>
    <w:rsid w:val="00904407"/>
    <w:rsid w:val="00904614"/>
    <w:rsid w:val="0090461C"/>
    <w:rsid w:val="009046D1"/>
    <w:rsid w:val="00904721"/>
    <w:rsid w:val="00904729"/>
    <w:rsid w:val="0090476F"/>
    <w:rsid w:val="009047A0"/>
    <w:rsid w:val="009047C8"/>
    <w:rsid w:val="0090497A"/>
    <w:rsid w:val="00904BA3"/>
    <w:rsid w:val="00904BC8"/>
    <w:rsid w:val="00904DB7"/>
    <w:rsid w:val="00904DCA"/>
    <w:rsid w:val="00904E33"/>
    <w:rsid w:val="00904E7B"/>
    <w:rsid w:val="00904E8E"/>
    <w:rsid w:val="00904EF6"/>
    <w:rsid w:val="00904F8A"/>
    <w:rsid w:val="009051CC"/>
    <w:rsid w:val="00905228"/>
    <w:rsid w:val="0090535A"/>
    <w:rsid w:val="009053A8"/>
    <w:rsid w:val="009053AB"/>
    <w:rsid w:val="00905454"/>
    <w:rsid w:val="009056E6"/>
    <w:rsid w:val="009057E1"/>
    <w:rsid w:val="00905CA3"/>
    <w:rsid w:val="00905CD5"/>
    <w:rsid w:val="00905EB5"/>
    <w:rsid w:val="00905EBB"/>
    <w:rsid w:val="009060B3"/>
    <w:rsid w:val="009060E0"/>
    <w:rsid w:val="00906310"/>
    <w:rsid w:val="00906349"/>
    <w:rsid w:val="009063C4"/>
    <w:rsid w:val="009063E1"/>
    <w:rsid w:val="00906419"/>
    <w:rsid w:val="00906460"/>
    <w:rsid w:val="00906675"/>
    <w:rsid w:val="00906730"/>
    <w:rsid w:val="00906751"/>
    <w:rsid w:val="00906A0F"/>
    <w:rsid w:val="00906C1D"/>
    <w:rsid w:val="00906C56"/>
    <w:rsid w:val="00906F39"/>
    <w:rsid w:val="00906F48"/>
    <w:rsid w:val="0090711C"/>
    <w:rsid w:val="00907201"/>
    <w:rsid w:val="009072BA"/>
    <w:rsid w:val="00907349"/>
    <w:rsid w:val="009073DF"/>
    <w:rsid w:val="00907503"/>
    <w:rsid w:val="00907565"/>
    <w:rsid w:val="0090776E"/>
    <w:rsid w:val="009077CA"/>
    <w:rsid w:val="0090796B"/>
    <w:rsid w:val="00907B51"/>
    <w:rsid w:val="00907C07"/>
    <w:rsid w:val="00907DAF"/>
    <w:rsid w:val="00907DC1"/>
    <w:rsid w:val="00907E30"/>
    <w:rsid w:val="00907E91"/>
    <w:rsid w:val="009100F7"/>
    <w:rsid w:val="0091016E"/>
    <w:rsid w:val="009101C4"/>
    <w:rsid w:val="00910273"/>
    <w:rsid w:val="009102E9"/>
    <w:rsid w:val="00910414"/>
    <w:rsid w:val="0091043D"/>
    <w:rsid w:val="009105E1"/>
    <w:rsid w:val="00910679"/>
    <w:rsid w:val="0091070D"/>
    <w:rsid w:val="00910836"/>
    <w:rsid w:val="00910838"/>
    <w:rsid w:val="00910956"/>
    <w:rsid w:val="00910960"/>
    <w:rsid w:val="009109CE"/>
    <w:rsid w:val="009109F7"/>
    <w:rsid w:val="00910A1D"/>
    <w:rsid w:val="00910AB5"/>
    <w:rsid w:val="00910ADA"/>
    <w:rsid w:val="00910C38"/>
    <w:rsid w:val="00910C60"/>
    <w:rsid w:val="00910DFB"/>
    <w:rsid w:val="00910ED5"/>
    <w:rsid w:val="00910F71"/>
    <w:rsid w:val="009110B1"/>
    <w:rsid w:val="009110ED"/>
    <w:rsid w:val="00911152"/>
    <w:rsid w:val="00911181"/>
    <w:rsid w:val="009111DB"/>
    <w:rsid w:val="009114F7"/>
    <w:rsid w:val="00911516"/>
    <w:rsid w:val="00911528"/>
    <w:rsid w:val="009115A6"/>
    <w:rsid w:val="009116AF"/>
    <w:rsid w:val="00911881"/>
    <w:rsid w:val="0091192D"/>
    <w:rsid w:val="00911AE6"/>
    <w:rsid w:val="00911B98"/>
    <w:rsid w:val="00911C90"/>
    <w:rsid w:val="00911CC7"/>
    <w:rsid w:val="00911EFC"/>
    <w:rsid w:val="00911F65"/>
    <w:rsid w:val="00912012"/>
    <w:rsid w:val="009120B5"/>
    <w:rsid w:val="009120E5"/>
    <w:rsid w:val="00912189"/>
    <w:rsid w:val="009122B3"/>
    <w:rsid w:val="009124E7"/>
    <w:rsid w:val="009124F8"/>
    <w:rsid w:val="0091251C"/>
    <w:rsid w:val="00912659"/>
    <w:rsid w:val="0091286C"/>
    <w:rsid w:val="00912893"/>
    <w:rsid w:val="009129F5"/>
    <w:rsid w:val="00912B17"/>
    <w:rsid w:val="00912B36"/>
    <w:rsid w:val="00912B9A"/>
    <w:rsid w:val="00912BC6"/>
    <w:rsid w:val="00912D37"/>
    <w:rsid w:val="00912E22"/>
    <w:rsid w:val="00912F60"/>
    <w:rsid w:val="00913017"/>
    <w:rsid w:val="0091306A"/>
    <w:rsid w:val="00913175"/>
    <w:rsid w:val="009131AD"/>
    <w:rsid w:val="0091322F"/>
    <w:rsid w:val="0091323F"/>
    <w:rsid w:val="00913327"/>
    <w:rsid w:val="0091339F"/>
    <w:rsid w:val="00913459"/>
    <w:rsid w:val="009135CB"/>
    <w:rsid w:val="00913732"/>
    <w:rsid w:val="00913741"/>
    <w:rsid w:val="009137C1"/>
    <w:rsid w:val="00913846"/>
    <w:rsid w:val="0091384A"/>
    <w:rsid w:val="009138FC"/>
    <w:rsid w:val="00913A11"/>
    <w:rsid w:val="00913B0B"/>
    <w:rsid w:val="00913B39"/>
    <w:rsid w:val="00913BC8"/>
    <w:rsid w:val="00913C0B"/>
    <w:rsid w:val="00913C81"/>
    <w:rsid w:val="00913D8E"/>
    <w:rsid w:val="00913F7A"/>
    <w:rsid w:val="0091402A"/>
    <w:rsid w:val="00914156"/>
    <w:rsid w:val="0091417D"/>
    <w:rsid w:val="009141A9"/>
    <w:rsid w:val="0091428D"/>
    <w:rsid w:val="00914309"/>
    <w:rsid w:val="00914313"/>
    <w:rsid w:val="00914410"/>
    <w:rsid w:val="0091443D"/>
    <w:rsid w:val="00914480"/>
    <w:rsid w:val="009144E4"/>
    <w:rsid w:val="0091452A"/>
    <w:rsid w:val="0091452E"/>
    <w:rsid w:val="0091463D"/>
    <w:rsid w:val="009146EB"/>
    <w:rsid w:val="0091470A"/>
    <w:rsid w:val="00914783"/>
    <w:rsid w:val="0091479B"/>
    <w:rsid w:val="009147E1"/>
    <w:rsid w:val="00914872"/>
    <w:rsid w:val="009148FB"/>
    <w:rsid w:val="00914930"/>
    <w:rsid w:val="00914A85"/>
    <w:rsid w:val="00914B48"/>
    <w:rsid w:val="00914BDE"/>
    <w:rsid w:val="00914DB7"/>
    <w:rsid w:val="00914DEC"/>
    <w:rsid w:val="00914FC6"/>
    <w:rsid w:val="00915072"/>
    <w:rsid w:val="009150AE"/>
    <w:rsid w:val="009150C3"/>
    <w:rsid w:val="009150C4"/>
    <w:rsid w:val="009150C5"/>
    <w:rsid w:val="00915144"/>
    <w:rsid w:val="009152C1"/>
    <w:rsid w:val="00915347"/>
    <w:rsid w:val="00915471"/>
    <w:rsid w:val="00915652"/>
    <w:rsid w:val="00915704"/>
    <w:rsid w:val="00915789"/>
    <w:rsid w:val="00915797"/>
    <w:rsid w:val="009157EA"/>
    <w:rsid w:val="009158C2"/>
    <w:rsid w:val="009159A8"/>
    <w:rsid w:val="00915A99"/>
    <w:rsid w:val="00915B92"/>
    <w:rsid w:val="00915BCC"/>
    <w:rsid w:val="00915D75"/>
    <w:rsid w:val="00915E6C"/>
    <w:rsid w:val="00915E6D"/>
    <w:rsid w:val="00915EBB"/>
    <w:rsid w:val="00915FCF"/>
    <w:rsid w:val="0091609A"/>
    <w:rsid w:val="00916108"/>
    <w:rsid w:val="00916119"/>
    <w:rsid w:val="00916205"/>
    <w:rsid w:val="00916382"/>
    <w:rsid w:val="00916563"/>
    <w:rsid w:val="00916582"/>
    <w:rsid w:val="009165F8"/>
    <w:rsid w:val="00916610"/>
    <w:rsid w:val="0091679A"/>
    <w:rsid w:val="0091679C"/>
    <w:rsid w:val="00916A7D"/>
    <w:rsid w:val="00916A85"/>
    <w:rsid w:val="00916DFA"/>
    <w:rsid w:val="00916E32"/>
    <w:rsid w:val="00916F35"/>
    <w:rsid w:val="00916FFD"/>
    <w:rsid w:val="00917016"/>
    <w:rsid w:val="009172BE"/>
    <w:rsid w:val="00917371"/>
    <w:rsid w:val="009174F6"/>
    <w:rsid w:val="009175B8"/>
    <w:rsid w:val="00917685"/>
    <w:rsid w:val="0091773B"/>
    <w:rsid w:val="00917743"/>
    <w:rsid w:val="009177BE"/>
    <w:rsid w:val="009177E4"/>
    <w:rsid w:val="009177F0"/>
    <w:rsid w:val="00917826"/>
    <w:rsid w:val="00917880"/>
    <w:rsid w:val="009178A0"/>
    <w:rsid w:val="0091799B"/>
    <w:rsid w:val="009179C4"/>
    <w:rsid w:val="009179C7"/>
    <w:rsid w:val="009179DA"/>
    <w:rsid w:val="00917A6B"/>
    <w:rsid w:val="00917ADE"/>
    <w:rsid w:val="00917B50"/>
    <w:rsid w:val="00917B9D"/>
    <w:rsid w:val="00917C1A"/>
    <w:rsid w:val="00917C3F"/>
    <w:rsid w:val="00917D57"/>
    <w:rsid w:val="00917DC1"/>
    <w:rsid w:val="00917EDB"/>
    <w:rsid w:val="00917EF7"/>
    <w:rsid w:val="00917FD2"/>
    <w:rsid w:val="00920016"/>
    <w:rsid w:val="00920061"/>
    <w:rsid w:val="00920080"/>
    <w:rsid w:val="00920108"/>
    <w:rsid w:val="009203FB"/>
    <w:rsid w:val="00920407"/>
    <w:rsid w:val="00920422"/>
    <w:rsid w:val="00920568"/>
    <w:rsid w:val="009205D1"/>
    <w:rsid w:val="00920612"/>
    <w:rsid w:val="0092065A"/>
    <w:rsid w:val="0092065F"/>
    <w:rsid w:val="009207DE"/>
    <w:rsid w:val="00920963"/>
    <w:rsid w:val="009209CD"/>
    <w:rsid w:val="009209D0"/>
    <w:rsid w:val="00920BFF"/>
    <w:rsid w:val="00920D21"/>
    <w:rsid w:val="00920F64"/>
    <w:rsid w:val="00920FE6"/>
    <w:rsid w:val="009210DE"/>
    <w:rsid w:val="0092128F"/>
    <w:rsid w:val="009212E9"/>
    <w:rsid w:val="0092144C"/>
    <w:rsid w:val="00921476"/>
    <w:rsid w:val="009215D7"/>
    <w:rsid w:val="00921610"/>
    <w:rsid w:val="009216E2"/>
    <w:rsid w:val="00921892"/>
    <w:rsid w:val="009218B1"/>
    <w:rsid w:val="009219CC"/>
    <w:rsid w:val="00921A50"/>
    <w:rsid w:val="00921ADF"/>
    <w:rsid w:val="00921B2C"/>
    <w:rsid w:val="00921E91"/>
    <w:rsid w:val="00921F2D"/>
    <w:rsid w:val="00921FDF"/>
    <w:rsid w:val="009221C4"/>
    <w:rsid w:val="0092266B"/>
    <w:rsid w:val="009227EE"/>
    <w:rsid w:val="009229D0"/>
    <w:rsid w:val="00922A50"/>
    <w:rsid w:val="00922CA6"/>
    <w:rsid w:val="00922D58"/>
    <w:rsid w:val="00922D6C"/>
    <w:rsid w:val="00922E3C"/>
    <w:rsid w:val="00922FE5"/>
    <w:rsid w:val="00923078"/>
    <w:rsid w:val="009230BC"/>
    <w:rsid w:val="00923273"/>
    <w:rsid w:val="009232F7"/>
    <w:rsid w:val="00923408"/>
    <w:rsid w:val="0092344C"/>
    <w:rsid w:val="00923477"/>
    <w:rsid w:val="0092354D"/>
    <w:rsid w:val="009236CB"/>
    <w:rsid w:val="009238E7"/>
    <w:rsid w:val="0092390D"/>
    <w:rsid w:val="009239F9"/>
    <w:rsid w:val="00923A56"/>
    <w:rsid w:val="00923B60"/>
    <w:rsid w:val="00923BFE"/>
    <w:rsid w:val="00923E73"/>
    <w:rsid w:val="00924045"/>
    <w:rsid w:val="0092423B"/>
    <w:rsid w:val="00924367"/>
    <w:rsid w:val="00924383"/>
    <w:rsid w:val="009243D7"/>
    <w:rsid w:val="00924700"/>
    <w:rsid w:val="0092479C"/>
    <w:rsid w:val="009247AC"/>
    <w:rsid w:val="009247E9"/>
    <w:rsid w:val="0092485C"/>
    <w:rsid w:val="00924A4D"/>
    <w:rsid w:val="00924B08"/>
    <w:rsid w:val="00924C52"/>
    <w:rsid w:val="00924CF8"/>
    <w:rsid w:val="00924D3B"/>
    <w:rsid w:val="00924F32"/>
    <w:rsid w:val="00924F3F"/>
    <w:rsid w:val="009250D2"/>
    <w:rsid w:val="00925160"/>
    <w:rsid w:val="00925189"/>
    <w:rsid w:val="00925377"/>
    <w:rsid w:val="009253F1"/>
    <w:rsid w:val="009257AD"/>
    <w:rsid w:val="009257C3"/>
    <w:rsid w:val="009257F8"/>
    <w:rsid w:val="00925806"/>
    <w:rsid w:val="00925B40"/>
    <w:rsid w:val="00925B68"/>
    <w:rsid w:val="00925BB3"/>
    <w:rsid w:val="00925D29"/>
    <w:rsid w:val="00925DC4"/>
    <w:rsid w:val="00925E0A"/>
    <w:rsid w:val="00925EB7"/>
    <w:rsid w:val="00925ECC"/>
    <w:rsid w:val="0092604D"/>
    <w:rsid w:val="009260E9"/>
    <w:rsid w:val="009261BE"/>
    <w:rsid w:val="0092621A"/>
    <w:rsid w:val="00926299"/>
    <w:rsid w:val="00926439"/>
    <w:rsid w:val="009264EC"/>
    <w:rsid w:val="0092657C"/>
    <w:rsid w:val="00926653"/>
    <w:rsid w:val="00926664"/>
    <w:rsid w:val="009266AE"/>
    <w:rsid w:val="009266E4"/>
    <w:rsid w:val="00926709"/>
    <w:rsid w:val="009268B2"/>
    <w:rsid w:val="00926903"/>
    <w:rsid w:val="00926B6C"/>
    <w:rsid w:val="00926B9C"/>
    <w:rsid w:val="00926BBD"/>
    <w:rsid w:val="00926CAB"/>
    <w:rsid w:val="00926D5C"/>
    <w:rsid w:val="00926E44"/>
    <w:rsid w:val="00926E91"/>
    <w:rsid w:val="00926E9E"/>
    <w:rsid w:val="00926F2B"/>
    <w:rsid w:val="00926FF1"/>
    <w:rsid w:val="00927158"/>
    <w:rsid w:val="0092734E"/>
    <w:rsid w:val="00927351"/>
    <w:rsid w:val="00927359"/>
    <w:rsid w:val="009273EA"/>
    <w:rsid w:val="0092744E"/>
    <w:rsid w:val="00927460"/>
    <w:rsid w:val="0092765E"/>
    <w:rsid w:val="009276D5"/>
    <w:rsid w:val="0092789A"/>
    <w:rsid w:val="009278F8"/>
    <w:rsid w:val="00927985"/>
    <w:rsid w:val="00927C81"/>
    <w:rsid w:val="00927CC7"/>
    <w:rsid w:val="00927DB1"/>
    <w:rsid w:val="00927E79"/>
    <w:rsid w:val="00927F06"/>
    <w:rsid w:val="0093000E"/>
    <w:rsid w:val="00930272"/>
    <w:rsid w:val="0093048C"/>
    <w:rsid w:val="00930699"/>
    <w:rsid w:val="009306C2"/>
    <w:rsid w:val="00930722"/>
    <w:rsid w:val="009307B1"/>
    <w:rsid w:val="00930825"/>
    <w:rsid w:val="0093083D"/>
    <w:rsid w:val="009309DC"/>
    <w:rsid w:val="00930B0C"/>
    <w:rsid w:val="00930C47"/>
    <w:rsid w:val="00930DF1"/>
    <w:rsid w:val="0093114E"/>
    <w:rsid w:val="009311F6"/>
    <w:rsid w:val="00931332"/>
    <w:rsid w:val="0093140C"/>
    <w:rsid w:val="00931488"/>
    <w:rsid w:val="0093149C"/>
    <w:rsid w:val="00931524"/>
    <w:rsid w:val="00931562"/>
    <w:rsid w:val="00931782"/>
    <w:rsid w:val="009318BC"/>
    <w:rsid w:val="00931946"/>
    <w:rsid w:val="00931C0E"/>
    <w:rsid w:val="00931C5A"/>
    <w:rsid w:val="00931CAB"/>
    <w:rsid w:val="00931D10"/>
    <w:rsid w:val="00931D54"/>
    <w:rsid w:val="00931D9F"/>
    <w:rsid w:val="00931F3C"/>
    <w:rsid w:val="00931F89"/>
    <w:rsid w:val="00931F8D"/>
    <w:rsid w:val="00931FF1"/>
    <w:rsid w:val="009320D1"/>
    <w:rsid w:val="00932240"/>
    <w:rsid w:val="0093235A"/>
    <w:rsid w:val="009323B8"/>
    <w:rsid w:val="009323B9"/>
    <w:rsid w:val="00932429"/>
    <w:rsid w:val="0093257D"/>
    <w:rsid w:val="009326EB"/>
    <w:rsid w:val="009327D8"/>
    <w:rsid w:val="009327E8"/>
    <w:rsid w:val="00932819"/>
    <w:rsid w:val="009328DA"/>
    <w:rsid w:val="00932A4F"/>
    <w:rsid w:val="00932C18"/>
    <w:rsid w:val="00932C91"/>
    <w:rsid w:val="00932CAD"/>
    <w:rsid w:val="00932D14"/>
    <w:rsid w:val="00932D66"/>
    <w:rsid w:val="00932ED6"/>
    <w:rsid w:val="00932FC1"/>
    <w:rsid w:val="009330DC"/>
    <w:rsid w:val="009331A4"/>
    <w:rsid w:val="009331C1"/>
    <w:rsid w:val="009335FA"/>
    <w:rsid w:val="0093369E"/>
    <w:rsid w:val="009337E2"/>
    <w:rsid w:val="0093381F"/>
    <w:rsid w:val="00933848"/>
    <w:rsid w:val="009338C9"/>
    <w:rsid w:val="00933984"/>
    <w:rsid w:val="00933A44"/>
    <w:rsid w:val="00933AEB"/>
    <w:rsid w:val="00933B48"/>
    <w:rsid w:val="00933BF1"/>
    <w:rsid w:val="00933CFA"/>
    <w:rsid w:val="00933D40"/>
    <w:rsid w:val="00933D62"/>
    <w:rsid w:val="00933DD1"/>
    <w:rsid w:val="00933E04"/>
    <w:rsid w:val="00933E29"/>
    <w:rsid w:val="00933F79"/>
    <w:rsid w:val="00933FB1"/>
    <w:rsid w:val="0093419E"/>
    <w:rsid w:val="009341A3"/>
    <w:rsid w:val="0093439D"/>
    <w:rsid w:val="009343F8"/>
    <w:rsid w:val="009344B2"/>
    <w:rsid w:val="009344C1"/>
    <w:rsid w:val="0093450C"/>
    <w:rsid w:val="00934511"/>
    <w:rsid w:val="00934876"/>
    <w:rsid w:val="00934AA1"/>
    <w:rsid w:val="00934ABD"/>
    <w:rsid w:val="00934BB8"/>
    <w:rsid w:val="00934C14"/>
    <w:rsid w:val="00934C4E"/>
    <w:rsid w:val="00934CCD"/>
    <w:rsid w:val="00934D91"/>
    <w:rsid w:val="00934E2F"/>
    <w:rsid w:val="00934EE0"/>
    <w:rsid w:val="00935023"/>
    <w:rsid w:val="00935036"/>
    <w:rsid w:val="009351BE"/>
    <w:rsid w:val="00935240"/>
    <w:rsid w:val="009352B2"/>
    <w:rsid w:val="00935500"/>
    <w:rsid w:val="009355E5"/>
    <w:rsid w:val="00935617"/>
    <w:rsid w:val="00935827"/>
    <w:rsid w:val="00935848"/>
    <w:rsid w:val="0093594D"/>
    <w:rsid w:val="00935BF1"/>
    <w:rsid w:val="00935E42"/>
    <w:rsid w:val="00935E9D"/>
    <w:rsid w:val="00935EF1"/>
    <w:rsid w:val="00935EF4"/>
    <w:rsid w:val="00935F32"/>
    <w:rsid w:val="00935F58"/>
    <w:rsid w:val="0093600E"/>
    <w:rsid w:val="00936235"/>
    <w:rsid w:val="0093624A"/>
    <w:rsid w:val="00936256"/>
    <w:rsid w:val="009362DA"/>
    <w:rsid w:val="00936324"/>
    <w:rsid w:val="00936330"/>
    <w:rsid w:val="009364DD"/>
    <w:rsid w:val="00936508"/>
    <w:rsid w:val="00936614"/>
    <w:rsid w:val="009366A8"/>
    <w:rsid w:val="009366F2"/>
    <w:rsid w:val="00936840"/>
    <w:rsid w:val="00936886"/>
    <w:rsid w:val="0093691D"/>
    <w:rsid w:val="00936A94"/>
    <w:rsid w:val="00936B70"/>
    <w:rsid w:val="00936BDE"/>
    <w:rsid w:val="00936C34"/>
    <w:rsid w:val="00936CDB"/>
    <w:rsid w:val="00936E34"/>
    <w:rsid w:val="0093705B"/>
    <w:rsid w:val="009370A0"/>
    <w:rsid w:val="009372A1"/>
    <w:rsid w:val="0093731D"/>
    <w:rsid w:val="00937516"/>
    <w:rsid w:val="0093756B"/>
    <w:rsid w:val="009375C1"/>
    <w:rsid w:val="009376A0"/>
    <w:rsid w:val="00937703"/>
    <w:rsid w:val="00937916"/>
    <w:rsid w:val="009379FF"/>
    <w:rsid w:val="00937B94"/>
    <w:rsid w:val="00937B98"/>
    <w:rsid w:val="00937BC8"/>
    <w:rsid w:val="00937CB2"/>
    <w:rsid w:val="00937DD9"/>
    <w:rsid w:val="00937E1E"/>
    <w:rsid w:val="00937F2C"/>
    <w:rsid w:val="00937F5C"/>
    <w:rsid w:val="00940016"/>
    <w:rsid w:val="0094013C"/>
    <w:rsid w:val="0094014E"/>
    <w:rsid w:val="00940310"/>
    <w:rsid w:val="00940326"/>
    <w:rsid w:val="009404BD"/>
    <w:rsid w:val="0094063F"/>
    <w:rsid w:val="009407A0"/>
    <w:rsid w:val="009409E2"/>
    <w:rsid w:val="00940A9B"/>
    <w:rsid w:val="00940AC1"/>
    <w:rsid w:val="00940B63"/>
    <w:rsid w:val="00940B78"/>
    <w:rsid w:val="00940BF3"/>
    <w:rsid w:val="00940EC6"/>
    <w:rsid w:val="00940ECA"/>
    <w:rsid w:val="009410EB"/>
    <w:rsid w:val="00941162"/>
    <w:rsid w:val="00941179"/>
    <w:rsid w:val="00941260"/>
    <w:rsid w:val="0094126C"/>
    <w:rsid w:val="0094129A"/>
    <w:rsid w:val="00941318"/>
    <w:rsid w:val="0094134A"/>
    <w:rsid w:val="0094134F"/>
    <w:rsid w:val="009416EF"/>
    <w:rsid w:val="00941879"/>
    <w:rsid w:val="0094193F"/>
    <w:rsid w:val="00941A05"/>
    <w:rsid w:val="00941BC9"/>
    <w:rsid w:val="00941C4E"/>
    <w:rsid w:val="00941C54"/>
    <w:rsid w:val="00941CBA"/>
    <w:rsid w:val="00941CBB"/>
    <w:rsid w:val="00941CF1"/>
    <w:rsid w:val="00941DCC"/>
    <w:rsid w:val="00941E00"/>
    <w:rsid w:val="00941E35"/>
    <w:rsid w:val="0094206B"/>
    <w:rsid w:val="009420FF"/>
    <w:rsid w:val="00942241"/>
    <w:rsid w:val="0094238B"/>
    <w:rsid w:val="00942473"/>
    <w:rsid w:val="00942746"/>
    <w:rsid w:val="00942757"/>
    <w:rsid w:val="00942758"/>
    <w:rsid w:val="009429EE"/>
    <w:rsid w:val="00942A28"/>
    <w:rsid w:val="00942AE4"/>
    <w:rsid w:val="00942AF9"/>
    <w:rsid w:val="00942AFD"/>
    <w:rsid w:val="00942BB5"/>
    <w:rsid w:val="00942D18"/>
    <w:rsid w:val="00942ED2"/>
    <w:rsid w:val="0094302F"/>
    <w:rsid w:val="00943078"/>
    <w:rsid w:val="0094322F"/>
    <w:rsid w:val="009432A1"/>
    <w:rsid w:val="0094330C"/>
    <w:rsid w:val="0094343E"/>
    <w:rsid w:val="009434CE"/>
    <w:rsid w:val="009435DE"/>
    <w:rsid w:val="00943712"/>
    <w:rsid w:val="009437C4"/>
    <w:rsid w:val="009439EB"/>
    <w:rsid w:val="009439F6"/>
    <w:rsid w:val="00943A54"/>
    <w:rsid w:val="00943DB0"/>
    <w:rsid w:val="00943DE4"/>
    <w:rsid w:val="00943E70"/>
    <w:rsid w:val="009440DC"/>
    <w:rsid w:val="009440DE"/>
    <w:rsid w:val="00944106"/>
    <w:rsid w:val="0094411A"/>
    <w:rsid w:val="0094420E"/>
    <w:rsid w:val="0094422A"/>
    <w:rsid w:val="0094434C"/>
    <w:rsid w:val="009443DD"/>
    <w:rsid w:val="009445CD"/>
    <w:rsid w:val="009447B5"/>
    <w:rsid w:val="009449C6"/>
    <w:rsid w:val="00944BD0"/>
    <w:rsid w:val="00944C2F"/>
    <w:rsid w:val="00944CB0"/>
    <w:rsid w:val="00944DE4"/>
    <w:rsid w:val="00944E42"/>
    <w:rsid w:val="00944F15"/>
    <w:rsid w:val="0094514E"/>
    <w:rsid w:val="00945215"/>
    <w:rsid w:val="00945250"/>
    <w:rsid w:val="0094543B"/>
    <w:rsid w:val="0094550D"/>
    <w:rsid w:val="0094555B"/>
    <w:rsid w:val="0094570B"/>
    <w:rsid w:val="009457FF"/>
    <w:rsid w:val="009459B4"/>
    <w:rsid w:val="009459C4"/>
    <w:rsid w:val="00945A79"/>
    <w:rsid w:val="00945B08"/>
    <w:rsid w:val="00945BA6"/>
    <w:rsid w:val="00945C6D"/>
    <w:rsid w:val="00945E44"/>
    <w:rsid w:val="00945F11"/>
    <w:rsid w:val="00945F3B"/>
    <w:rsid w:val="0094603F"/>
    <w:rsid w:val="00946267"/>
    <w:rsid w:val="00946427"/>
    <w:rsid w:val="0094649C"/>
    <w:rsid w:val="00946521"/>
    <w:rsid w:val="00946534"/>
    <w:rsid w:val="00946549"/>
    <w:rsid w:val="009465A8"/>
    <w:rsid w:val="00946653"/>
    <w:rsid w:val="009466B2"/>
    <w:rsid w:val="009469F9"/>
    <w:rsid w:val="00946B49"/>
    <w:rsid w:val="00946D33"/>
    <w:rsid w:val="00946FB2"/>
    <w:rsid w:val="00947038"/>
    <w:rsid w:val="0094716A"/>
    <w:rsid w:val="00947187"/>
    <w:rsid w:val="00947219"/>
    <w:rsid w:val="009473BA"/>
    <w:rsid w:val="00947676"/>
    <w:rsid w:val="009476A8"/>
    <w:rsid w:val="009476E6"/>
    <w:rsid w:val="0094791A"/>
    <w:rsid w:val="00947A13"/>
    <w:rsid w:val="00947C12"/>
    <w:rsid w:val="00947C4E"/>
    <w:rsid w:val="00947C8F"/>
    <w:rsid w:val="00947D0C"/>
    <w:rsid w:val="00947E25"/>
    <w:rsid w:val="00947E8A"/>
    <w:rsid w:val="00947F10"/>
    <w:rsid w:val="00947FE0"/>
    <w:rsid w:val="0095017B"/>
    <w:rsid w:val="009501EE"/>
    <w:rsid w:val="009501F4"/>
    <w:rsid w:val="0095022E"/>
    <w:rsid w:val="0095023C"/>
    <w:rsid w:val="0095050D"/>
    <w:rsid w:val="0095069E"/>
    <w:rsid w:val="009506F3"/>
    <w:rsid w:val="0095074F"/>
    <w:rsid w:val="009507B2"/>
    <w:rsid w:val="0095088C"/>
    <w:rsid w:val="00950993"/>
    <w:rsid w:val="00950A17"/>
    <w:rsid w:val="00950B4D"/>
    <w:rsid w:val="00950D0C"/>
    <w:rsid w:val="00950F06"/>
    <w:rsid w:val="00951095"/>
    <w:rsid w:val="0095112E"/>
    <w:rsid w:val="0095167C"/>
    <w:rsid w:val="00951688"/>
    <w:rsid w:val="00951781"/>
    <w:rsid w:val="00951805"/>
    <w:rsid w:val="00951822"/>
    <w:rsid w:val="00951902"/>
    <w:rsid w:val="00951911"/>
    <w:rsid w:val="009519AD"/>
    <w:rsid w:val="009519E4"/>
    <w:rsid w:val="00951A56"/>
    <w:rsid w:val="00951A7A"/>
    <w:rsid w:val="00951B3F"/>
    <w:rsid w:val="00951BC8"/>
    <w:rsid w:val="00951C8A"/>
    <w:rsid w:val="00951E99"/>
    <w:rsid w:val="00951F61"/>
    <w:rsid w:val="00952050"/>
    <w:rsid w:val="009520EA"/>
    <w:rsid w:val="00952104"/>
    <w:rsid w:val="0095210F"/>
    <w:rsid w:val="0095216C"/>
    <w:rsid w:val="0095220F"/>
    <w:rsid w:val="00952352"/>
    <w:rsid w:val="00952353"/>
    <w:rsid w:val="00952438"/>
    <w:rsid w:val="009524EE"/>
    <w:rsid w:val="0095268F"/>
    <w:rsid w:val="0095269B"/>
    <w:rsid w:val="009527E3"/>
    <w:rsid w:val="00952A56"/>
    <w:rsid w:val="00952A81"/>
    <w:rsid w:val="00952B9B"/>
    <w:rsid w:val="00952DCB"/>
    <w:rsid w:val="00952E57"/>
    <w:rsid w:val="00953073"/>
    <w:rsid w:val="009530D0"/>
    <w:rsid w:val="00953213"/>
    <w:rsid w:val="00953231"/>
    <w:rsid w:val="00953250"/>
    <w:rsid w:val="009532FF"/>
    <w:rsid w:val="009533F3"/>
    <w:rsid w:val="00953502"/>
    <w:rsid w:val="009535C1"/>
    <w:rsid w:val="0095362F"/>
    <w:rsid w:val="00953766"/>
    <w:rsid w:val="00953938"/>
    <w:rsid w:val="00953A3F"/>
    <w:rsid w:val="00953BB2"/>
    <w:rsid w:val="00953BEA"/>
    <w:rsid w:val="00953C36"/>
    <w:rsid w:val="00953C8B"/>
    <w:rsid w:val="00953D92"/>
    <w:rsid w:val="00953DB6"/>
    <w:rsid w:val="00953E90"/>
    <w:rsid w:val="009540AC"/>
    <w:rsid w:val="009540B6"/>
    <w:rsid w:val="009540E6"/>
    <w:rsid w:val="0095415E"/>
    <w:rsid w:val="009541F6"/>
    <w:rsid w:val="009542C8"/>
    <w:rsid w:val="009543E0"/>
    <w:rsid w:val="00954426"/>
    <w:rsid w:val="0095443C"/>
    <w:rsid w:val="00954903"/>
    <w:rsid w:val="00954A00"/>
    <w:rsid w:val="00955079"/>
    <w:rsid w:val="009550A5"/>
    <w:rsid w:val="009550B6"/>
    <w:rsid w:val="0095522B"/>
    <w:rsid w:val="00955328"/>
    <w:rsid w:val="009555BF"/>
    <w:rsid w:val="009555DE"/>
    <w:rsid w:val="0095563B"/>
    <w:rsid w:val="009556BF"/>
    <w:rsid w:val="00955700"/>
    <w:rsid w:val="009557C6"/>
    <w:rsid w:val="00955988"/>
    <w:rsid w:val="00955A88"/>
    <w:rsid w:val="00955AC1"/>
    <w:rsid w:val="00955B7F"/>
    <w:rsid w:val="00955CE9"/>
    <w:rsid w:val="00955D45"/>
    <w:rsid w:val="00955EBD"/>
    <w:rsid w:val="00955EDC"/>
    <w:rsid w:val="00955F58"/>
    <w:rsid w:val="00956034"/>
    <w:rsid w:val="00956083"/>
    <w:rsid w:val="009562A2"/>
    <w:rsid w:val="0095650A"/>
    <w:rsid w:val="00956651"/>
    <w:rsid w:val="009566FA"/>
    <w:rsid w:val="00956943"/>
    <w:rsid w:val="00956948"/>
    <w:rsid w:val="0095698B"/>
    <w:rsid w:val="009569AA"/>
    <w:rsid w:val="00956A78"/>
    <w:rsid w:val="00956ADC"/>
    <w:rsid w:val="00956B49"/>
    <w:rsid w:val="00956B52"/>
    <w:rsid w:val="00956BF7"/>
    <w:rsid w:val="00956C33"/>
    <w:rsid w:val="00956CB3"/>
    <w:rsid w:val="00956D13"/>
    <w:rsid w:val="00956DAF"/>
    <w:rsid w:val="00956DB4"/>
    <w:rsid w:val="00956EBE"/>
    <w:rsid w:val="00956F87"/>
    <w:rsid w:val="0095708B"/>
    <w:rsid w:val="0095717D"/>
    <w:rsid w:val="0095717E"/>
    <w:rsid w:val="00957193"/>
    <w:rsid w:val="009574E6"/>
    <w:rsid w:val="00957552"/>
    <w:rsid w:val="00957591"/>
    <w:rsid w:val="009575B7"/>
    <w:rsid w:val="0095761C"/>
    <w:rsid w:val="00957646"/>
    <w:rsid w:val="009577F9"/>
    <w:rsid w:val="0095785D"/>
    <w:rsid w:val="009578AE"/>
    <w:rsid w:val="00957CF9"/>
    <w:rsid w:val="00957E6B"/>
    <w:rsid w:val="00957F88"/>
    <w:rsid w:val="00957FDC"/>
    <w:rsid w:val="00957FFC"/>
    <w:rsid w:val="009601F3"/>
    <w:rsid w:val="0096027C"/>
    <w:rsid w:val="009602AE"/>
    <w:rsid w:val="009602EF"/>
    <w:rsid w:val="00960321"/>
    <w:rsid w:val="00960331"/>
    <w:rsid w:val="0096037B"/>
    <w:rsid w:val="00960419"/>
    <w:rsid w:val="009604F6"/>
    <w:rsid w:val="0096053B"/>
    <w:rsid w:val="00960635"/>
    <w:rsid w:val="009606A6"/>
    <w:rsid w:val="0096075A"/>
    <w:rsid w:val="009607E7"/>
    <w:rsid w:val="00960861"/>
    <w:rsid w:val="00960916"/>
    <w:rsid w:val="00960A84"/>
    <w:rsid w:val="00960A89"/>
    <w:rsid w:val="00960ABD"/>
    <w:rsid w:val="00960B13"/>
    <w:rsid w:val="00960B34"/>
    <w:rsid w:val="00960BFA"/>
    <w:rsid w:val="00960CC2"/>
    <w:rsid w:val="00960DB6"/>
    <w:rsid w:val="00960DD0"/>
    <w:rsid w:val="00960DFE"/>
    <w:rsid w:val="00960F52"/>
    <w:rsid w:val="00960F9A"/>
    <w:rsid w:val="009610A8"/>
    <w:rsid w:val="009610C1"/>
    <w:rsid w:val="009611B0"/>
    <w:rsid w:val="009611C1"/>
    <w:rsid w:val="009611CF"/>
    <w:rsid w:val="0096141F"/>
    <w:rsid w:val="00961473"/>
    <w:rsid w:val="00961582"/>
    <w:rsid w:val="009615B0"/>
    <w:rsid w:val="00961762"/>
    <w:rsid w:val="009617C6"/>
    <w:rsid w:val="00961822"/>
    <w:rsid w:val="00961E8F"/>
    <w:rsid w:val="00961EDF"/>
    <w:rsid w:val="00961F23"/>
    <w:rsid w:val="00961FA0"/>
    <w:rsid w:val="0096203B"/>
    <w:rsid w:val="00962151"/>
    <w:rsid w:val="00962161"/>
    <w:rsid w:val="00962312"/>
    <w:rsid w:val="00962319"/>
    <w:rsid w:val="00962336"/>
    <w:rsid w:val="0096239A"/>
    <w:rsid w:val="009624B5"/>
    <w:rsid w:val="0096254C"/>
    <w:rsid w:val="009626EC"/>
    <w:rsid w:val="00962A3F"/>
    <w:rsid w:val="00962A9C"/>
    <w:rsid w:val="00962C1E"/>
    <w:rsid w:val="00962D75"/>
    <w:rsid w:val="00962E16"/>
    <w:rsid w:val="00962E28"/>
    <w:rsid w:val="00962E95"/>
    <w:rsid w:val="00962EF9"/>
    <w:rsid w:val="0096306F"/>
    <w:rsid w:val="009630F5"/>
    <w:rsid w:val="0096312D"/>
    <w:rsid w:val="0096323A"/>
    <w:rsid w:val="00963333"/>
    <w:rsid w:val="009633CB"/>
    <w:rsid w:val="009634AB"/>
    <w:rsid w:val="0096362D"/>
    <w:rsid w:val="009636E5"/>
    <w:rsid w:val="0096373B"/>
    <w:rsid w:val="0096378A"/>
    <w:rsid w:val="009637BF"/>
    <w:rsid w:val="009637FD"/>
    <w:rsid w:val="00963832"/>
    <w:rsid w:val="00963863"/>
    <w:rsid w:val="00963B74"/>
    <w:rsid w:val="00963B7F"/>
    <w:rsid w:val="00963C05"/>
    <w:rsid w:val="00963C9C"/>
    <w:rsid w:val="00963E78"/>
    <w:rsid w:val="00963F38"/>
    <w:rsid w:val="00964046"/>
    <w:rsid w:val="00964112"/>
    <w:rsid w:val="00964257"/>
    <w:rsid w:val="00964453"/>
    <w:rsid w:val="00964760"/>
    <w:rsid w:val="009647DA"/>
    <w:rsid w:val="00964804"/>
    <w:rsid w:val="00964B05"/>
    <w:rsid w:val="00964B0D"/>
    <w:rsid w:val="00964B85"/>
    <w:rsid w:val="00964DE1"/>
    <w:rsid w:val="00964E62"/>
    <w:rsid w:val="00964ECB"/>
    <w:rsid w:val="00964F80"/>
    <w:rsid w:val="0096506C"/>
    <w:rsid w:val="009650B1"/>
    <w:rsid w:val="0096515B"/>
    <w:rsid w:val="009651CC"/>
    <w:rsid w:val="009651DE"/>
    <w:rsid w:val="0096526E"/>
    <w:rsid w:val="009652B2"/>
    <w:rsid w:val="009652B9"/>
    <w:rsid w:val="00965367"/>
    <w:rsid w:val="009653EF"/>
    <w:rsid w:val="00965433"/>
    <w:rsid w:val="0096543D"/>
    <w:rsid w:val="00965536"/>
    <w:rsid w:val="0096555D"/>
    <w:rsid w:val="009655EA"/>
    <w:rsid w:val="00965601"/>
    <w:rsid w:val="009657A2"/>
    <w:rsid w:val="009658FA"/>
    <w:rsid w:val="0096590F"/>
    <w:rsid w:val="00965A34"/>
    <w:rsid w:val="00965E64"/>
    <w:rsid w:val="00965F14"/>
    <w:rsid w:val="00966020"/>
    <w:rsid w:val="009661A0"/>
    <w:rsid w:val="0096628F"/>
    <w:rsid w:val="009662D5"/>
    <w:rsid w:val="00966359"/>
    <w:rsid w:val="00966479"/>
    <w:rsid w:val="00966610"/>
    <w:rsid w:val="00966629"/>
    <w:rsid w:val="00966655"/>
    <w:rsid w:val="0096673A"/>
    <w:rsid w:val="00966867"/>
    <w:rsid w:val="00966B2B"/>
    <w:rsid w:val="00966B84"/>
    <w:rsid w:val="00966B97"/>
    <w:rsid w:val="00966D2C"/>
    <w:rsid w:val="00966DA3"/>
    <w:rsid w:val="00966E67"/>
    <w:rsid w:val="00966EB2"/>
    <w:rsid w:val="00966F74"/>
    <w:rsid w:val="009672D3"/>
    <w:rsid w:val="009673EA"/>
    <w:rsid w:val="0096760C"/>
    <w:rsid w:val="0096763E"/>
    <w:rsid w:val="00967656"/>
    <w:rsid w:val="00967676"/>
    <w:rsid w:val="00967680"/>
    <w:rsid w:val="009676BF"/>
    <w:rsid w:val="00967705"/>
    <w:rsid w:val="009677BA"/>
    <w:rsid w:val="00967839"/>
    <w:rsid w:val="00967921"/>
    <w:rsid w:val="00967952"/>
    <w:rsid w:val="00967B76"/>
    <w:rsid w:val="00967BCC"/>
    <w:rsid w:val="00967C3C"/>
    <w:rsid w:val="00967C93"/>
    <w:rsid w:val="00967CCA"/>
    <w:rsid w:val="00967D43"/>
    <w:rsid w:val="00967ED1"/>
    <w:rsid w:val="00967F11"/>
    <w:rsid w:val="00967F28"/>
    <w:rsid w:val="00967F30"/>
    <w:rsid w:val="00967F5D"/>
    <w:rsid w:val="00967F97"/>
    <w:rsid w:val="00967FC4"/>
    <w:rsid w:val="00967FE9"/>
    <w:rsid w:val="00970082"/>
    <w:rsid w:val="009701C7"/>
    <w:rsid w:val="00970491"/>
    <w:rsid w:val="009704A4"/>
    <w:rsid w:val="009704DD"/>
    <w:rsid w:val="00970526"/>
    <w:rsid w:val="009708D6"/>
    <w:rsid w:val="00970AC3"/>
    <w:rsid w:val="00970AD9"/>
    <w:rsid w:val="00970B4F"/>
    <w:rsid w:val="00970B71"/>
    <w:rsid w:val="00970E9A"/>
    <w:rsid w:val="00971027"/>
    <w:rsid w:val="0097113C"/>
    <w:rsid w:val="00971199"/>
    <w:rsid w:val="009712EA"/>
    <w:rsid w:val="0097130D"/>
    <w:rsid w:val="00971361"/>
    <w:rsid w:val="009713D6"/>
    <w:rsid w:val="0097164A"/>
    <w:rsid w:val="00971685"/>
    <w:rsid w:val="0097168D"/>
    <w:rsid w:val="009716BB"/>
    <w:rsid w:val="0097170A"/>
    <w:rsid w:val="009717D1"/>
    <w:rsid w:val="0097189F"/>
    <w:rsid w:val="00971A4D"/>
    <w:rsid w:val="00971C4B"/>
    <w:rsid w:val="00971C64"/>
    <w:rsid w:val="00971D37"/>
    <w:rsid w:val="00971EA9"/>
    <w:rsid w:val="00971F37"/>
    <w:rsid w:val="009720B0"/>
    <w:rsid w:val="009720D5"/>
    <w:rsid w:val="0097213F"/>
    <w:rsid w:val="00972179"/>
    <w:rsid w:val="009721C5"/>
    <w:rsid w:val="009721FD"/>
    <w:rsid w:val="0097229F"/>
    <w:rsid w:val="009722A0"/>
    <w:rsid w:val="009723CC"/>
    <w:rsid w:val="0097262C"/>
    <w:rsid w:val="00972795"/>
    <w:rsid w:val="009727CD"/>
    <w:rsid w:val="00972A6A"/>
    <w:rsid w:val="00972A6C"/>
    <w:rsid w:val="00972A8A"/>
    <w:rsid w:val="00972AF6"/>
    <w:rsid w:val="00972C4C"/>
    <w:rsid w:val="00972C65"/>
    <w:rsid w:val="00972CAC"/>
    <w:rsid w:val="00972D64"/>
    <w:rsid w:val="00972D79"/>
    <w:rsid w:val="00972EFD"/>
    <w:rsid w:val="00973013"/>
    <w:rsid w:val="00973143"/>
    <w:rsid w:val="00973191"/>
    <w:rsid w:val="009732A0"/>
    <w:rsid w:val="00973307"/>
    <w:rsid w:val="0097335E"/>
    <w:rsid w:val="00973416"/>
    <w:rsid w:val="0097343C"/>
    <w:rsid w:val="0097354A"/>
    <w:rsid w:val="0097368E"/>
    <w:rsid w:val="009736F3"/>
    <w:rsid w:val="00973733"/>
    <w:rsid w:val="009738A6"/>
    <w:rsid w:val="009739DF"/>
    <w:rsid w:val="00973A3A"/>
    <w:rsid w:val="00973A41"/>
    <w:rsid w:val="00973AEB"/>
    <w:rsid w:val="00973BA7"/>
    <w:rsid w:val="00973BA9"/>
    <w:rsid w:val="00973CB1"/>
    <w:rsid w:val="00974039"/>
    <w:rsid w:val="0097419D"/>
    <w:rsid w:val="009743DF"/>
    <w:rsid w:val="009743E2"/>
    <w:rsid w:val="009744AD"/>
    <w:rsid w:val="00974672"/>
    <w:rsid w:val="009746D8"/>
    <w:rsid w:val="009749AF"/>
    <w:rsid w:val="009749C7"/>
    <w:rsid w:val="009749DE"/>
    <w:rsid w:val="00974E45"/>
    <w:rsid w:val="00974EB2"/>
    <w:rsid w:val="00974FA8"/>
    <w:rsid w:val="009751AA"/>
    <w:rsid w:val="00975370"/>
    <w:rsid w:val="00975423"/>
    <w:rsid w:val="00975646"/>
    <w:rsid w:val="00975717"/>
    <w:rsid w:val="0097573B"/>
    <w:rsid w:val="00975845"/>
    <w:rsid w:val="0097596F"/>
    <w:rsid w:val="00975A85"/>
    <w:rsid w:val="00975AA8"/>
    <w:rsid w:val="00975C08"/>
    <w:rsid w:val="00975C6B"/>
    <w:rsid w:val="00975CE6"/>
    <w:rsid w:val="00975DAF"/>
    <w:rsid w:val="00975EB5"/>
    <w:rsid w:val="00975FA3"/>
    <w:rsid w:val="00975FE4"/>
    <w:rsid w:val="009760DE"/>
    <w:rsid w:val="0097616D"/>
    <w:rsid w:val="00976394"/>
    <w:rsid w:val="009765A0"/>
    <w:rsid w:val="0097674E"/>
    <w:rsid w:val="0097678B"/>
    <w:rsid w:val="0097688C"/>
    <w:rsid w:val="0097699B"/>
    <w:rsid w:val="00976A0D"/>
    <w:rsid w:val="00976AEC"/>
    <w:rsid w:val="00976B45"/>
    <w:rsid w:val="00976B8B"/>
    <w:rsid w:val="00976C13"/>
    <w:rsid w:val="00976C1C"/>
    <w:rsid w:val="00976C97"/>
    <w:rsid w:val="00976DBF"/>
    <w:rsid w:val="00976E05"/>
    <w:rsid w:val="00976FFD"/>
    <w:rsid w:val="009771FA"/>
    <w:rsid w:val="00977288"/>
    <w:rsid w:val="0097738E"/>
    <w:rsid w:val="00977458"/>
    <w:rsid w:val="00977483"/>
    <w:rsid w:val="0097766D"/>
    <w:rsid w:val="00977729"/>
    <w:rsid w:val="0097794B"/>
    <w:rsid w:val="0097798E"/>
    <w:rsid w:val="00977B36"/>
    <w:rsid w:val="00977C9C"/>
    <w:rsid w:val="00977EF4"/>
    <w:rsid w:val="00980185"/>
    <w:rsid w:val="00980191"/>
    <w:rsid w:val="009801BA"/>
    <w:rsid w:val="00980463"/>
    <w:rsid w:val="0098085A"/>
    <w:rsid w:val="0098092E"/>
    <w:rsid w:val="00980AF4"/>
    <w:rsid w:val="00980CC9"/>
    <w:rsid w:val="00980D0F"/>
    <w:rsid w:val="00980D19"/>
    <w:rsid w:val="00980D7F"/>
    <w:rsid w:val="00980EA9"/>
    <w:rsid w:val="00980EAD"/>
    <w:rsid w:val="00980FAB"/>
    <w:rsid w:val="009811F3"/>
    <w:rsid w:val="0098126B"/>
    <w:rsid w:val="00981288"/>
    <w:rsid w:val="0098131D"/>
    <w:rsid w:val="0098132B"/>
    <w:rsid w:val="009813AD"/>
    <w:rsid w:val="00981418"/>
    <w:rsid w:val="00981567"/>
    <w:rsid w:val="009815A6"/>
    <w:rsid w:val="00981606"/>
    <w:rsid w:val="00981607"/>
    <w:rsid w:val="0098162C"/>
    <w:rsid w:val="0098164D"/>
    <w:rsid w:val="00981761"/>
    <w:rsid w:val="00981907"/>
    <w:rsid w:val="00981EF7"/>
    <w:rsid w:val="0098220A"/>
    <w:rsid w:val="00982374"/>
    <w:rsid w:val="009824FE"/>
    <w:rsid w:val="00982552"/>
    <w:rsid w:val="00982743"/>
    <w:rsid w:val="009828BF"/>
    <w:rsid w:val="0098295B"/>
    <w:rsid w:val="00982BD1"/>
    <w:rsid w:val="00982D14"/>
    <w:rsid w:val="00982E99"/>
    <w:rsid w:val="00983201"/>
    <w:rsid w:val="009833B2"/>
    <w:rsid w:val="0098342B"/>
    <w:rsid w:val="0098349B"/>
    <w:rsid w:val="009835B9"/>
    <w:rsid w:val="00983697"/>
    <w:rsid w:val="009836B0"/>
    <w:rsid w:val="00983855"/>
    <w:rsid w:val="0098386C"/>
    <w:rsid w:val="00983939"/>
    <w:rsid w:val="00983B7D"/>
    <w:rsid w:val="00983CAB"/>
    <w:rsid w:val="00983DE7"/>
    <w:rsid w:val="00983E6C"/>
    <w:rsid w:val="00983ED6"/>
    <w:rsid w:val="00983F4D"/>
    <w:rsid w:val="009840D8"/>
    <w:rsid w:val="009840DF"/>
    <w:rsid w:val="00984158"/>
    <w:rsid w:val="0098421A"/>
    <w:rsid w:val="009842D6"/>
    <w:rsid w:val="00984381"/>
    <w:rsid w:val="00984550"/>
    <w:rsid w:val="0098475A"/>
    <w:rsid w:val="009847DB"/>
    <w:rsid w:val="0098482A"/>
    <w:rsid w:val="00984831"/>
    <w:rsid w:val="0098483D"/>
    <w:rsid w:val="0098486F"/>
    <w:rsid w:val="00984894"/>
    <w:rsid w:val="0098492F"/>
    <w:rsid w:val="00984980"/>
    <w:rsid w:val="0098499A"/>
    <w:rsid w:val="009849AC"/>
    <w:rsid w:val="009849CD"/>
    <w:rsid w:val="00984A80"/>
    <w:rsid w:val="00984B44"/>
    <w:rsid w:val="00984D47"/>
    <w:rsid w:val="00984D94"/>
    <w:rsid w:val="00984DAC"/>
    <w:rsid w:val="00984DF9"/>
    <w:rsid w:val="00984E4A"/>
    <w:rsid w:val="00985063"/>
    <w:rsid w:val="009850A6"/>
    <w:rsid w:val="0098514C"/>
    <w:rsid w:val="009851A0"/>
    <w:rsid w:val="009851F6"/>
    <w:rsid w:val="0098523F"/>
    <w:rsid w:val="00985353"/>
    <w:rsid w:val="009854ED"/>
    <w:rsid w:val="0098557F"/>
    <w:rsid w:val="009855E0"/>
    <w:rsid w:val="009857BF"/>
    <w:rsid w:val="00985A6C"/>
    <w:rsid w:val="00985B9A"/>
    <w:rsid w:val="00985CE1"/>
    <w:rsid w:val="00985DA3"/>
    <w:rsid w:val="00985F3D"/>
    <w:rsid w:val="00986000"/>
    <w:rsid w:val="00986369"/>
    <w:rsid w:val="00986374"/>
    <w:rsid w:val="00986376"/>
    <w:rsid w:val="00986398"/>
    <w:rsid w:val="00986399"/>
    <w:rsid w:val="0098646D"/>
    <w:rsid w:val="00986517"/>
    <w:rsid w:val="009865F1"/>
    <w:rsid w:val="009866FB"/>
    <w:rsid w:val="00986739"/>
    <w:rsid w:val="009867C6"/>
    <w:rsid w:val="009868FD"/>
    <w:rsid w:val="00986AB4"/>
    <w:rsid w:val="00986C40"/>
    <w:rsid w:val="00986D68"/>
    <w:rsid w:val="00986DBF"/>
    <w:rsid w:val="00986F1C"/>
    <w:rsid w:val="00987133"/>
    <w:rsid w:val="0098713C"/>
    <w:rsid w:val="0098718A"/>
    <w:rsid w:val="0098718B"/>
    <w:rsid w:val="00987232"/>
    <w:rsid w:val="009872A8"/>
    <w:rsid w:val="009872BF"/>
    <w:rsid w:val="00987334"/>
    <w:rsid w:val="0098734A"/>
    <w:rsid w:val="0098736F"/>
    <w:rsid w:val="00987372"/>
    <w:rsid w:val="009873D7"/>
    <w:rsid w:val="009874F6"/>
    <w:rsid w:val="0098761A"/>
    <w:rsid w:val="009876DF"/>
    <w:rsid w:val="0098789A"/>
    <w:rsid w:val="0098792D"/>
    <w:rsid w:val="00987ABE"/>
    <w:rsid w:val="00987AFC"/>
    <w:rsid w:val="00987B75"/>
    <w:rsid w:val="00987C23"/>
    <w:rsid w:val="00987C8E"/>
    <w:rsid w:val="00987CA2"/>
    <w:rsid w:val="00987E45"/>
    <w:rsid w:val="00987F35"/>
    <w:rsid w:val="00987FE3"/>
    <w:rsid w:val="00987FF2"/>
    <w:rsid w:val="00987FFA"/>
    <w:rsid w:val="00990008"/>
    <w:rsid w:val="00990041"/>
    <w:rsid w:val="00990432"/>
    <w:rsid w:val="0099043A"/>
    <w:rsid w:val="00990475"/>
    <w:rsid w:val="009906E6"/>
    <w:rsid w:val="0099076D"/>
    <w:rsid w:val="00990884"/>
    <w:rsid w:val="009909F1"/>
    <w:rsid w:val="00990A46"/>
    <w:rsid w:val="00991070"/>
    <w:rsid w:val="00991164"/>
    <w:rsid w:val="009911B4"/>
    <w:rsid w:val="009911BE"/>
    <w:rsid w:val="0099123F"/>
    <w:rsid w:val="00991271"/>
    <w:rsid w:val="00991285"/>
    <w:rsid w:val="009913EF"/>
    <w:rsid w:val="009914F2"/>
    <w:rsid w:val="0099154C"/>
    <w:rsid w:val="00991603"/>
    <w:rsid w:val="00991780"/>
    <w:rsid w:val="00991944"/>
    <w:rsid w:val="00991B3F"/>
    <w:rsid w:val="00991C74"/>
    <w:rsid w:val="00991D42"/>
    <w:rsid w:val="00991D77"/>
    <w:rsid w:val="00991DD6"/>
    <w:rsid w:val="00991F4A"/>
    <w:rsid w:val="00991F7E"/>
    <w:rsid w:val="00992262"/>
    <w:rsid w:val="00992356"/>
    <w:rsid w:val="009924D8"/>
    <w:rsid w:val="009925BB"/>
    <w:rsid w:val="00992628"/>
    <w:rsid w:val="009926D4"/>
    <w:rsid w:val="009926F6"/>
    <w:rsid w:val="00992837"/>
    <w:rsid w:val="009928B5"/>
    <w:rsid w:val="009928CC"/>
    <w:rsid w:val="009928D6"/>
    <w:rsid w:val="0099292E"/>
    <w:rsid w:val="00992945"/>
    <w:rsid w:val="009929C5"/>
    <w:rsid w:val="009929DA"/>
    <w:rsid w:val="00992AB8"/>
    <w:rsid w:val="00992CCA"/>
    <w:rsid w:val="00992DFF"/>
    <w:rsid w:val="00992E7D"/>
    <w:rsid w:val="0099309C"/>
    <w:rsid w:val="0099316F"/>
    <w:rsid w:val="00993214"/>
    <w:rsid w:val="0099327B"/>
    <w:rsid w:val="00993340"/>
    <w:rsid w:val="009934C3"/>
    <w:rsid w:val="009934DF"/>
    <w:rsid w:val="009934F4"/>
    <w:rsid w:val="009935D4"/>
    <w:rsid w:val="0099376A"/>
    <w:rsid w:val="0099384F"/>
    <w:rsid w:val="00993996"/>
    <w:rsid w:val="009939A2"/>
    <w:rsid w:val="009939E2"/>
    <w:rsid w:val="00993D40"/>
    <w:rsid w:val="00993E7C"/>
    <w:rsid w:val="00993E80"/>
    <w:rsid w:val="00994212"/>
    <w:rsid w:val="0099424F"/>
    <w:rsid w:val="00994292"/>
    <w:rsid w:val="00994498"/>
    <w:rsid w:val="009944B5"/>
    <w:rsid w:val="009945C5"/>
    <w:rsid w:val="00994632"/>
    <w:rsid w:val="00994635"/>
    <w:rsid w:val="0099483B"/>
    <w:rsid w:val="00994860"/>
    <w:rsid w:val="00994871"/>
    <w:rsid w:val="009948CD"/>
    <w:rsid w:val="009948FB"/>
    <w:rsid w:val="0099496A"/>
    <w:rsid w:val="00994A2A"/>
    <w:rsid w:val="00994E7B"/>
    <w:rsid w:val="00994E94"/>
    <w:rsid w:val="00994EFB"/>
    <w:rsid w:val="00994F0C"/>
    <w:rsid w:val="00994F88"/>
    <w:rsid w:val="009950CC"/>
    <w:rsid w:val="009951A2"/>
    <w:rsid w:val="00995283"/>
    <w:rsid w:val="009952CA"/>
    <w:rsid w:val="00995396"/>
    <w:rsid w:val="00995454"/>
    <w:rsid w:val="00995731"/>
    <w:rsid w:val="00995735"/>
    <w:rsid w:val="00995753"/>
    <w:rsid w:val="00995757"/>
    <w:rsid w:val="0099575E"/>
    <w:rsid w:val="00995A0E"/>
    <w:rsid w:val="00995B9F"/>
    <w:rsid w:val="00995BA0"/>
    <w:rsid w:val="00995C26"/>
    <w:rsid w:val="00995E35"/>
    <w:rsid w:val="00995E7C"/>
    <w:rsid w:val="00995ECA"/>
    <w:rsid w:val="0099602F"/>
    <w:rsid w:val="009960FC"/>
    <w:rsid w:val="00996132"/>
    <w:rsid w:val="009961E5"/>
    <w:rsid w:val="00996391"/>
    <w:rsid w:val="009963F0"/>
    <w:rsid w:val="0099643B"/>
    <w:rsid w:val="009964BE"/>
    <w:rsid w:val="00996581"/>
    <w:rsid w:val="009967BF"/>
    <w:rsid w:val="00996811"/>
    <w:rsid w:val="00996830"/>
    <w:rsid w:val="00996863"/>
    <w:rsid w:val="0099693E"/>
    <w:rsid w:val="0099699E"/>
    <w:rsid w:val="00996C52"/>
    <w:rsid w:val="00996C59"/>
    <w:rsid w:val="00996DB3"/>
    <w:rsid w:val="00996EAC"/>
    <w:rsid w:val="00996F53"/>
    <w:rsid w:val="00996F7F"/>
    <w:rsid w:val="00997018"/>
    <w:rsid w:val="0099702D"/>
    <w:rsid w:val="00997032"/>
    <w:rsid w:val="009970C5"/>
    <w:rsid w:val="0099712B"/>
    <w:rsid w:val="00997323"/>
    <w:rsid w:val="00997350"/>
    <w:rsid w:val="00997493"/>
    <w:rsid w:val="009974E1"/>
    <w:rsid w:val="009977EA"/>
    <w:rsid w:val="00997861"/>
    <w:rsid w:val="00997902"/>
    <w:rsid w:val="00997B54"/>
    <w:rsid w:val="00997BD5"/>
    <w:rsid w:val="00997CCD"/>
    <w:rsid w:val="00997D5F"/>
    <w:rsid w:val="00997E40"/>
    <w:rsid w:val="00997F73"/>
    <w:rsid w:val="009A0017"/>
    <w:rsid w:val="009A009C"/>
    <w:rsid w:val="009A0199"/>
    <w:rsid w:val="009A01E4"/>
    <w:rsid w:val="009A03F1"/>
    <w:rsid w:val="009A0620"/>
    <w:rsid w:val="009A06AF"/>
    <w:rsid w:val="009A08C2"/>
    <w:rsid w:val="009A08DA"/>
    <w:rsid w:val="009A0B9C"/>
    <w:rsid w:val="009A0C7E"/>
    <w:rsid w:val="009A0DD0"/>
    <w:rsid w:val="009A0DD8"/>
    <w:rsid w:val="009A0DFF"/>
    <w:rsid w:val="009A0FF2"/>
    <w:rsid w:val="009A110C"/>
    <w:rsid w:val="009A1117"/>
    <w:rsid w:val="009A11A4"/>
    <w:rsid w:val="009A11BA"/>
    <w:rsid w:val="009A11DD"/>
    <w:rsid w:val="009A1215"/>
    <w:rsid w:val="009A122C"/>
    <w:rsid w:val="009A12AB"/>
    <w:rsid w:val="009A173E"/>
    <w:rsid w:val="009A180F"/>
    <w:rsid w:val="009A18D8"/>
    <w:rsid w:val="009A1975"/>
    <w:rsid w:val="009A1AB9"/>
    <w:rsid w:val="009A1C26"/>
    <w:rsid w:val="009A1C6A"/>
    <w:rsid w:val="009A1CE6"/>
    <w:rsid w:val="009A1D5F"/>
    <w:rsid w:val="009A1DBE"/>
    <w:rsid w:val="009A1ED4"/>
    <w:rsid w:val="009A1F14"/>
    <w:rsid w:val="009A1F83"/>
    <w:rsid w:val="009A1FAC"/>
    <w:rsid w:val="009A1FE8"/>
    <w:rsid w:val="009A2024"/>
    <w:rsid w:val="009A21C6"/>
    <w:rsid w:val="009A21E4"/>
    <w:rsid w:val="009A2255"/>
    <w:rsid w:val="009A2273"/>
    <w:rsid w:val="009A2334"/>
    <w:rsid w:val="009A2400"/>
    <w:rsid w:val="009A2411"/>
    <w:rsid w:val="009A24F2"/>
    <w:rsid w:val="009A2543"/>
    <w:rsid w:val="009A25BE"/>
    <w:rsid w:val="009A26A7"/>
    <w:rsid w:val="009A27FA"/>
    <w:rsid w:val="009A2983"/>
    <w:rsid w:val="009A2995"/>
    <w:rsid w:val="009A29AA"/>
    <w:rsid w:val="009A2A07"/>
    <w:rsid w:val="009A2A89"/>
    <w:rsid w:val="009A2AF9"/>
    <w:rsid w:val="009A2B3D"/>
    <w:rsid w:val="009A2C8A"/>
    <w:rsid w:val="009A2DB4"/>
    <w:rsid w:val="009A2E42"/>
    <w:rsid w:val="009A305A"/>
    <w:rsid w:val="009A305C"/>
    <w:rsid w:val="009A30B2"/>
    <w:rsid w:val="009A30C8"/>
    <w:rsid w:val="009A30CE"/>
    <w:rsid w:val="009A31A1"/>
    <w:rsid w:val="009A3241"/>
    <w:rsid w:val="009A3346"/>
    <w:rsid w:val="009A338A"/>
    <w:rsid w:val="009A33D3"/>
    <w:rsid w:val="009A33F3"/>
    <w:rsid w:val="009A3575"/>
    <w:rsid w:val="009A35F5"/>
    <w:rsid w:val="009A3725"/>
    <w:rsid w:val="009A38B4"/>
    <w:rsid w:val="009A3934"/>
    <w:rsid w:val="009A3AE9"/>
    <w:rsid w:val="009A3B47"/>
    <w:rsid w:val="009A3B76"/>
    <w:rsid w:val="009A3F39"/>
    <w:rsid w:val="009A3FEE"/>
    <w:rsid w:val="009A3FF6"/>
    <w:rsid w:val="009A3FFE"/>
    <w:rsid w:val="009A40CA"/>
    <w:rsid w:val="009A4224"/>
    <w:rsid w:val="009A4264"/>
    <w:rsid w:val="009A444F"/>
    <w:rsid w:val="009A4585"/>
    <w:rsid w:val="009A46E5"/>
    <w:rsid w:val="009A4740"/>
    <w:rsid w:val="009A47D4"/>
    <w:rsid w:val="009A4A5A"/>
    <w:rsid w:val="009A4B66"/>
    <w:rsid w:val="009A4B86"/>
    <w:rsid w:val="009A4CBD"/>
    <w:rsid w:val="009A4E02"/>
    <w:rsid w:val="009A4E3F"/>
    <w:rsid w:val="009A4E4E"/>
    <w:rsid w:val="009A4F18"/>
    <w:rsid w:val="009A4F5F"/>
    <w:rsid w:val="009A4FA0"/>
    <w:rsid w:val="009A5009"/>
    <w:rsid w:val="009A5028"/>
    <w:rsid w:val="009A502A"/>
    <w:rsid w:val="009A505A"/>
    <w:rsid w:val="009A51B7"/>
    <w:rsid w:val="009A5319"/>
    <w:rsid w:val="009A53A8"/>
    <w:rsid w:val="009A54E2"/>
    <w:rsid w:val="009A559A"/>
    <w:rsid w:val="009A5724"/>
    <w:rsid w:val="009A5880"/>
    <w:rsid w:val="009A59EA"/>
    <w:rsid w:val="009A5B43"/>
    <w:rsid w:val="009A5D8B"/>
    <w:rsid w:val="009A5E3B"/>
    <w:rsid w:val="009A5E4F"/>
    <w:rsid w:val="009A5EE4"/>
    <w:rsid w:val="009A62C5"/>
    <w:rsid w:val="009A64A4"/>
    <w:rsid w:val="009A64B8"/>
    <w:rsid w:val="009A653A"/>
    <w:rsid w:val="009A660E"/>
    <w:rsid w:val="009A664D"/>
    <w:rsid w:val="009A671A"/>
    <w:rsid w:val="009A6765"/>
    <w:rsid w:val="009A6815"/>
    <w:rsid w:val="009A6938"/>
    <w:rsid w:val="009A69AE"/>
    <w:rsid w:val="009A6A59"/>
    <w:rsid w:val="009A6ABF"/>
    <w:rsid w:val="009A6C07"/>
    <w:rsid w:val="009A6CC0"/>
    <w:rsid w:val="009A6CCB"/>
    <w:rsid w:val="009A6D23"/>
    <w:rsid w:val="009A6D57"/>
    <w:rsid w:val="009A6D7F"/>
    <w:rsid w:val="009A6DF1"/>
    <w:rsid w:val="009A6EC9"/>
    <w:rsid w:val="009A7025"/>
    <w:rsid w:val="009A7165"/>
    <w:rsid w:val="009A71F2"/>
    <w:rsid w:val="009A724E"/>
    <w:rsid w:val="009A7325"/>
    <w:rsid w:val="009A7337"/>
    <w:rsid w:val="009A741E"/>
    <w:rsid w:val="009A7516"/>
    <w:rsid w:val="009A7592"/>
    <w:rsid w:val="009A76D2"/>
    <w:rsid w:val="009A7847"/>
    <w:rsid w:val="009A78AB"/>
    <w:rsid w:val="009A7968"/>
    <w:rsid w:val="009A797D"/>
    <w:rsid w:val="009A7A32"/>
    <w:rsid w:val="009A7A6C"/>
    <w:rsid w:val="009A7B71"/>
    <w:rsid w:val="009A7BB0"/>
    <w:rsid w:val="009A7E78"/>
    <w:rsid w:val="009A7F34"/>
    <w:rsid w:val="009B00A0"/>
    <w:rsid w:val="009B00D8"/>
    <w:rsid w:val="009B0100"/>
    <w:rsid w:val="009B01BB"/>
    <w:rsid w:val="009B0273"/>
    <w:rsid w:val="009B02A0"/>
    <w:rsid w:val="009B0315"/>
    <w:rsid w:val="009B0325"/>
    <w:rsid w:val="009B0390"/>
    <w:rsid w:val="009B0428"/>
    <w:rsid w:val="009B04E2"/>
    <w:rsid w:val="009B04F1"/>
    <w:rsid w:val="009B04FB"/>
    <w:rsid w:val="009B06FE"/>
    <w:rsid w:val="009B08D3"/>
    <w:rsid w:val="009B0926"/>
    <w:rsid w:val="009B0994"/>
    <w:rsid w:val="009B0A2D"/>
    <w:rsid w:val="009B0AEC"/>
    <w:rsid w:val="009B0C53"/>
    <w:rsid w:val="009B0C80"/>
    <w:rsid w:val="009B0CC0"/>
    <w:rsid w:val="009B0D30"/>
    <w:rsid w:val="009B0D32"/>
    <w:rsid w:val="009B0F08"/>
    <w:rsid w:val="009B10A9"/>
    <w:rsid w:val="009B1113"/>
    <w:rsid w:val="009B1176"/>
    <w:rsid w:val="009B11AF"/>
    <w:rsid w:val="009B120C"/>
    <w:rsid w:val="009B12F0"/>
    <w:rsid w:val="009B14A5"/>
    <w:rsid w:val="009B14EB"/>
    <w:rsid w:val="009B17B5"/>
    <w:rsid w:val="009B199C"/>
    <w:rsid w:val="009B1ABB"/>
    <w:rsid w:val="009B1BE0"/>
    <w:rsid w:val="009B1D3E"/>
    <w:rsid w:val="009B1FDD"/>
    <w:rsid w:val="009B2001"/>
    <w:rsid w:val="009B204A"/>
    <w:rsid w:val="009B21F2"/>
    <w:rsid w:val="009B2201"/>
    <w:rsid w:val="009B231E"/>
    <w:rsid w:val="009B23C6"/>
    <w:rsid w:val="009B23F1"/>
    <w:rsid w:val="009B249D"/>
    <w:rsid w:val="009B2531"/>
    <w:rsid w:val="009B287D"/>
    <w:rsid w:val="009B2A27"/>
    <w:rsid w:val="009B2AF6"/>
    <w:rsid w:val="009B2D23"/>
    <w:rsid w:val="009B2F57"/>
    <w:rsid w:val="009B3065"/>
    <w:rsid w:val="009B3393"/>
    <w:rsid w:val="009B3409"/>
    <w:rsid w:val="009B3458"/>
    <w:rsid w:val="009B34E3"/>
    <w:rsid w:val="009B354A"/>
    <w:rsid w:val="009B3604"/>
    <w:rsid w:val="009B3612"/>
    <w:rsid w:val="009B361D"/>
    <w:rsid w:val="009B362D"/>
    <w:rsid w:val="009B366D"/>
    <w:rsid w:val="009B3794"/>
    <w:rsid w:val="009B381E"/>
    <w:rsid w:val="009B389C"/>
    <w:rsid w:val="009B3A1E"/>
    <w:rsid w:val="009B3ADB"/>
    <w:rsid w:val="009B3BD8"/>
    <w:rsid w:val="009B3CA3"/>
    <w:rsid w:val="009B3CD3"/>
    <w:rsid w:val="009B3D12"/>
    <w:rsid w:val="009B3D4E"/>
    <w:rsid w:val="009B4176"/>
    <w:rsid w:val="009B4410"/>
    <w:rsid w:val="009B448E"/>
    <w:rsid w:val="009B4688"/>
    <w:rsid w:val="009B475B"/>
    <w:rsid w:val="009B4A0C"/>
    <w:rsid w:val="009B4AAA"/>
    <w:rsid w:val="009B4AAF"/>
    <w:rsid w:val="009B4B8E"/>
    <w:rsid w:val="009B4C3C"/>
    <w:rsid w:val="009B4D7D"/>
    <w:rsid w:val="009B4DE0"/>
    <w:rsid w:val="009B4E48"/>
    <w:rsid w:val="009B4E84"/>
    <w:rsid w:val="009B4EB1"/>
    <w:rsid w:val="009B4FD1"/>
    <w:rsid w:val="009B501A"/>
    <w:rsid w:val="009B5046"/>
    <w:rsid w:val="009B504C"/>
    <w:rsid w:val="009B50BA"/>
    <w:rsid w:val="009B52C1"/>
    <w:rsid w:val="009B53B3"/>
    <w:rsid w:val="009B53B4"/>
    <w:rsid w:val="009B53F4"/>
    <w:rsid w:val="009B5413"/>
    <w:rsid w:val="009B549E"/>
    <w:rsid w:val="009B5561"/>
    <w:rsid w:val="009B564A"/>
    <w:rsid w:val="009B5731"/>
    <w:rsid w:val="009B57F5"/>
    <w:rsid w:val="009B5889"/>
    <w:rsid w:val="009B59E8"/>
    <w:rsid w:val="009B59F6"/>
    <w:rsid w:val="009B5A21"/>
    <w:rsid w:val="009B5BAE"/>
    <w:rsid w:val="009B5C01"/>
    <w:rsid w:val="009B5D28"/>
    <w:rsid w:val="009B5E5B"/>
    <w:rsid w:val="009B6231"/>
    <w:rsid w:val="009B65BC"/>
    <w:rsid w:val="009B65E4"/>
    <w:rsid w:val="009B6602"/>
    <w:rsid w:val="009B6605"/>
    <w:rsid w:val="009B664E"/>
    <w:rsid w:val="009B6693"/>
    <w:rsid w:val="009B66AD"/>
    <w:rsid w:val="009B66E5"/>
    <w:rsid w:val="009B68DD"/>
    <w:rsid w:val="009B6903"/>
    <w:rsid w:val="009B6906"/>
    <w:rsid w:val="009B698B"/>
    <w:rsid w:val="009B69DE"/>
    <w:rsid w:val="009B6BBB"/>
    <w:rsid w:val="009B6CAB"/>
    <w:rsid w:val="009B6E43"/>
    <w:rsid w:val="009B7005"/>
    <w:rsid w:val="009B7049"/>
    <w:rsid w:val="009B70AC"/>
    <w:rsid w:val="009B70D1"/>
    <w:rsid w:val="009B7148"/>
    <w:rsid w:val="009B736C"/>
    <w:rsid w:val="009B737D"/>
    <w:rsid w:val="009B753B"/>
    <w:rsid w:val="009B76A1"/>
    <w:rsid w:val="009B76E0"/>
    <w:rsid w:val="009B77B8"/>
    <w:rsid w:val="009B77FA"/>
    <w:rsid w:val="009B7934"/>
    <w:rsid w:val="009B7942"/>
    <w:rsid w:val="009B79E9"/>
    <w:rsid w:val="009B7A77"/>
    <w:rsid w:val="009B7B62"/>
    <w:rsid w:val="009B7D49"/>
    <w:rsid w:val="009B7DBA"/>
    <w:rsid w:val="009B7E37"/>
    <w:rsid w:val="009B7F05"/>
    <w:rsid w:val="009B7F81"/>
    <w:rsid w:val="009C0097"/>
    <w:rsid w:val="009C00DF"/>
    <w:rsid w:val="009C0277"/>
    <w:rsid w:val="009C0279"/>
    <w:rsid w:val="009C0368"/>
    <w:rsid w:val="009C040D"/>
    <w:rsid w:val="009C04A9"/>
    <w:rsid w:val="009C052C"/>
    <w:rsid w:val="009C05B1"/>
    <w:rsid w:val="009C05D5"/>
    <w:rsid w:val="009C064C"/>
    <w:rsid w:val="009C08E9"/>
    <w:rsid w:val="009C0911"/>
    <w:rsid w:val="009C09EE"/>
    <w:rsid w:val="009C0F6D"/>
    <w:rsid w:val="009C1041"/>
    <w:rsid w:val="009C10B5"/>
    <w:rsid w:val="009C1105"/>
    <w:rsid w:val="009C1329"/>
    <w:rsid w:val="009C13CE"/>
    <w:rsid w:val="009C1431"/>
    <w:rsid w:val="009C144F"/>
    <w:rsid w:val="009C14F8"/>
    <w:rsid w:val="009C179C"/>
    <w:rsid w:val="009C18FC"/>
    <w:rsid w:val="009C194B"/>
    <w:rsid w:val="009C1992"/>
    <w:rsid w:val="009C19D1"/>
    <w:rsid w:val="009C1D17"/>
    <w:rsid w:val="009C1DE6"/>
    <w:rsid w:val="009C1E32"/>
    <w:rsid w:val="009C1F02"/>
    <w:rsid w:val="009C1F7A"/>
    <w:rsid w:val="009C2006"/>
    <w:rsid w:val="009C203E"/>
    <w:rsid w:val="009C20FC"/>
    <w:rsid w:val="009C21BC"/>
    <w:rsid w:val="009C2228"/>
    <w:rsid w:val="009C2252"/>
    <w:rsid w:val="009C2369"/>
    <w:rsid w:val="009C239E"/>
    <w:rsid w:val="009C2661"/>
    <w:rsid w:val="009C26C1"/>
    <w:rsid w:val="009C2788"/>
    <w:rsid w:val="009C27B0"/>
    <w:rsid w:val="009C2824"/>
    <w:rsid w:val="009C28EE"/>
    <w:rsid w:val="009C2A65"/>
    <w:rsid w:val="009C2CE9"/>
    <w:rsid w:val="009C2E96"/>
    <w:rsid w:val="009C2F02"/>
    <w:rsid w:val="009C2F43"/>
    <w:rsid w:val="009C300E"/>
    <w:rsid w:val="009C3039"/>
    <w:rsid w:val="009C3145"/>
    <w:rsid w:val="009C31FC"/>
    <w:rsid w:val="009C322A"/>
    <w:rsid w:val="009C3532"/>
    <w:rsid w:val="009C3638"/>
    <w:rsid w:val="009C364E"/>
    <w:rsid w:val="009C372F"/>
    <w:rsid w:val="009C3793"/>
    <w:rsid w:val="009C37A1"/>
    <w:rsid w:val="009C37CE"/>
    <w:rsid w:val="009C3921"/>
    <w:rsid w:val="009C3C10"/>
    <w:rsid w:val="009C3C5F"/>
    <w:rsid w:val="009C3D28"/>
    <w:rsid w:val="009C3D6A"/>
    <w:rsid w:val="009C3DEC"/>
    <w:rsid w:val="009C3EA4"/>
    <w:rsid w:val="009C4013"/>
    <w:rsid w:val="009C4188"/>
    <w:rsid w:val="009C41E8"/>
    <w:rsid w:val="009C424A"/>
    <w:rsid w:val="009C43BA"/>
    <w:rsid w:val="009C445E"/>
    <w:rsid w:val="009C4488"/>
    <w:rsid w:val="009C44A0"/>
    <w:rsid w:val="009C44A9"/>
    <w:rsid w:val="009C44E6"/>
    <w:rsid w:val="009C4597"/>
    <w:rsid w:val="009C45B2"/>
    <w:rsid w:val="009C4615"/>
    <w:rsid w:val="009C482C"/>
    <w:rsid w:val="009C4906"/>
    <w:rsid w:val="009C4A0A"/>
    <w:rsid w:val="009C4A9E"/>
    <w:rsid w:val="009C4AF7"/>
    <w:rsid w:val="009C4C1D"/>
    <w:rsid w:val="009C4C5A"/>
    <w:rsid w:val="009C4D77"/>
    <w:rsid w:val="009C4D99"/>
    <w:rsid w:val="009C4E49"/>
    <w:rsid w:val="009C4E61"/>
    <w:rsid w:val="009C4F00"/>
    <w:rsid w:val="009C4FC1"/>
    <w:rsid w:val="009C5191"/>
    <w:rsid w:val="009C5206"/>
    <w:rsid w:val="009C5224"/>
    <w:rsid w:val="009C5266"/>
    <w:rsid w:val="009C5367"/>
    <w:rsid w:val="009C53BF"/>
    <w:rsid w:val="009C547D"/>
    <w:rsid w:val="009C5491"/>
    <w:rsid w:val="009C56C6"/>
    <w:rsid w:val="009C57FC"/>
    <w:rsid w:val="009C59AB"/>
    <w:rsid w:val="009C5B3B"/>
    <w:rsid w:val="009C5B5B"/>
    <w:rsid w:val="009C5BB9"/>
    <w:rsid w:val="009C5C04"/>
    <w:rsid w:val="009C5C0D"/>
    <w:rsid w:val="009C5C58"/>
    <w:rsid w:val="009C5D5D"/>
    <w:rsid w:val="009C5D6F"/>
    <w:rsid w:val="009C5DE1"/>
    <w:rsid w:val="009C5E56"/>
    <w:rsid w:val="009C5E97"/>
    <w:rsid w:val="009C5E9D"/>
    <w:rsid w:val="009C602E"/>
    <w:rsid w:val="009C6180"/>
    <w:rsid w:val="009C61B2"/>
    <w:rsid w:val="009C644D"/>
    <w:rsid w:val="009C646E"/>
    <w:rsid w:val="009C64EA"/>
    <w:rsid w:val="009C650C"/>
    <w:rsid w:val="009C6596"/>
    <w:rsid w:val="009C66AE"/>
    <w:rsid w:val="009C66C2"/>
    <w:rsid w:val="009C676D"/>
    <w:rsid w:val="009C68E2"/>
    <w:rsid w:val="009C6931"/>
    <w:rsid w:val="009C6A26"/>
    <w:rsid w:val="009C6BBB"/>
    <w:rsid w:val="009C6BDD"/>
    <w:rsid w:val="009C6C04"/>
    <w:rsid w:val="009C6C4C"/>
    <w:rsid w:val="009C6D9A"/>
    <w:rsid w:val="009C6E5C"/>
    <w:rsid w:val="009C6F42"/>
    <w:rsid w:val="009C7090"/>
    <w:rsid w:val="009C7204"/>
    <w:rsid w:val="009C7472"/>
    <w:rsid w:val="009C758E"/>
    <w:rsid w:val="009C75C4"/>
    <w:rsid w:val="009C75D6"/>
    <w:rsid w:val="009C77B1"/>
    <w:rsid w:val="009C78C4"/>
    <w:rsid w:val="009C7DC2"/>
    <w:rsid w:val="009C7FE0"/>
    <w:rsid w:val="009D00AF"/>
    <w:rsid w:val="009D0128"/>
    <w:rsid w:val="009D02CD"/>
    <w:rsid w:val="009D0316"/>
    <w:rsid w:val="009D0393"/>
    <w:rsid w:val="009D041B"/>
    <w:rsid w:val="009D0439"/>
    <w:rsid w:val="009D04F4"/>
    <w:rsid w:val="009D05D2"/>
    <w:rsid w:val="009D05F8"/>
    <w:rsid w:val="009D062E"/>
    <w:rsid w:val="009D0695"/>
    <w:rsid w:val="009D06E0"/>
    <w:rsid w:val="009D08C0"/>
    <w:rsid w:val="009D0A40"/>
    <w:rsid w:val="009D0C0F"/>
    <w:rsid w:val="009D0C31"/>
    <w:rsid w:val="009D0C86"/>
    <w:rsid w:val="009D0D38"/>
    <w:rsid w:val="009D0DCA"/>
    <w:rsid w:val="009D0E7F"/>
    <w:rsid w:val="009D0EF5"/>
    <w:rsid w:val="009D10E1"/>
    <w:rsid w:val="009D1104"/>
    <w:rsid w:val="009D1119"/>
    <w:rsid w:val="009D1134"/>
    <w:rsid w:val="009D11E3"/>
    <w:rsid w:val="009D1287"/>
    <w:rsid w:val="009D13C5"/>
    <w:rsid w:val="009D14C1"/>
    <w:rsid w:val="009D1556"/>
    <w:rsid w:val="009D1674"/>
    <w:rsid w:val="009D1806"/>
    <w:rsid w:val="009D1A85"/>
    <w:rsid w:val="009D1ADC"/>
    <w:rsid w:val="009D1B11"/>
    <w:rsid w:val="009D1B73"/>
    <w:rsid w:val="009D1BAC"/>
    <w:rsid w:val="009D1D4A"/>
    <w:rsid w:val="009D1E52"/>
    <w:rsid w:val="009D1F07"/>
    <w:rsid w:val="009D1F18"/>
    <w:rsid w:val="009D218C"/>
    <w:rsid w:val="009D2369"/>
    <w:rsid w:val="009D2370"/>
    <w:rsid w:val="009D2463"/>
    <w:rsid w:val="009D24D8"/>
    <w:rsid w:val="009D27B9"/>
    <w:rsid w:val="009D284C"/>
    <w:rsid w:val="009D293B"/>
    <w:rsid w:val="009D2976"/>
    <w:rsid w:val="009D2992"/>
    <w:rsid w:val="009D29A2"/>
    <w:rsid w:val="009D2A04"/>
    <w:rsid w:val="009D2A3E"/>
    <w:rsid w:val="009D2A8F"/>
    <w:rsid w:val="009D2A9B"/>
    <w:rsid w:val="009D2BE1"/>
    <w:rsid w:val="009D2C88"/>
    <w:rsid w:val="009D2D62"/>
    <w:rsid w:val="009D2DD0"/>
    <w:rsid w:val="009D2E4A"/>
    <w:rsid w:val="009D2EDC"/>
    <w:rsid w:val="009D3021"/>
    <w:rsid w:val="009D305B"/>
    <w:rsid w:val="009D3199"/>
    <w:rsid w:val="009D32B5"/>
    <w:rsid w:val="009D3408"/>
    <w:rsid w:val="009D358B"/>
    <w:rsid w:val="009D363D"/>
    <w:rsid w:val="009D36DB"/>
    <w:rsid w:val="009D36ED"/>
    <w:rsid w:val="009D381C"/>
    <w:rsid w:val="009D394C"/>
    <w:rsid w:val="009D3BE4"/>
    <w:rsid w:val="009D3C46"/>
    <w:rsid w:val="009D3DEB"/>
    <w:rsid w:val="009D3EC7"/>
    <w:rsid w:val="009D3FE9"/>
    <w:rsid w:val="009D4048"/>
    <w:rsid w:val="009D408A"/>
    <w:rsid w:val="009D40EA"/>
    <w:rsid w:val="009D4209"/>
    <w:rsid w:val="009D42B6"/>
    <w:rsid w:val="009D43B4"/>
    <w:rsid w:val="009D4477"/>
    <w:rsid w:val="009D44AB"/>
    <w:rsid w:val="009D44F4"/>
    <w:rsid w:val="009D45CA"/>
    <w:rsid w:val="009D45E8"/>
    <w:rsid w:val="009D46A1"/>
    <w:rsid w:val="009D4A5F"/>
    <w:rsid w:val="009D4A89"/>
    <w:rsid w:val="009D4C39"/>
    <w:rsid w:val="009D4C64"/>
    <w:rsid w:val="009D4CE6"/>
    <w:rsid w:val="009D4CF0"/>
    <w:rsid w:val="009D4FA5"/>
    <w:rsid w:val="009D5022"/>
    <w:rsid w:val="009D50B4"/>
    <w:rsid w:val="009D5297"/>
    <w:rsid w:val="009D52A3"/>
    <w:rsid w:val="009D53BA"/>
    <w:rsid w:val="009D541D"/>
    <w:rsid w:val="009D5486"/>
    <w:rsid w:val="009D54F8"/>
    <w:rsid w:val="009D5565"/>
    <w:rsid w:val="009D55A6"/>
    <w:rsid w:val="009D5671"/>
    <w:rsid w:val="009D571C"/>
    <w:rsid w:val="009D577F"/>
    <w:rsid w:val="009D59F4"/>
    <w:rsid w:val="009D5ADA"/>
    <w:rsid w:val="009D5B2A"/>
    <w:rsid w:val="009D5B50"/>
    <w:rsid w:val="009D5BB0"/>
    <w:rsid w:val="009D5C91"/>
    <w:rsid w:val="009D5D08"/>
    <w:rsid w:val="009D5D9F"/>
    <w:rsid w:val="009D5F75"/>
    <w:rsid w:val="009D5FA4"/>
    <w:rsid w:val="009D6153"/>
    <w:rsid w:val="009D6173"/>
    <w:rsid w:val="009D6269"/>
    <w:rsid w:val="009D648F"/>
    <w:rsid w:val="009D64E1"/>
    <w:rsid w:val="009D655B"/>
    <w:rsid w:val="009D6712"/>
    <w:rsid w:val="009D679B"/>
    <w:rsid w:val="009D679E"/>
    <w:rsid w:val="009D6991"/>
    <w:rsid w:val="009D69B8"/>
    <w:rsid w:val="009D6A15"/>
    <w:rsid w:val="009D6B7A"/>
    <w:rsid w:val="009D6D43"/>
    <w:rsid w:val="009D6D71"/>
    <w:rsid w:val="009D6FA8"/>
    <w:rsid w:val="009D70D2"/>
    <w:rsid w:val="009D71A9"/>
    <w:rsid w:val="009D7276"/>
    <w:rsid w:val="009D74DA"/>
    <w:rsid w:val="009D777E"/>
    <w:rsid w:val="009D78B1"/>
    <w:rsid w:val="009D7904"/>
    <w:rsid w:val="009D7B32"/>
    <w:rsid w:val="009D7BE2"/>
    <w:rsid w:val="009D7BE7"/>
    <w:rsid w:val="009D7C1A"/>
    <w:rsid w:val="009D7CFE"/>
    <w:rsid w:val="009D7D70"/>
    <w:rsid w:val="009D7D72"/>
    <w:rsid w:val="009D7EA9"/>
    <w:rsid w:val="009E0052"/>
    <w:rsid w:val="009E0147"/>
    <w:rsid w:val="009E0275"/>
    <w:rsid w:val="009E0282"/>
    <w:rsid w:val="009E0355"/>
    <w:rsid w:val="009E03A9"/>
    <w:rsid w:val="009E05B7"/>
    <w:rsid w:val="009E05C3"/>
    <w:rsid w:val="009E0678"/>
    <w:rsid w:val="009E06D6"/>
    <w:rsid w:val="009E0702"/>
    <w:rsid w:val="009E072C"/>
    <w:rsid w:val="009E075B"/>
    <w:rsid w:val="009E0AAE"/>
    <w:rsid w:val="009E0D5A"/>
    <w:rsid w:val="009E0F20"/>
    <w:rsid w:val="009E0FB8"/>
    <w:rsid w:val="009E1076"/>
    <w:rsid w:val="009E10BF"/>
    <w:rsid w:val="009E1156"/>
    <w:rsid w:val="009E11C9"/>
    <w:rsid w:val="009E1231"/>
    <w:rsid w:val="009E1377"/>
    <w:rsid w:val="009E15F7"/>
    <w:rsid w:val="009E1619"/>
    <w:rsid w:val="009E171F"/>
    <w:rsid w:val="009E18D2"/>
    <w:rsid w:val="009E1941"/>
    <w:rsid w:val="009E1947"/>
    <w:rsid w:val="009E1A79"/>
    <w:rsid w:val="009E1B0D"/>
    <w:rsid w:val="009E1E33"/>
    <w:rsid w:val="009E2060"/>
    <w:rsid w:val="009E20B7"/>
    <w:rsid w:val="009E20E0"/>
    <w:rsid w:val="009E21F3"/>
    <w:rsid w:val="009E2352"/>
    <w:rsid w:val="009E2369"/>
    <w:rsid w:val="009E245C"/>
    <w:rsid w:val="009E245E"/>
    <w:rsid w:val="009E24C0"/>
    <w:rsid w:val="009E2502"/>
    <w:rsid w:val="009E2503"/>
    <w:rsid w:val="009E2526"/>
    <w:rsid w:val="009E2746"/>
    <w:rsid w:val="009E296E"/>
    <w:rsid w:val="009E2979"/>
    <w:rsid w:val="009E2B68"/>
    <w:rsid w:val="009E2B83"/>
    <w:rsid w:val="009E2BD6"/>
    <w:rsid w:val="009E2C02"/>
    <w:rsid w:val="009E2C4B"/>
    <w:rsid w:val="009E2EBF"/>
    <w:rsid w:val="009E2F6E"/>
    <w:rsid w:val="009E2FAB"/>
    <w:rsid w:val="009E2FC8"/>
    <w:rsid w:val="009E3033"/>
    <w:rsid w:val="009E304E"/>
    <w:rsid w:val="009E31FF"/>
    <w:rsid w:val="009E324B"/>
    <w:rsid w:val="009E327A"/>
    <w:rsid w:val="009E3303"/>
    <w:rsid w:val="009E344F"/>
    <w:rsid w:val="009E3473"/>
    <w:rsid w:val="009E365B"/>
    <w:rsid w:val="009E36A4"/>
    <w:rsid w:val="009E376A"/>
    <w:rsid w:val="009E379C"/>
    <w:rsid w:val="009E387E"/>
    <w:rsid w:val="009E39F9"/>
    <w:rsid w:val="009E3A42"/>
    <w:rsid w:val="009E3A6F"/>
    <w:rsid w:val="009E3BF5"/>
    <w:rsid w:val="009E3D5C"/>
    <w:rsid w:val="009E3E5A"/>
    <w:rsid w:val="009E408C"/>
    <w:rsid w:val="009E40A8"/>
    <w:rsid w:val="009E4120"/>
    <w:rsid w:val="009E4229"/>
    <w:rsid w:val="009E4248"/>
    <w:rsid w:val="009E44B8"/>
    <w:rsid w:val="009E4569"/>
    <w:rsid w:val="009E4608"/>
    <w:rsid w:val="009E49D0"/>
    <w:rsid w:val="009E4B28"/>
    <w:rsid w:val="009E4C80"/>
    <w:rsid w:val="009E4C9D"/>
    <w:rsid w:val="009E4F59"/>
    <w:rsid w:val="009E4FFE"/>
    <w:rsid w:val="009E504A"/>
    <w:rsid w:val="009E5091"/>
    <w:rsid w:val="009E547A"/>
    <w:rsid w:val="009E5551"/>
    <w:rsid w:val="009E55E1"/>
    <w:rsid w:val="009E5607"/>
    <w:rsid w:val="009E57F3"/>
    <w:rsid w:val="009E58E6"/>
    <w:rsid w:val="009E5C41"/>
    <w:rsid w:val="009E5C5E"/>
    <w:rsid w:val="009E5D05"/>
    <w:rsid w:val="009E5E71"/>
    <w:rsid w:val="009E5E74"/>
    <w:rsid w:val="009E5F7E"/>
    <w:rsid w:val="009E5F8E"/>
    <w:rsid w:val="009E5FC5"/>
    <w:rsid w:val="009E5FD5"/>
    <w:rsid w:val="009E6165"/>
    <w:rsid w:val="009E61A4"/>
    <w:rsid w:val="009E6284"/>
    <w:rsid w:val="009E6429"/>
    <w:rsid w:val="009E64D3"/>
    <w:rsid w:val="009E6681"/>
    <w:rsid w:val="009E6750"/>
    <w:rsid w:val="009E675A"/>
    <w:rsid w:val="009E675E"/>
    <w:rsid w:val="009E67B4"/>
    <w:rsid w:val="009E67F7"/>
    <w:rsid w:val="009E681A"/>
    <w:rsid w:val="009E681E"/>
    <w:rsid w:val="009E68F1"/>
    <w:rsid w:val="009E698F"/>
    <w:rsid w:val="009E69AF"/>
    <w:rsid w:val="009E6A07"/>
    <w:rsid w:val="009E6A85"/>
    <w:rsid w:val="009E6A87"/>
    <w:rsid w:val="009E6B17"/>
    <w:rsid w:val="009E6C0A"/>
    <w:rsid w:val="009E6D32"/>
    <w:rsid w:val="009E6D5E"/>
    <w:rsid w:val="009E6D6A"/>
    <w:rsid w:val="009E6EA0"/>
    <w:rsid w:val="009E6FA7"/>
    <w:rsid w:val="009E71FC"/>
    <w:rsid w:val="009E727A"/>
    <w:rsid w:val="009E736A"/>
    <w:rsid w:val="009E760F"/>
    <w:rsid w:val="009E7668"/>
    <w:rsid w:val="009E7695"/>
    <w:rsid w:val="009E777C"/>
    <w:rsid w:val="009E7975"/>
    <w:rsid w:val="009E7A12"/>
    <w:rsid w:val="009E7A1D"/>
    <w:rsid w:val="009E7A53"/>
    <w:rsid w:val="009E7B4C"/>
    <w:rsid w:val="009E7C8B"/>
    <w:rsid w:val="009E7E8E"/>
    <w:rsid w:val="009E7FA5"/>
    <w:rsid w:val="009F009B"/>
    <w:rsid w:val="009F0136"/>
    <w:rsid w:val="009F0318"/>
    <w:rsid w:val="009F050B"/>
    <w:rsid w:val="009F0547"/>
    <w:rsid w:val="009F05AF"/>
    <w:rsid w:val="009F0648"/>
    <w:rsid w:val="009F06BE"/>
    <w:rsid w:val="009F0744"/>
    <w:rsid w:val="009F0890"/>
    <w:rsid w:val="009F0B5C"/>
    <w:rsid w:val="009F0C10"/>
    <w:rsid w:val="009F0CAB"/>
    <w:rsid w:val="009F0DE5"/>
    <w:rsid w:val="009F0EF7"/>
    <w:rsid w:val="009F0F3F"/>
    <w:rsid w:val="009F0F55"/>
    <w:rsid w:val="009F16BD"/>
    <w:rsid w:val="009F170E"/>
    <w:rsid w:val="009F1778"/>
    <w:rsid w:val="009F1838"/>
    <w:rsid w:val="009F1915"/>
    <w:rsid w:val="009F1A50"/>
    <w:rsid w:val="009F1ABC"/>
    <w:rsid w:val="009F1AE8"/>
    <w:rsid w:val="009F1B0E"/>
    <w:rsid w:val="009F1B42"/>
    <w:rsid w:val="009F1CF6"/>
    <w:rsid w:val="009F1CF7"/>
    <w:rsid w:val="009F1D5C"/>
    <w:rsid w:val="009F1DD3"/>
    <w:rsid w:val="009F1DF2"/>
    <w:rsid w:val="009F1F48"/>
    <w:rsid w:val="009F1F79"/>
    <w:rsid w:val="009F2046"/>
    <w:rsid w:val="009F2144"/>
    <w:rsid w:val="009F21FA"/>
    <w:rsid w:val="009F25DA"/>
    <w:rsid w:val="009F261F"/>
    <w:rsid w:val="009F263B"/>
    <w:rsid w:val="009F2863"/>
    <w:rsid w:val="009F28D1"/>
    <w:rsid w:val="009F2A0D"/>
    <w:rsid w:val="009F2B6C"/>
    <w:rsid w:val="009F2C57"/>
    <w:rsid w:val="009F2D68"/>
    <w:rsid w:val="009F2DE1"/>
    <w:rsid w:val="009F2EA0"/>
    <w:rsid w:val="009F2F63"/>
    <w:rsid w:val="009F3106"/>
    <w:rsid w:val="009F32EF"/>
    <w:rsid w:val="009F3334"/>
    <w:rsid w:val="009F337C"/>
    <w:rsid w:val="009F3413"/>
    <w:rsid w:val="009F34EB"/>
    <w:rsid w:val="009F3506"/>
    <w:rsid w:val="009F352F"/>
    <w:rsid w:val="009F35AE"/>
    <w:rsid w:val="009F36E0"/>
    <w:rsid w:val="009F373F"/>
    <w:rsid w:val="009F3799"/>
    <w:rsid w:val="009F37DA"/>
    <w:rsid w:val="009F38A5"/>
    <w:rsid w:val="009F39AE"/>
    <w:rsid w:val="009F3A2B"/>
    <w:rsid w:val="009F3B61"/>
    <w:rsid w:val="009F3BFB"/>
    <w:rsid w:val="009F3C98"/>
    <w:rsid w:val="009F3CCB"/>
    <w:rsid w:val="009F3E40"/>
    <w:rsid w:val="009F3F11"/>
    <w:rsid w:val="009F408C"/>
    <w:rsid w:val="009F40A1"/>
    <w:rsid w:val="009F40A2"/>
    <w:rsid w:val="009F4129"/>
    <w:rsid w:val="009F4196"/>
    <w:rsid w:val="009F4221"/>
    <w:rsid w:val="009F42A6"/>
    <w:rsid w:val="009F42D1"/>
    <w:rsid w:val="009F4452"/>
    <w:rsid w:val="009F44CA"/>
    <w:rsid w:val="009F4500"/>
    <w:rsid w:val="009F4529"/>
    <w:rsid w:val="009F45F5"/>
    <w:rsid w:val="009F4843"/>
    <w:rsid w:val="009F48AD"/>
    <w:rsid w:val="009F495B"/>
    <w:rsid w:val="009F4974"/>
    <w:rsid w:val="009F4A1D"/>
    <w:rsid w:val="009F4A21"/>
    <w:rsid w:val="009F4A83"/>
    <w:rsid w:val="009F4BAB"/>
    <w:rsid w:val="009F4CCB"/>
    <w:rsid w:val="009F4CD6"/>
    <w:rsid w:val="009F4DBB"/>
    <w:rsid w:val="009F4E51"/>
    <w:rsid w:val="009F4E93"/>
    <w:rsid w:val="009F4F0C"/>
    <w:rsid w:val="009F4FB1"/>
    <w:rsid w:val="009F50D7"/>
    <w:rsid w:val="009F5168"/>
    <w:rsid w:val="009F51B6"/>
    <w:rsid w:val="009F5449"/>
    <w:rsid w:val="009F553D"/>
    <w:rsid w:val="009F55AA"/>
    <w:rsid w:val="009F56D6"/>
    <w:rsid w:val="009F56E2"/>
    <w:rsid w:val="009F5734"/>
    <w:rsid w:val="009F594A"/>
    <w:rsid w:val="009F5AF9"/>
    <w:rsid w:val="009F5B90"/>
    <w:rsid w:val="009F5B97"/>
    <w:rsid w:val="009F5BC0"/>
    <w:rsid w:val="009F5BD4"/>
    <w:rsid w:val="009F5BDD"/>
    <w:rsid w:val="009F5C32"/>
    <w:rsid w:val="009F5CF3"/>
    <w:rsid w:val="009F5CF8"/>
    <w:rsid w:val="009F5DE9"/>
    <w:rsid w:val="009F5E2F"/>
    <w:rsid w:val="009F5EFE"/>
    <w:rsid w:val="009F5F0F"/>
    <w:rsid w:val="009F60A3"/>
    <w:rsid w:val="009F6266"/>
    <w:rsid w:val="009F62C9"/>
    <w:rsid w:val="009F6335"/>
    <w:rsid w:val="009F6605"/>
    <w:rsid w:val="009F6671"/>
    <w:rsid w:val="009F66B7"/>
    <w:rsid w:val="009F67B9"/>
    <w:rsid w:val="009F6877"/>
    <w:rsid w:val="009F6990"/>
    <w:rsid w:val="009F6A08"/>
    <w:rsid w:val="009F6A21"/>
    <w:rsid w:val="009F6D2F"/>
    <w:rsid w:val="009F6D3B"/>
    <w:rsid w:val="009F6DAD"/>
    <w:rsid w:val="009F6EC7"/>
    <w:rsid w:val="009F6FCF"/>
    <w:rsid w:val="009F6FE8"/>
    <w:rsid w:val="009F6FF1"/>
    <w:rsid w:val="009F7056"/>
    <w:rsid w:val="009F70B6"/>
    <w:rsid w:val="009F70FC"/>
    <w:rsid w:val="009F71BE"/>
    <w:rsid w:val="009F74B0"/>
    <w:rsid w:val="009F74F5"/>
    <w:rsid w:val="009F7646"/>
    <w:rsid w:val="009F76EE"/>
    <w:rsid w:val="009F7764"/>
    <w:rsid w:val="009F779A"/>
    <w:rsid w:val="009F77CA"/>
    <w:rsid w:val="009F7880"/>
    <w:rsid w:val="009F788D"/>
    <w:rsid w:val="009F78A4"/>
    <w:rsid w:val="009F7900"/>
    <w:rsid w:val="009F7985"/>
    <w:rsid w:val="009F79AF"/>
    <w:rsid w:val="009F7A26"/>
    <w:rsid w:val="009F7B81"/>
    <w:rsid w:val="009F7C60"/>
    <w:rsid w:val="009F7CB1"/>
    <w:rsid w:val="009F7D93"/>
    <w:rsid w:val="009F7DA1"/>
    <w:rsid w:val="009F7DD5"/>
    <w:rsid w:val="009F7FAD"/>
    <w:rsid w:val="00A00162"/>
    <w:rsid w:val="00A00189"/>
    <w:rsid w:val="00A00333"/>
    <w:rsid w:val="00A0033E"/>
    <w:rsid w:val="00A00428"/>
    <w:rsid w:val="00A005D5"/>
    <w:rsid w:val="00A00728"/>
    <w:rsid w:val="00A007D6"/>
    <w:rsid w:val="00A00854"/>
    <w:rsid w:val="00A0097A"/>
    <w:rsid w:val="00A00A16"/>
    <w:rsid w:val="00A00A42"/>
    <w:rsid w:val="00A00AAD"/>
    <w:rsid w:val="00A00ACF"/>
    <w:rsid w:val="00A00B79"/>
    <w:rsid w:val="00A00BA4"/>
    <w:rsid w:val="00A00C20"/>
    <w:rsid w:val="00A00D4B"/>
    <w:rsid w:val="00A00D5C"/>
    <w:rsid w:val="00A00D78"/>
    <w:rsid w:val="00A00E01"/>
    <w:rsid w:val="00A00E53"/>
    <w:rsid w:val="00A00EEB"/>
    <w:rsid w:val="00A00F7C"/>
    <w:rsid w:val="00A01135"/>
    <w:rsid w:val="00A01151"/>
    <w:rsid w:val="00A013BC"/>
    <w:rsid w:val="00A013CB"/>
    <w:rsid w:val="00A014A1"/>
    <w:rsid w:val="00A01529"/>
    <w:rsid w:val="00A0156F"/>
    <w:rsid w:val="00A01665"/>
    <w:rsid w:val="00A01758"/>
    <w:rsid w:val="00A01777"/>
    <w:rsid w:val="00A0185B"/>
    <w:rsid w:val="00A01A80"/>
    <w:rsid w:val="00A01ABF"/>
    <w:rsid w:val="00A01AC2"/>
    <w:rsid w:val="00A01BD7"/>
    <w:rsid w:val="00A01BE7"/>
    <w:rsid w:val="00A01C65"/>
    <w:rsid w:val="00A01CDE"/>
    <w:rsid w:val="00A01D45"/>
    <w:rsid w:val="00A02081"/>
    <w:rsid w:val="00A020B3"/>
    <w:rsid w:val="00A0215F"/>
    <w:rsid w:val="00A021B6"/>
    <w:rsid w:val="00A0222A"/>
    <w:rsid w:val="00A022B6"/>
    <w:rsid w:val="00A022BC"/>
    <w:rsid w:val="00A022F1"/>
    <w:rsid w:val="00A0233E"/>
    <w:rsid w:val="00A0234B"/>
    <w:rsid w:val="00A02552"/>
    <w:rsid w:val="00A0255F"/>
    <w:rsid w:val="00A02579"/>
    <w:rsid w:val="00A025FA"/>
    <w:rsid w:val="00A02680"/>
    <w:rsid w:val="00A02744"/>
    <w:rsid w:val="00A02755"/>
    <w:rsid w:val="00A02855"/>
    <w:rsid w:val="00A02874"/>
    <w:rsid w:val="00A028D2"/>
    <w:rsid w:val="00A02A0B"/>
    <w:rsid w:val="00A02BEC"/>
    <w:rsid w:val="00A02C31"/>
    <w:rsid w:val="00A02CC3"/>
    <w:rsid w:val="00A02CF3"/>
    <w:rsid w:val="00A02FED"/>
    <w:rsid w:val="00A03039"/>
    <w:rsid w:val="00A030D3"/>
    <w:rsid w:val="00A03179"/>
    <w:rsid w:val="00A03214"/>
    <w:rsid w:val="00A03307"/>
    <w:rsid w:val="00A0341F"/>
    <w:rsid w:val="00A034A9"/>
    <w:rsid w:val="00A034CD"/>
    <w:rsid w:val="00A03535"/>
    <w:rsid w:val="00A0358C"/>
    <w:rsid w:val="00A0368A"/>
    <w:rsid w:val="00A03727"/>
    <w:rsid w:val="00A03A0C"/>
    <w:rsid w:val="00A03C12"/>
    <w:rsid w:val="00A03C70"/>
    <w:rsid w:val="00A03CC3"/>
    <w:rsid w:val="00A03D6D"/>
    <w:rsid w:val="00A03D6E"/>
    <w:rsid w:val="00A03EA2"/>
    <w:rsid w:val="00A03EAE"/>
    <w:rsid w:val="00A04086"/>
    <w:rsid w:val="00A04099"/>
    <w:rsid w:val="00A040CF"/>
    <w:rsid w:val="00A04147"/>
    <w:rsid w:val="00A04155"/>
    <w:rsid w:val="00A04164"/>
    <w:rsid w:val="00A04221"/>
    <w:rsid w:val="00A04261"/>
    <w:rsid w:val="00A042DA"/>
    <w:rsid w:val="00A04547"/>
    <w:rsid w:val="00A04654"/>
    <w:rsid w:val="00A046AB"/>
    <w:rsid w:val="00A049F5"/>
    <w:rsid w:val="00A04A11"/>
    <w:rsid w:val="00A04A1A"/>
    <w:rsid w:val="00A04CC4"/>
    <w:rsid w:val="00A04E1E"/>
    <w:rsid w:val="00A04E42"/>
    <w:rsid w:val="00A04E59"/>
    <w:rsid w:val="00A04F88"/>
    <w:rsid w:val="00A04FDD"/>
    <w:rsid w:val="00A050C4"/>
    <w:rsid w:val="00A05366"/>
    <w:rsid w:val="00A05432"/>
    <w:rsid w:val="00A05502"/>
    <w:rsid w:val="00A05552"/>
    <w:rsid w:val="00A05666"/>
    <w:rsid w:val="00A057EA"/>
    <w:rsid w:val="00A058DD"/>
    <w:rsid w:val="00A058E3"/>
    <w:rsid w:val="00A05955"/>
    <w:rsid w:val="00A05980"/>
    <w:rsid w:val="00A059CD"/>
    <w:rsid w:val="00A05B35"/>
    <w:rsid w:val="00A05C72"/>
    <w:rsid w:val="00A05CC0"/>
    <w:rsid w:val="00A05D44"/>
    <w:rsid w:val="00A05D97"/>
    <w:rsid w:val="00A05F28"/>
    <w:rsid w:val="00A05F33"/>
    <w:rsid w:val="00A05F60"/>
    <w:rsid w:val="00A06008"/>
    <w:rsid w:val="00A06147"/>
    <w:rsid w:val="00A06190"/>
    <w:rsid w:val="00A061FD"/>
    <w:rsid w:val="00A06352"/>
    <w:rsid w:val="00A06524"/>
    <w:rsid w:val="00A0654C"/>
    <w:rsid w:val="00A0668F"/>
    <w:rsid w:val="00A0683A"/>
    <w:rsid w:val="00A068D2"/>
    <w:rsid w:val="00A06B0F"/>
    <w:rsid w:val="00A06C9A"/>
    <w:rsid w:val="00A06D7C"/>
    <w:rsid w:val="00A06D92"/>
    <w:rsid w:val="00A06E67"/>
    <w:rsid w:val="00A06EF2"/>
    <w:rsid w:val="00A06F91"/>
    <w:rsid w:val="00A06F96"/>
    <w:rsid w:val="00A0704D"/>
    <w:rsid w:val="00A0724B"/>
    <w:rsid w:val="00A07300"/>
    <w:rsid w:val="00A07389"/>
    <w:rsid w:val="00A0742A"/>
    <w:rsid w:val="00A0744F"/>
    <w:rsid w:val="00A074B2"/>
    <w:rsid w:val="00A074FA"/>
    <w:rsid w:val="00A0751C"/>
    <w:rsid w:val="00A07626"/>
    <w:rsid w:val="00A076E3"/>
    <w:rsid w:val="00A07930"/>
    <w:rsid w:val="00A07A37"/>
    <w:rsid w:val="00A07A5C"/>
    <w:rsid w:val="00A07A5F"/>
    <w:rsid w:val="00A07BBF"/>
    <w:rsid w:val="00A07C33"/>
    <w:rsid w:val="00A07C8F"/>
    <w:rsid w:val="00A07CE6"/>
    <w:rsid w:val="00A07D43"/>
    <w:rsid w:val="00A07EC9"/>
    <w:rsid w:val="00A07EEA"/>
    <w:rsid w:val="00A07FA8"/>
    <w:rsid w:val="00A07FEC"/>
    <w:rsid w:val="00A10027"/>
    <w:rsid w:val="00A101E4"/>
    <w:rsid w:val="00A103FC"/>
    <w:rsid w:val="00A104C9"/>
    <w:rsid w:val="00A105CD"/>
    <w:rsid w:val="00A105E9"/>
    <w:rsid w:val="00A10646"/>
    <w:rsid w:val="00A10689"/>
    <w:rsid w:val="00A106B3"/>
    <w:rsid w:val="00A1077F"/>
    <w:rsid w:val="00A107EA"/>
    <w:rsid w:val="00A107FF"/>
    <w:rsid w:val="00A10841"/>
    <w:rsid w:val="00A10A6F"/>
    <w:rsid w:val="00A10ABF"/>
    <w:rsid w:val="00A10AD7"/>
    <w:rsid w:val="00A10BF4"/>
    <w:rsid w:val="00A10C71"/>
    <w:rsid w:val="00A10CBA"/>
    <w:rsid w:val="00A10E1D"/>
    <w:rsid w:val="00A10EA7"/>
    <w:rsid w:val="00A10F00"/>
    <w:rsid w:val="00A10FBE"/>
    <w:rsid w:val="00A11059"/>
    <w:rsid w:val="00A1116B"/>
    <w:rsid w:val="00A11440"/>
    <w:rsid w:val="00A11581"/>
    <w:rsid w:val="00A115D1"/>
    <w:rsid w:val="00A11678"/>
    <w:rsid w:val="00A11698"/>
    <w:rsid w:val="00A1175F"/>
    <w:rsid w:val="00A117F1"/>
    <w:rsid w:val="00A1193A"/>
    <w:rsid w:val="00A11B4C"/>
    <w:rsid w:val="00A11B65"/>
    <w:rsid w:val="00A11BB6"/>
    <w:rsid w:val="00A11C1E"/>
    <w:rsid w:val="00A11CDF"/>
    <w:rsid w:val="00A11D31"/>
    <w:rsid w:val="00A11D60"/>
    <w:rsid w:val="00A11DC4"/>
    <w:rsid w:val="00A11FDE"/>
    <w:rsid w:val="00A1216F"/>
    <w:rsid w:val="00A121CA"/>
    <w:rsid w:val="00A122A3"/>
    <w:rsid w:val="00A1235F"/>
    <w:rsid w:val="00A12385"/>
    <w:rsid w:val="00A1246E"/>
    <w:rsid w:val="00A12603"/>
    <w:rsid w:val="00A1269F"/>
    <w:rsid w:val="00A126DB"/>
    <w:rsid w:val="00A127F0"/>
    <w:rsid w:val="00A128F2"/>
    <w:rsid w:val="00A129A9"/>
    <w:rsid w:val="00A12DF9"/>
    <w:rsid w:val="00A12EF2"/>
    <w:rsid w:val="00A12F65"/>
    <w:rsid w:val="00A12F83"/>
    <w:rsid w:val="00A12FB5"/>
    <w:rsid w:val="00A1316B"/>
    <w:rsid w:val="00A13213"/>
    <w:rsid w:val="00A13297"/>
    <w:rsid w:val="00A132E8"/>
    <w:rsid w:val="00A133D7"/>
    <w:rsid w:val="00A13517"/>
    <w:rsid w:val="00A13709"/>
    <w:rsid w:val="00A137AA"/>
    <w:rsid w:val="00A13877"/>
    <w:rsid w:val="00A1391D"/>
    <w:rsid w:val="00A13923"/>
    <w:rsid w:val="00A13AAD"/>
    <w:rsid w:val="00A13C15"/>
    <w:rsid w:val="00A13D3A"/>
    <w:rsid w:val="00A13D82"/>
    <w:rsid w:val="00A1402A"/>
    <w:rsid w:val="00A14060"/>
    <w:rsid w:val="00A140E4"/>
    <w:rsid w:val="00A1417B"/>
    <w:rsid w:val="00A141C2"/>
    <w:rsid w:val="00A143A8"/>
    <w:rsid w:val="00A143D2"/>
    <w:rsid w:val="00A1440A"/>
    <w:rsid w:val="00A1442C"/>
    <w:rsid w:val="00A147A4"/>
    <w:rsid w:val="00A147A9"/>
    <w:rsid w:val="00A14840"/>
    <w:rsid w:val="00A148AA"/>
    <w:rsid w:val="00A149DF"/>
    <w:rsid w:val="00A14A14"/>
    <w:rsid w:val="00A14C56"/>
    <w:rsid w:val="00A14CBA"/>
    <w:rsid w:val="00A14D23"/>
    <w:rsid w:val="00A14D84"/>
    <w:rsid w:val="00A14DD5"/>
    <w:rsid w:val="00A14FDE"/>
    <w:rsid w:val="00A15035"/>
    <w:rsid w:val="00A1524C"/>
    <w:rsid w:val="00A1532B"/>
    <w:rsid w:val="00A1549B"/>
    <w:rsid w:val="00A15671"/>
    <w:rsid w:val="00A15767"/>
    <w:rsid w:val="00A1576E"/>
    <w:rsid w:val="00A1589D"/>
    <w:rsid w:val="00A1593D"/>
    <w:rsid w:val="00A15988"/>
    <w:rsid w:val="00A15B69"/>
    <w:rsid w:val="00A15BB9"/>
    <w:rsid w:val="00A15BE9"/>
    <w:rsid w:val="00A15D67"/>
    <w:rsid w:val="00A15DA2"/>
    <w:rsid w:val="00A15DCF"/>
    <w:rsid w:val="00A15DDF"/>
    <w:rsid w:val="00A15E9C"/>
    <w:rsid w:val="00A16109"/>
    <w:rsid w:val="00A1614F"/>
    <w:rsid w:val="00A1619F"/>
    <w:rsid w:val="00A163F9"/>
    <w:rsid w:val="00A16402"/>
    <w:rsid w:val="00A165DF"/>
    <w:rsid w:val="00A167A6"/>
    <w:rsid w:val="00A16874"/>
    <w:rsid w:val="00A169C8"/>
    <w:rsid w:val="00A16ABF"/>
    <w:rsid w:val="00A16AD2"/>
    <w:rsid w:val="00A16C12"/>
    <w:rsid w:val="00A16C5C"/>
    <w:rsid w:val="00A16C81"/>
    <w:rsid w:val="00A16CE4"/>
    <w:rsid w:val="00A16D2E"/>
    <w:rsid w:val="00A16EB5"/>
    <w:rsid w:val="00A16ECA"/>
    <w:rsid w:val="00A16F19"/>
    <w:rsid w:val="00A1706B"/>
    <w:rsid w:val="00A172FE"/>
    <w:rsid w:val="00A1732B"/>
    <w:rsid w:val="00A1738D"/>
    <w:rsid w:val="00A173F8"/>
    <w:rsid w:val="00A1757B"/>
    <w:rsid w:val="00A17598"/>
    <w:rsid w:val="00A176CC"/>
    <w:rsid w:val="00A1772E"/>
    <w:rsid w:val="00A177C9"/>
    <w:rsid w:val="00A177F2"/>
    <w:rsid w:val="00A1781D"/>
    <w:rsid w:val="00A17850"/>
    <w:rsid w:val="00A17892"/>
    <w:rsid w:val="00A17907"/>
    <w:rsid w:val="00A17AD2"/>
    <w:rsid w:val="00A17AD4"/>
    <w:rsid w:val="00A17B3E"/>
    <w:rsid w:val="00A17C02"/>
    <w:rsid w:val="00A17CCF"/>
    <w:rsid w:val="00A17E52"/>
    <w:rsid w:val="00A201A3"/>
    <w:rsid w:val="00A202E7"/>
    <w:rsid w:val="00A20450"/>
    <w:rsid w:val="00A20465"/>
    <w:rsid w:val="00A204CD"/>
    <w:rsid w:val="00A20509"/>
    <w:rsid w:val="00A205C4"/>
    <w:rsid w:val="00A2063C"/>
    <w:rsid w:val="00A206E9"/>
    <w:rsid w:val="00A206F2"/>
    <w:rsid w:val="00A20739"/>
    <w:rsid w:val="00A208B0"/>
    <w:rsid w:val="00A20B12"/>
    <w:rsid w:val="00A20B23"/>
    <w:rsid w:val="00A20BBF"/>
    <w:rsid w:val="00A20E7E"/>
    <w:rsid w:val="00A20E94"/>
    <w:rsid w:val="00A20F23"/>
    <w:rsid w:val="00A20F7B"/>
    <w:rsid w:val="00A21167"/>
    <w:rsid w:val="00A214EF"/>
    <w:rsid w:val="00A2155D"/>
    <w:rsid w:val="00A215A9"/>
    <w:rsid w:val="00A21784"/>
    <w:rsid w:val="00A218D1"/>
    <w:rsid w:val="00A218EB"/>
    <w:rsid w:val="00A2193F"/>
    <w:rsid w:val="00A219DB"/>
    <w:rsid w:val="00A21A71"/>
    <w:rsid w:val="00A21A92"/>
    <w:rsid w:val="00A21B29"/>
    <w:rsid w:val="00A21F04"/>
    <w:rsid w:val="00A220A9"/>
    <w:rsid w:val="00A22197"/>
    <w:rsid w:val="00A221DD"/>
    <w:rsid w:val="00A22252"/>
    <w:rsid w:val="00A2228D"/>
    <w:rsid w:val="00A222FC"/>
    <w:rsid w:val="00A22452"/>
    <w:rsid w:val="00A2259A"/>
    <w:rsid w:val="00A226D1"/>
    <w:rsid w:val="00A22745"/>
    <w:rsid w:val="00A22758"/>
    <w:rsid w:val="00A2275E"/>
    <w:rsid w:val="00A22958"/>
    <w:rsid w:val="00A22AE1"/>
    <w:rsid w:val="00A22C10"/>
    <w:rsid w:val="00A22C36"/>
    <w:rsid w:val="00A22C48"/>
    <w:rsid w:val="00A22C92"/>
    <w:rsid w:val="00A22F00"/>
    <w:rsid w:val="00A22FFD"/>
    <w:rsid w:val="00A23077"/>
    <w:rsid w:val="00A2309A"/>
    <w:rsid w:val="00A23228"/>
    <w:rsid w:val="00A233A2"/>
    <w:rsid w:val="00A2340B"/>
    <w:rsid w:val="00A234A9"/>
    <w:rsid w:val="00A235B3"/>
    <w:rsid w:val="00A2360A"/>
    <w:rsid w:val="00A2375D"/>
    <w:rsid w:val="00A237E6"/>
    <w:rsid w:val="00A23811"/>
    <w:rsid w:val="00A2386E"/>
    <w:rsid w:val="00A23979"/>
    <w:rsid w:val="00A23BF5"/>
    <w:rsid w:val="00A23CA6"/>
    <w:rsid w:val="00A23DEB"/>
    <w:rsid w:val="00A23F29"/>
    <w:rsid w:val="00A2400F"/>
    <w:rsid w:val="00A240D6"/>
    <w:rsid w:val="00A2425C"/>
    <w:rsid w:val="00A2428B"/>
    <w:rsid w:val="00A242CB"/>
    <w:rsid w:val="00A24399"/>
    <w:rsid w:val="00A244B7"/>
    <w:rsid w:val="00A2455F"/>
    <w:rsid w:val="00A245BF"/>
    <w:rsid w:val="00A245E4"/>
    <w:rsid w:val="00A2465E"/>
    <w:rsid w:val="00A24689"/>
    <w:rsid w:val="00A24743"/>
    <w:rsid w:val="00A2477B"/>
    <w:rsid w:val="00A24869"/>
    <w:rsid w:val="00A2494E"/>
    <w:rsid w:val="00A24A92"/>
    <w:rsid w:val="00A24BCA"/>
    <w:rsid w:val="00A24F0E"/>
    <w:rsid w:val="00A25096"/>
    <w:rsid w:val="00A25384"/>
    <w:rsid w:val="00A25440"/>
    <w:rsid w:val="00A25444"/>
    <w:rsid w:val="00A254A8"/>
    <w:rsid w:val="00A25507"/>
    <w:rsid w:val="00A255EC"/>
    <w:rsid w:val="00A25741"/>
    <w:rsid w:val="00A257F0"/>
    <w:rsid w:val="00A25914"/>
    <w:rsid w:val="00A2597D"/>
    <w:rsid w:val="00A2598B"/>
    <w:rsid w:val="00A259DC"/>
    <w:rsid w:val="00A25A28"/>
    <w:rsid w:val="00A25A51"/>
    <w:rsid w:val="00A25A9F"/>
    <w:rsid w:val="00A25ACF"/>
    <w:rsid w:val="00A25AF8"/>
    <w:rsid w:val="00A25B4F"/>
    <w:rsid w:val="00A25BC9"/>
    <w:rsid w:val="00A25C08"/>
    <w:rsid w:val="00A25D63"/>
    <w:rsid w:val="00A26019"/>
    <w:rsid w:val="00A2605E"/>
    <w:rsid w:val="00A260B4"/>
    <w:rsid w:val="00A26255"/>
    <w:rsid w:val="00A26313"/>
    <w:rsid w:val="00A26397"/>
    <w:rsid w:val="00A2648E"/>
    <w:rsid w:val="00A2652F"/>
    <w:rsid w:val="00A265A6"/>
    <w:rsid w:val="00A26640"/>
    <w:rsid w:val="00A266AF"/>
    <w:rsid w:val="00A266CB"/>
    <w:rsid w:val="00A26773"/>
    <w:rsid w:val="00A268B6"/>
    <w:rsid w:val="00A26982"/>
    <w:rsid w:val="00A269B6"/>
    <w:rsid w:val="00A269EF"/>
    <w:rsid w:val="00A26A34"/>
    <w:rsid w:val="00A26BF8"/>
    <w:rsid w:val="00A26C96"/>
    <w:rsid w:val="00A26CD4"/>
    <w:rsid w:val="00A26DC3"/>
    <w:rsid w:val="00A26E1E"/>
    <w:rsid w:val="00A26E3D"/>
    <w:rsid w:val="00A26E4E"/>
    <w:rsid w:val="00A26F54"/>
    <w:rsid w:val="00A271B7"/>
    <w:rsid w:val="00A2759A"/>
    <w:rsid w:val="00A2760E"/>
    <w:rsid w:val="00A2778D"/>
    <w:rsid w:val="00A277AC"/>
    <w:rsid w:val="00A277E3"/>
    <w:rsid w:val="00A279DB"/>
    <w:rsid w:val="00A27AB6"/>
    <w:rsid w:val="00A27B1E"/>
    <w:rsid w:val="00A27B5A"/>
    <w:rsid w:val="00A27CC2"/>
    <w:rsid w:val="00A27CF8"/>
    <w:rsid w:val="00A27DE0"/>
    <w:rsid w:val="00A27EBF"/>
    <w:rsid w:val="00A27F83"/>
    <w:rsid w:val="00A300BD"/>
    <w:rsid w:val="00A30175"/>
    <w:rsid w:val="00A3021B"/>
    <w:rsid w:val="00A303D3"/>
    <w:rsid w:val="00A30427"/>
    <w:rsid w:val="00A304C3"/>
    <w:rsid w:val="00A3052C"/>
    <w:rsid w:val="00A305E5"/>
    <w:rsid w:val="00A30635"/>
    <w:rsid w:val="00A307DD"/>
    <w:rsid w:val="00A309F2"/>
    <w:rsid w:val="00A30A11"/>
    <w:rsid w:val="00A30A6F"/>
    <w:rsid w:val="00A30AD7"/>
    <w:rsid w:val="00A30B3F"/>
    <w:rsid w:val="00A30BCA"/>
    <w:rsid w:val="00A30C22"/>
    <w:rsid w:val="00A30D50"/>
    <w:rsid w:val="00A30E52"/>
    <w:rsid w:val="00A30F9A"/>
    <w:rsid w:val="00A3103B"/>
    <w:rsid w:val="00A3105C"/>
    <w:rsid w:val="00A310E2"/>
    <w:rsid w:val="00A310E5"/>
    <w:rsid w:val="00A31196"/>
    <w:rsid w:val="00A311C5"/>
    <w:rsid w:val="00A31289"/>
    <w:rsid w:val="00A3133E"/>
    <w:rsid w:val="00A31433"/>
    <w:rsid w:val="00A31637"/>
    <w:rsid w:val="00A316D5"/>
    <w:rsid w:val="00A3173A"/>
    <w:rsid w:val="00A317A3"/>
    <w:rsid w:val="00A31922"/>
    <w:rsid w:val="00A31ACD"/>
    <w:rsid w:val="00A31AD4"/>
    <w:rsid w:val="00A31ADC"/>
    <w:rsid w:val="00A31AE0"/>
    <w:rsid w:val="00A31B0D"/>
    <w:rsid w:val="00A31B5F"/>
    <w:rsid w:val="00A31B6C"/>
    <w:rsid w:val="00A31B72"/>
    <w:rsid w:val="00A31C66"/>
    <w:rsid w:val="00A31CC1"/>
    <w:rsid w:val="00A31D02"/>
    <w:rsid w:val="00A31D56"/>
    <w:rsid w:val="00A31E3B"/>
    <w:rsid w:val="00A31E62"/>
    <w:rsid w:val="00A31E7B"/>
    <w:rsid w:val="00A31FAB"/>
    <w:rsid w:val="00A31FBA"/>
    <w:rsid w:val="00A31FEF"/>
    <w:rsid w:val="00A3201D"/>
    <w:rsid w:val="00A321AA"/>
    <w:rsid w:val="00A321D9"/>
    <w:rsid w:val="00A32258"/>
    <w:rsid w:val="00A32397"/>
    <w:rsid w:val="00A323BA"/>
    <w:rsid w:val="00A3240F"/>
    <w:rsid w:val="00A325A4"/>
    <w:rsid w:val="00A325B1"/>
    <w:rsid w:val="00A3284B"/>
    <w:rsid w:val="00A328E6"/>
    <w:rsid w:val="00A32AB5"/>
    <w:rsid w:val="00A32B70"/>
    <w:rsid w:val="00A32B72"/>
    <w:rsid w:val="00A32BE9"/>
    <w:rsid w:val="00A3301D"/>
    <w:rsid w:val="00A33049"/>
    <w:rsid w:val="00A33051"/>
    <w:rsid w:val="00A3308D"/>
    <w:rsid w:val="00A33092"/>
    <w:rsid w:val="00A3315E"/>
    <w:rsid w:val="00A3321E"/>
    <w:rsid w:val="00A33274"/>
    <w:rsid w:val="00A3328C"/>
    <w:rsid w:val="00A33471"/>
    <w:rsid w:val="00A3353B"/>
    <w:rsid w:val="00A336FD"/>
    <w:rsid w:val="00A33718"/>
    <w:rsid w:val="00A337D0"/>
    <w:rsid w:val="00A337DF"/>
    <w:rsid w:val="00A339C4"/>
    <w:rsid w:val="00A33A4D"/>
    <w:rsid w:val="00A33B15"/>
    <w:rsid w:val="00A33B26"/>
    <w:rsid w:val="00A33B32"/>
    <w:rsid w:val="00A33C7D"/>
    <w:rsid w:val="00A33E8B"/>
    <w:rsid w:val="00A33E93"/>
    <w:rsid w:val="00A33E9F"/>
    <w:rsid w:val="00A34012"/>
    <w:rsid w:val="00A340B8"/>
    <w:rsid w:val="00A341ED"/>
    <w:rsid w:val="00A3434E"/>
    <w:rsid w:val="00A3438C"/>
    <w:rsid w:val="00A343D8"/>
    <w:rsid w:val="00A344AE"/>
    <w:rsid w:val="00A34533"/>
    <w:rsid w:val="00A34639"/>
    <w:rsid w:val="00A3467C"/>
    <w:rsid w:val="00A347A1"/>
    <w:rsid w:val="00A3487C"/>
    <w:rsid w:val="00A3489E"/>
    <w:rsid w:val="00A34B17"/>
    <w:rsid w:val="00A34B83"/>
    <w:rsid w:val="00A34C31"/>
    <w:rsid w:val="00A34CDE"/>
    <w:rsid w:val="00A34CE9"/>
    <w:rsid w:val="00A34D3F"/>
    <w:rsid w:val="00A34F2D"/>
    <w:rsid w:val="00A34FB9"/>
    <w:rsid w:val="00A350BF"/>
    <w:rsid w:val="00A35139"/>
    <w:rsid w:val="00A35164"/>
    <w:rsid w:val="00A3518E"/>
    <w:rsid w:val="00A351A2"/>
    <w:rsid w:val="00A35256"/>
    <w:rsid w:val="00A353B9"/>
    <w:rsid w:val="00A353EC"/>
    <w:rsid w:val="00A35487"/>
    <w:rsid w:val="00A3554D"/>
    <w:rsid w:val="00A35795"/>
    <w:rsid w:val="00A3592A"/>
    <w:rsid w:val="00A35F47"/>
    <w:rsid w:val="00A361A7"/>
    <w:rsid w:val="00A361E8"/>
    <w:rsid w:val="00A3647F"/>
    <w:rsid w:val="00A364A9"/>
    <w:rsid w:val="00A364D8"/>
    <w:rsid w:val="00A365B3"/>
    <w:rsid w:val="00A366CD"/>
    <w:rsid w:val="00A3674A"/>
    <w:rsid w:val="00A367AF"/>
    <w:rsid w:val="00A36820"/>
    <w:rsid w:val="00A36943"/>
    <w:rsid w:val="00A36986"/>
    <w:rsid w:val="00A369E2"/>
    <w:rsid w:val="00A369E6"/>
    <w:rsid w:val="00A36DF4"/>
    <w:rsid w:val="00A36DFE"/>
    <w:rsid w:val="00A3702C"/>
    <w:rsid w:val="00A37105"/>
    <w:rsid w:val="00A3711D"/>
    <w:rsid w:val="00A37240"/>
    <w:rsid w:val="00A3728F"/>
    <w:rsid w:val="00A3744B"/>
    <w:rsid w:val="00A3759C"/>
    <w:rsid w:val="00A376DC"/>
    <w:rsid w:val="00A376EE"/>
    <w:rsid w:val="00A377D5"/>
    <w:rsid w:val="00A378EF"/>
    <w:rsid w:val="00A379FB"/>
    <w:rsid w:val="00A37A72"/>
    <w:rsid w:val="00A37B02"/>
    <w:rsid w:val="00A37CC0"/>
    <w:rsid w:val="00A37D3A"/>
    <w:rsid w:val="00A37D68"/>
    <w:rsid w:val="00A37D82"/>
    <w:rsid w:val="00A37F23"/>
    <w:rsid w:val="00A37F6F"/>
    <w:rsid w:val="00A4016E"/>
    <w:rsid w:val="00A401A6"/>
    <w:rsid w:val="00A40203"/>
    <w:rsid w:val="00A40413"/>
    <w:rsid w:val="00A40424"/>
    <w:rsid w:val="00A404BC"/>
    <w:rsid w:val="00A40767"/>
    <w:rsid w:val="00A407F7"/>
    <w:rsid w:val="00A407FA"/>
    <w:rsid w:val="00A4080B"/>
    <w:rsid w:val="00A40B0C"/>
    <w:rsid w:val="00A40C63"/>
    <w:rsid w:val="00A40C81"/>
    <w:rsid w:val="00A40D86"/>
    <w:rsid w:val="00A40E9E"/>
    <w:rsid w:val="00A40EB3"/>
    <w:rsid w:val="00A40EF8"/>
    <w:rsid w:val="00A40F92"/>
    <w:rsid w:val="00A41024"/>
    <w:rsid w:val="00A41035"/>
    <w:rsid w:val="00A41295"/>
    <w:rsid w:val="00A41369"/>
    <w:rsid w:val="00A41449"/>
    <w:rsid w:val="00A414E5"/>
    <w:rsid w:val="00A41573"/>
    <w:rsid w:val="00A415FA"/>
    <w:rsid w:val="00A41612"/>
    <w:rsid w:val="00A41638"/>
    <w:rsid w:val="00A416C5"/>
    <w:rsid w:val="00A418F5"/>
    <w:rsid w:val="00A41963"/>
    <w:rsid w:val="00A419D9"/>
    <w:rsid w:val="00A41A29"/>
    <w:rsid w:val="00A41A4E"/>
    <w:rsid w:val="00A41B26"/>
    <w:rsid w:val="00A41BA3"/>
    <w:rsid w:val="00A41D02"/>
    <w:rsid w:val="00A41DCE"/>
    <w:rsid w:val="00A41E99"/>
    <w:rsid w:val="00A41EBF"/>
    <w:rsid w:val="00A41F1F"/>
    <w:rsid w:val="00A42032"/>
    <w:rsid w:val="00A42286"/>
    <w:rsid w:val="00A422D7"/>
    <w:rsid w:val="00A42450"/>
    <w:rsid w:val="00A4246A"/>
    <w:rsid w:val="00A42646"/>
    <w:rsid w:val="00A427FB"/>
    <w:rsid w:val="00A42878"/>
    <w:rsid w:val="00A428AE"/>
    <w:rsid w:val="00A4297B"/>
    <w:rsid w:val="00A42A58"/>
    <w:rsid w:val="00A42AEA"/>
    <w:rsid w:val="00A42C63"/>
    <w:rsid w:val="00A42C7B"/>
    <w:rsid w:val="00A42CE3"/>
    <w:rsid w:val="00A42EAD"/>
    <w:rsid w:val="00A42F10"/>
    <w:rsid w:val="00A42F29"/>
    <w:rsid w:val="00A42F58"/>
    <w:rsid w:val="00A4338A"/>
    <w:rsid w:val="00A43592"/>
    <w:rsid w:val="00A435C1"/>
    <w:rsid w:val="00A436D7"/>
    <w:rsid w:val="00A4379A"/>
    <w:rsid w:val="00A437BB"/>
    <w:rsid w:val="00A43802"/>
    <w:rsid w:val="00A43AD0"/>
    <w:rsid w:val="00A43BEF"/>
    <w:rsid w:val="00A43C45"/>
    <w:rsid w:val="00A43EA1"/>
    <w:rsid w:val="00A43ED4"/>
    <w:rsid w:val="00A4408E"/>
    <w:rsid w:val="00A440E2"/>
    <w:rsid w:val="00A44340"/>
    <w:rsid w:val="00A443C8"/>
    <w:rsid w:val="00A44408"/>
    <w:rsid w:val="00A44479"/>
    <w:rsid w:val="00A44595"/>
    <w:rsid w:val="00A44609"/>
    <w:rsid w:val="00A44648"/>
    <w:rsid w:val="00A4464A"/>
    <w:rsid w:val="00A44652"/>
    <w:rsid w:val="00A44716"/>
    <w:rsid w:val="00A44740"/>
    <w:rsid w:val="00A4488F"/>
    <w:rsid w:val="00A4494F"/>
    <w:rsid w:val="00A44979"/>
    <w:rsid w:val="00A449B0"/>
    <w:rsid w:val="00A44A8F"/>
    <w:rsid w:val="00A44BEF"/>
    <w:rsid w:val="00A44CCB"/>
    <w:rsid w:val="00A44EB2"/>
    <w:rsid w:val="00A4529F"/>
    <w:rsid w:val="00A452BF"/>
    <w:rsid w:val="00A45361"/>
    <w:rsid w:val="00A45372"/>
    <w:rsid w:val="00A453D0"/>
    <w:rsid w:val="00A4543B"/>
    <w:rsid w:val="00A4556E"/>
    <w:rsid w:val="00A4560D"/>
    <w:rsid w:val="00A457BD"/>
    <w:rsid w:val="00A45978"/>
    <w:rsid w:val="00A45A97"/>
    <w:rsid w:val="00A45AA0"/>
    <w:rsid w:val="00A45C33"/>
    <w:rsid w:val="00A45CBD"/>
    <w:rsid w:val="00A45DEB"/>
    <w:rsid w:val="00A45F62"/>
    <w:rsid w:val="00A45F96"/>
    <w:rsid w:val="00A4607E"/>
    <w:rsid w:val="00A460C8"/>
    <w:rsid w:val="00A46194"/>
    <w:rsid w:val="00A461F4"/>
    <w:rsid w:val="00A46265"/>
    <w:rsid w:val="00A462D6"/>
    <w:rsid w:val="00A4634C"/>
    <w:rsid w:val="00A46470"/>
    <w:rsid w:val="00A46475"/>
    <w:rsid w:val="00A4650A"/>
    <w:rsid w:val="00A4655E"/>
    <w:rsid w:val="00A465F8"/>
    <w:rsid w:val="00A46654"/>
    <w:rsid w:val="00A466DF"/>
    <w:rsid w:val="00A46743"/>
    <w:rsid w:val="00A46778"/>
    <w:rsid w:val="00A46846"/>
    <w:rsid w:val="00A468FB"/>
    <w:rsid w:val="00A4690C"/>
    <w:rsid w:val="00A46941"/>
    <w:rsid w:val="00A46BB6"/>
    <w:rsid w:val="00A46BD4"/>
    <w:rsid w:val="00A46C8E"/>
    <w:rsid w:val="00A46C91"/>
    <w:rsid w:val="00A46DD0"/>
    <w:rsid w:val="00A46E4B"/>
    <w:rsid w:val="00A46ED0"/>
    <w:rsid w:val="00A46F32"/>
    <w:rsid w:val="00A4702C"/>
    <w:rsid w:val="00A4707B"/>
    <w:rsid w:val="00A47149"/>
    <w:rsid w:val="00A47376"/>
    <w:rsid w:val="00A4754C"/>
    <w:rsid w:val="00A475C4"/>
    <w:rsid w:val="00A476AD"/>
    <w:rsid w:val="00A47756"/>
    <w:rsid w:val="00A477CC"/>
    <w:rsid w:val="00A47859"/>
    <w:rsid w:val="00A47984"/>
    <w:rsid w:val="00A47B08"/>
    <w:rsid w:val="00A47B57"/>
    <w:rsid w:val="00A47C1E"/>
    <w:rsid w:val="00A47C37"/>
    <w:rsid w:val="00A47C52"/>
    <w:rsid w:val="00A47CFB"/>
    <w:rsid w:val="00A47DAC"/>
    <w:rsid w:val="00A47E9A"/>
    <w:rsid w:val="00A47F9F"/>
    <w:rsid w:val="00A47FA4"/>
    <w:rsid w:val="00A500B4"/>
    <w:rsid w:val="00A500F8"/>
    <w:rsid w:val="00A501F0"/>
    <w:rsid w:val="00A502EF"/>
    <w:rsid w:val="00A503E3"/>
    <w:rsid w:val="00A50469"/>
    <w:rsid w:val="00A504D3"/>
    <w:rsid w:val="00A5067C"/>
    <w:rsid w:val="00A50777"/>
    <w:rsid w:val="00A50807"/>
    <w:rsid w:val="00A5089C"/>
    <w:rsid w:val="00A509FA"/>
    <w:rsid w:val="00A50A52"/>
    <w:rsid w:val="00A50E20"/>
    <w:rsid w:val="00A50FF9"/>
    <w:rsid w:val="00A5102C"/>
    <w:rsid w:val="00A51142"/>
    <w:rsid w:val="00A51221"/>
    <w:rsid w:val="00A512E9"/>
    <w:rsid w:val="00A5135A"/>
    <w:rsid w:val="00A51465"/>
    <w:rsid w:val="00A515AB"/>
    <w:rsid w:val="00A516F3"/>
    <w:rsid w:val="00A51902"/>
    <w:rsid w:val="00A5192D"/>
    <w:rsid w:val="00A51A42"/>
    <w:rsid w:val="00A51A7E"/>
    <w:rsid w:val="00A51B11"/>
    <w:rsid w:val="00A51B7C"/>
    <w:rsid w:val="00A51C43"/>
    <w:rsid w:val="00A51C86"/>
    <w:rsid w:val="00A51C94"/>
    <w:rsid w:val="00A51E25"/>
    <w:rsid w:val="00A51E6A"/>
    <w:rsid w:val="00A51EE3"/>
    <w:rsid w:val="00A51F40"/>
    <w:rsid w:val="00A51FC2"/>
    <w:rsid w:val="00A52068"/>
    <w:rsid w:val="00A5211F"/>
    <w:rsid w:val="00A521DE"/>
    <w:rsid w:val="00A52491"/>
    <w:rsid w:val="00A5250D"/>
    <w:rsid w:val="00A5253C"/>
    <w:rsid w:val="00A525F9"/>
    <w:rsid w:val="00A525FE"/>
    <w:rsid w:val="00A52634"/>
    <w:rsid w:val="00A52678"/>
    <w:rsid w:val="00A526A5"/>
    <w:rsid w:val="00A5270F"/>
    <w:rsid w:val="00A5298A"/>
    <w:rsid w:val="00A52A81"/>
    <w:rsid w:val="00A52B1A"/>
    <w:rsid w:val="00A52BE1"/>
    <w:rsid w:val="00A52C78"/>
    <w:rsid w:val="00A52DE5"/>
    <w:rsid w:val="00A52E29"/>
    <w:rsid w:val="00A52E68"/>
    <w:rsid w:val="00A52EBA"/>
    <w:rsid w:val="00A53113"/>
    <w:rsid w:val="00A531E0"/>
    <w:rsid w:val="00A532A4"/>
    <w:rsid w:val="00A53357"/>
    <w:rsid w:val="00A533FC"/>
    <w:rsid w:val="00A53408"/>
    <w:rsid w:val="00A534A4"/>
    <w:rsid w:val="00A5352E"/>
    <w:rsid w:val="00A5356D"/>
    <w:rsid w:val="00A53622"/>
    <w:rsid w:val="00A53633"/>
    <w:rsid w:val="00A53691"/>
    <w:rsid w:val="00A537A2"/>
    <w:rsid w:val="00A538A1"/>
    <w:rsid w:val="00A53CE4"/>
    <w:rsid w:val="00A53D73"/>
    <w:rsid w:val="00A53DBB"/>
    <w:rsid w:val="00A53EF5"/>
    <w:rsid w:val="00A53F09"/>
    <w:rsid w:val="00A53F25"/>
    <w:rsid w:val="00A53F45"/>
    <w:rsid w:val="00A53FD5"/>
    <w:rsid w:val="00A53FEC"/>
    <w:rsid w:val="00A5408B"/>
    <w:rsid w:val="00A540E5"/>
    <w:rsid w:val="00A5427C"/>
    <w:rsid w:val="00A543B4"/>
    <w:rsid w:val="00A543E4"/>
    <w:rsid w:val="00A545C0"/>
    <w:rsid w:val="00A5461C"/>
    <w:rsid w:val="00A54880"/>
    <w:rsid w:val="00A548C4"/>
    <w:rsid w:val="00A54921"/>
    <w:rsid w:val="00A54A3B"/>
    <w:rsid w:val="00A54AEC"/>
    <w:rsid w:val="00A54B0F"/>
    <w:rsid w:val="00A54B39"/>
    <w:rsid w:val="00A54BAB"/>
    <w:rsid w:val="00A54BDC"/>
    <w:rsid w:val="00A54D80"/>
    <w:rsid w:val="00A54DF1"/>
    <w:rsid w:val="00A550FB"/>
    <w:rsid w:val="00A55162"/>
    <w:rsid w:val="00A5520B"/>
    <w:rsid w:val="00A55250"/>
    <w:rsid w:val="00A5539C"/>
    <w:rsid w:val="00A5546F"/>
    <w:rsid w:val="00A55568"/>
    <w:rsid w:val="00A55586"/>
    <w:rsid w:val="00A555B1"/>
    <w:rsid w:val="00A55633"/>
    <w:rsid w:val="00A556E8"/>
    <w:rsid w:val="00A5573E"/>
    <w:rsid w:val="00A55B31"/>
    <w:rsid w:val="00A55CF4"/>
    <w:rsid w:val="00A55D05"/>
    <w:rsid w:val="00A55E99"/>
    <w:rsid w:val="00A55EEA"/>
    <w:rsid w:val="00A55F6D"/>
    <w:rsid w:val="00A55FA1"/>
    <w:rsid w:val="00A560E6"/>
    <w:rsid w:val="00A560FB"/>
    <w:rsid w:val="00A5612C"/>
    <w:rsid w:val="00A56194"/>
    <w:rsid w:val="00A561DF"/>
    <w:rsid w:val="00A562F8"/>
    <w:rsid w:val="00A56319"/>
    <w:rsid w:val="00A5642C"/>
    <w:rsid w:val="00A56616"/>
    <w:rsid w:val="00A566CF"/>
    <w:rsid w:val="00A566F1"/>
    <w:rsid w:val="00A56800"/>
    <w:rsid w:val="00A56876"/>
    <w:rsid w:val="00A568CB"/>
    <w:rsid w:val="00A569D9"/>
    <w:rsid w:val="00A56A9B"/>
    <w:rsid w:val="00A56B4A"/>
    <w:rsid w:val="00A56B57"/>
    <w:rsid w:val="00A56D3A"/>
    <w:rsid w:val="00A56DAD"/>
    <w:rsid w:val="00A56FC8"/>
    <w:rsid w:val="00A57046"/>
    <w:rsid w:val="00A571F8"/>
    <w:rsid w:val="00A5727B"/>
    <w:rsid w:val="00A5735E"/>
    <w:rsid w:val="00A573F0"/>
    <w:rsid w:val="00A57413"/>
    <w:rsid w:val="00A5758A"/>
    <w:rsid w:val="00A57632"/>
    <w:rsid w:val="00A576BB"/>
    <w:rsid w:val="00A57755"/>
    <w:rsid w:val="00A5775E"/>
    <w:rsid w:val="00A5778D"/>
    <w:rsid w:val="00A5791C"/>
    <w:rsid w:val="00A57A85"/>
    <w:rsid w:val="00A57AC9"/>
    <w:rsid w:val="00A57AF0"/>
    <w:rsid w:val="00A57B17"/>
    <w:rsid w:val="00A57B48"/>
    <w:rsid w:val="00A57D2F"/>
    <w:rsid w:val="00A57E1D"/>
    <w:rsid w:val="00A57EA1"/>
    <w:rsid w:val="00A60004"/>
    <w:rsid w:val="00A60072"/>
    <w:rsid w:val="00A602B6"/>
    <w:rsid w:val="00A60479"/>
    <w:rsid w:val="00A6081E"/>
    <w:rsid w:val="00A609B8"/>
    <w:rsid w:val="00A60BA0"/>
    <w:rsid w:val="00A60C2C"/>
    <w:rsid w:val="00A60C37"/>
    <w:rsid w:val="00A60C45"/>
    <w:rsid w:val="00A60DDD"/>
    <w:rsid w:val="00A60E74"/>
    <w:rsid w:val="00A61017"/>
    <w:rsid w:val="00A610C4"/>
    <w:rsid w:val="00A6134C"/>
    <w:rsid w:val="00A6152F"/>
    <w:rsid w:val="00A6157A"/>
    <w:rsid w:val="00A615AE"/>
    <w:rsid w:val="00A615DB"/>
    <w:rsid w:val="00A615F7"/>
    <w:rsid w:val="00A616F0"/>
    <w:rsid w:val="00A61724"/>
    <w:rsid w:val="00A617E6"/>
    <w:rsid w:val="00A6193B"/>
    <w:rsid w:val="00A61945"/>
    <w:rsid w:val="00A61A2F"/>
    <w:rsid w:val="00A61A71"/>
    <w:rsid w:val="00A61AA7"/>
    <w:rsid w:val="00A61B14"/>
    <w:rsid w:val="00A61DBD"/>
    <w:rsid w:val="00A61DBE"/>
    <w:rsid w:val="00A61F19"/>
    <w:rsid w:val="00A61F20"/>
    <w:rsid w:val="00A61FA9"/>
    <w:rsid w:val="00A61FAB"/>
    <w:rsid w:val="00A61FB4"/>
    <w:rsid w:val="00A62032"/>
    <w:rsid w:val="00A6204D"/>
    <w:rsid w:val="00A62053"/>
    <w:rsid w:val="00A62069"/>
    <w:rsid w:val="00A620CF"/>
    <w:rsid w:val="00A620ED"/>
    <w:rsid w:val="00A62177"/>
    <w:rsid w:val="00A621B2"/>
    <w:rsid w:val="00A623C5"/>
    <w:rsid w:val="00A62430"/>
    <w:rsid w:val="00A6251B"/>
    <w:rsid w:val="00A6265B"/>
    <w:rsid w:val="00A6283D"/>
    <w:rsid w:val="00A62872"/>
    <w:rsid w:val="00A62963"/>
    <w:rsid w:val="00A62A60"/>
    <w:rsid w:val="00A62A90"/>
    <w:rsid w:val="00A62AF3"/>
    <w:rsid w:val="00A62FFD"/>
    <w:rsid w:val="00A63048"/>
    <w:rsid w:val="00A63122"/>
    <w:rsid w:val="00A63136"/>
    <w:rsid w:val="00A6323E"/>
    <w:rsid w:val="00A6330A"/>
    <w:rsid w:val="00A633DA"/>
    <w:rsid w:val="00A635E3"/>
    <w:rsid w:val="00A635E7"/>
    <w:rsid w:val="00A63716"/>
    <w:rsid w:val="00A63727"/>
    <w:rsid w:val="00A63840"/>
    <w:rsid w:val="00A638AB"/>
    <w:rsid w:val="00A6393F"/>
    <w:rsid w:val="00A63BBA"/>
    <w:rsid w:val="00A63BBC"/>
    <w:rsid w:val="00A63BEC"/>
    <w:rsid w:val="00A63E39"/>
    <w:rsid w:val="00A64163"/>
    <w:rsid w:val="00A6420F"/>
    <w:rsid w:val="00A6434A"/>
    <w:rsid w:val="00A64398"/>
    <w:rsid w:val="00A643D6"/>
    <w:rsid w:val="00A64519"/>
    <w:rsid w:val="00A645A4"/>
    <w:rsid w:val="00A645E5"/>
    <w:rsid w:val="00A64830"/>
    <w:rsid w:val="00A64941"/>
    <w:rsid w:val="00A64A0E"/>
    <w:rsid w:val="00A64A19"/>
    <w:rsid w:val="00A64A94"/>
    <w:rsid w:val="00A64C63"/>
    <w:rsid w:val="00A64CBA"/>
    <w:rsid w:val="00A64F03"/>
    <w:rsid w:val="00A65050"/>
    <w:rsid w:val="00A6515B"/>
    <w:rsid w:val="00A6528E"/>
    <w:rsid w:val="00A65405"/>
    <w:rsid w:val="00A65460"/>
    <w:rsid w:val="00A65738"/>
    <w:rsid w:val="00A657B0"/>
    <w:rsid w:val="00A657F0"/>
    <w:rsid w:val="00A65949"/>
    <w:rsid w:val="00A659A2"/>
    <w:rsid w:val="00A659FA"/>
    <w:rsid w:val="00A65B18"/>
    <w:rsid w:val="00A65C10"/>
    <w:rsid w:val="00A65C13"/>
    <w:rsid w:val="00A65EE8"/>
    <w:rsid w:val="00A65F13"/>
    <w:rsid w:val="00A65F4B"/>
    <w:rsid w:val="00A65F8F"/>
    <w:rsid w:val="00A6605B"/>
    <w:rsid w:val="00A66134"/>
    <w:rsid w:val="00A662FB"/>
    <w:rsid w:val="00A66689"/>
    <w:rsid w:val="00A666B3"/>
    <w:rsid w:val="00A6676C"/>
    <w:rsid w:val="00A66844"/>
    <w:rsid w:val="00A66897"/>
    <w:rsid w:val="00A6695B"/>
    <w:rsid w:val="00A66983"/>
    <w:rsid w:val="00A66D01"/>
    <w:rsid w:val="00A66D43"/>
    <w:rsid w:val="00A66DA7"/>
    <w:rsid w:val="00A66FCD"/>
    <w:rsid w:val="00A6728C"/>
    <w:rsid w:val="00A672FB"/>
    <w:rsid w:val="00A673C7"/>
    <w:rsid w:val="00A67618"/>
    <w:rsid w:val="00A67679"/>
    <w:rsid w:val="00A67897"/>
    <w:rsid w:val="00A67A99"/>
    <w:rsid w:val="00A67B1A"/>
    <w:rsid w:val="00A67DDD"/>
    <w:rsid w:val="00A67E65"/>
    <w:rsid w:val="00A700AC"/>
    <w:rsid w:val="00A70439"/>
    <w:rsid w:val="00A7047E"/>
    <w:rsid w:val="00A70505"/>
    <w:rsid w:val="00A705A4"/>
    <w:rsid w:val="00A705E4"/>
    <w:rsid w:val="00A70608"/>
    <w:rsid w:val="00A70631"/>
    <w:rsid w:val="00A708D5"/>
    <w:rsid w:val="00A70A0B"/>
    <w:rsid w:val="00A70A19"/>
    <w:rsid w:val="00A70AD5"/>
    <w:rsid w:val="00A70BED"/>
    <w:rsid w:val="00A70BFC"/>
    <w:rsid w:val="00A70C32"/>
    <w:rsid w:val="00A70C5A"/>
    <w:rsid w:val="00A70CF0"/>
    <w:rsid w:val="00A70DD4"/>
    <w:rsid w:val="00A70EDD"/>
    <w:rsid w:val="00A70F89"/>
    <w:rsid w:val="00A70F92"/>
    <w:rsid w:val="00A71109"/>
    <w:rsid w:val="00A7112E"/>
    <w:rsid w:val="00A71230"/>
    <w:rsid w:val="00A71271"/>
    <w:rsid w:val="00A71305"/>
    <w:rsid w:val="00A7144D"/>
    <w:rsid w:val="00A7145F"/>
    <w:rsid w:val="00A715A0"/>
    <w:rsid w:val="00A715FA"/>
    <w:rsid w:val="00A7164A"/>
    <w:rsid w:val="00A7171C"/>
    <w:rsid w:val="00A71720"/>
    <w:rsid w:val="00A717B4"/>
    <w:rsid w:val="00A71922"/>
    <w:rsid w:val="00A71945"/>
    <w:rsid w:val="00A71A33"/>
    <w:rsid w:val="00A71AE0"/>
    <w:rsid w:val="00A71AE8"/>
    <w:rsid w:val="00A71B7E"/>
    <w:rsid w:val="00A71C43"/>
    <w:rsid w:val="00A71D27"/>
    <w:rsid w:val="00A71E89"/>
    <w:rsid w:val="00A71EBC"/>
    <w:rsid w:val="00A72131"/>
    <w:rsid w:val="00A72298"/>
    <w:rsid w:val="00A7246A"/>
    <w:rsid w:val="00A72473"/>
    <w:rsid w:val="00A725F2"/>
    <w:rsid w:val="00A72850"/>
    <w:rsid w:val="00A728D9"/>
    <w:rsid w:val="00A7297A"/>
    <w:rsid w:val="00A72A13"/>
    <w:rsid w:val="00A72B30"/>
    <w:rsid w:val="00A72D6D"/>
    <w:rsid w:val="00A72D92"/>
    <w:rsid w:val="00A72E7E"/>
    <w:rsid w:val="00A72EA2"/>
    <w:rsid w:val="00A72F8D"/>
    <w:rsid w:val="00A72FFE"/>
    <w:rsid w:val="00A73100"/>
    <w:rsid w:val="00A7314C"/>
    <w:rsid w:val="00A7315D"/>
    <w:rsid w:val="00A73167"/>
    <w:rsid w:val="00A7317A"/>
    <w:rsid w:val="00A732B2"/>
    <w:rsid w:val="00A73385"/>
    <w:rsid w:val="00A73389"/>
    <w:rsid w:val="00A7373F"/>
    <w:rsid w:val="00A73762"/>
    <w:rsid w:val="00A737AD"/>
    <w:rsid w:val="00A737E4"/>
    <w:rsid w:val="00A738E5"/>
    <w:rsid w:val="00A7390B"/>
    <w:rsid w:val="00A73997"/>
    <w:rsid w:val="00A739FA"/>
    <w:rsid w:val="00A73A97"/>
    <w:rsid w:val="00A73B9D"/>
    <w:rsid w:val="00A73C6B"/>
    <w:rsid w:val="00A73CE9"/>
    <w:rsid w:val="00A73ECC"/>
    <w:rsid w:val="00A73F7A"/>
    <w:rsid w:val="00A7404B"/>
    <w:rsid w:val="00A740BD"/>
    <w:rsid w:val="00A74217"/>
    <w:rsid w:val="00A74290"/>
    <w:rsid w:val="00A74390"/>
    <w:rsid w:val="00A745AF"/>
    <w:rsid w:val="00A745C2"/>
    <w:rsid w:val="00A746AF"/>
    <w:rsid w:val="00A7474C"/>
    <w:rsid w:val="00A7475B"/>
    <w:rsid w:val="00A747D2"/>
    <w:rsid w:val="00A748F6"/>
    <w:rsid w:val="00A749C0"/>
    <w:rsid w:val="00A74ADE"/>
    <w:rsid w:val="00A74C12"/>
    <w:rsid w:val="00A74D03"/>
    <w:rsid w:val="00A74E10"/>
    <w:rsid w:val="00A74EFD"/>
    <w:rsid w:val="00A74FD6"/>
    <w:rsid w:val="00A7518B"/>
    <w:rsid w:val="00A7525A"/>
    <w:rsid w:val="00A753CC"/>
    <w:rsid w:val="00A754F8"/>
    <w:rsid w:val="00A7555C"/>
    <w:rsid w:val="00A7559E"/>
    <w:rsid w:val="00A757F4"/>
    <w:rsid w:val="00A75836"/>
    <w:rsid w:val="00A758B1"/>
    <w:rsid w:val="00A758F0"/>
    <w:rsid w:val="00A7596A"/>
    <w:rsid w:val="00A759AC"/>
    <w:rsid w:val="00A75A56"/>
    <w:rsid w:val="00A75A8C"/>
    <w:rsid w:val="00A75B9F"/>
    <w:rsid w:val="00A75C15"/>
    <w:rsid w:val="00A75CB3"/>
    <w:rsid w:val="00A75CDB"/>
    <w:rsid w:val="00A75DBF"/>
    <w:rsid w:val="00A75E07"/>
    <w:rsid w:val="00A75FE9"/>
    <w:rsid w:val="00A76184"/>
    <w:rsid w:val="00A7628B"/>
    <w:rsid w:val="00A7629D"/>
    <w:rsid w:val="00A762A1"/>
    <w:rsid w:val="00A76306"/>
    <w:rsid w:val="00A76475"/>
    <w:rsid w:val="00A7650D"/>
    <w:rsid w:val="00A76660"/>
    <w:rsid w:val="00A76684"/>
    <w:rsid w:val="00A76780"/>
    <w:rsid w:val="00A76797"/>
    <w:rsid w:val="00A76812"/>
    <w:rsid w:val="00A7692C"/>
    <w:rsid w:val="00A769AC"/>
    <w:rsid w:val="00A76C7D"/>
    <w:rsid w:val="00A76D16"/>
    <w:rsid w:val="00A76F2B"/>
    <w:rsid w:val="00A770D6"/>
    <w:rsid w:val="00A771CF"/>
    <w:rsid w:val="00A77209"/>
    <w:rsid w:val="00A77374"/>
    <w:rsid w:val="00A77400"/>
    <w:rsid w:val="00A7743E"/>
    <w:rsid w:val="00A774D0"/>
    <w:rsid w:val="00A7781A"/>
    <w:rsid w:val="00A77863"/>
    <w:rsid w:val="00A7790A"/>
    <w:rsid w:val="00A77962"/>
    <w:rsid w:val="00A77A1A"/>
    <w:rsid w:val="00A77B6A"/>
    <w:rsid w:val="00A77C40"/>
    <w:rsid w:val="00A77CFE"/>
    <w:rsid w:val="00A77F8F"/>
    <w:rsid w:val="00A77FCA"/>
    <w:rsid w:val="00A801D2"/>
    <w:rsid w:val="00A8029A"/>
    <w:rsid w:val="00A80370"/>
    <w:rsid w:val="00A80468"/>
    <w:rsid w:val="00A805D3"/>
    <w:rsid w:val="00A806A0"/>
    <w:rsid w:val="00A807FC"/>
    <w:rsid w:val="00A8092E"/>
    <w:rsid w:val="00A809FC"/>
    <w:rsid w:val="00A80AF8"/>
    <w:rsid w:val="00A80BF8"/>
    <w:rsid w:val="00A80C54"/>
    <w:rsid w:val="00A80E5F"/>
    <w:rsid w:val="00A80EE0"/>
    <w:rsid w:val="00A80F9D"/>
    <w:rsid w:val="00A80FA7"/>
    <w:rsid w:val="00A8116B"/>
    <w:rsid w:val="00A81341"/>
    <w:rsid w:val="00A81383"/>
    <w:rsid w:val="00A813BB"/>
    <w:rsid w:val="00A81425"/>
    <w:rsid w:val="00A81536"/>
    <w:rsid w:val="00A817B6"/>
    <w:rsid w:val="00A8180E"/>
    <w:rsid w:val="00A81812"/>
    <w:rsid w:val="00A818D2"/>
    <w:rsid w:val="00A81AB0"/>
    <w:rsid w:val="00A81C08"/>
    <w:rsid w:val="00A81C55"/>
    <w:rsid w:val="00A81E09"/>
    <w:rsid w:val="00A81F1D"/>
    <w:rsid w:val="00A82102"/>
    <w:rsid w:val="00A8220F"/>
    <w:rsid w:val="00A82315"/>
    <w:rsid w:val="00A82337"/>
    <w:rsid w:val="00A82346"/>
    <w:rsid w:val="00A8242B"/>
    <w:rsid w:val="00A8259E"/>
    <w:rsid w:val="00A825BE"/>
    <w:rsid w:val="00A82632"/>
    <w:rsid w:val="00A82648"/>
    <w:rsid w:val="00A826C6"/>
    <w:rsid w:val="00A828AD"/>
    <w:rsid w:val="00A828D6"/>
    <w:rsid w:val="00A828F0"/>
    <w:rsid w:val="00A8293B"/>
    <w:rsid w:val="00A82A1A"/>
    <w:rsid w:val="00A82B67"/>
    <w:rsid w:val="00A82BD1"/>
    <w:rsid w:val="00A82C60"/>
    <w:rsid w:val="00A82C86"/>
    <w:rsid w:val="00A82CE6"/>
    <w:rsid w:val="00A82D49"/>
    <w:rsid w:val="00A82D68"/>
    <w:rsid w:val="00A82DB1"/>
    <w:rsid w:val="00A82E06"/>
    <w:rsid w:val="00A82ECA"/>
    <w:rsid w:val="00A82EF7"/>
    <w:rsid w:val="00A82FDC"/>
    <w:rsid w:val="00A8316F"/>
    <w:rsid w:val="00A8321C"/>
    <w:rsid w:val="00A832B6"/>
    <w:rsid w:val="00A832B9"/>
    <w:rsid w:val="00A83338"/>
    <w:rsid w:val="00A8345E"/>
    <w:rsid w:val="00A8364B"/>
    <w:rsid w:val="00A837C5"/>
    <w:rsid w:val="00A8380A"/>
    <w:rsid w:val="00A839C7"/>
    <w:rsid w:val="00A83A63"/>
    <w:rsid w:val="00A83B3E"/>
    <w:rsid w:val="00A83C38"/>
    <w:rsid w:val="00A83CED"/>
    <w:rsid w:val="00A83DA4"/>
    <w:rsid w:val="00A83FA3"/>
    <w:rsid w:val="00A8409A"/>
    <w:rsid w:val="00A840AE"/>
    <w:rsid w:val="00A8411C"/>
    <w:rsid w:val="00A84447"/>
    <w:rsid w:val="00A84534"/>
    <w:rsid w:val="00A8454A"/>
    <w:rsid w:val="00A8454C"/>
    <w:rsid w:val="00A84552"/>
    <w:rsid w:val="00A84664"/>
    <w:rsid w:val="00A849B5"/>
    <w:rsid w:val="00A84AD6"/>
    <w:rsid w:val="00A84AED"/>
    <w:rsid w:val="00A84CCD"/>
    <w:rsid w:val="00A84F47"/>
    <w:rsid w:val="00A85023"/>
    <w:rsid w:val="00A850E7"/>
    <w:rsid w:val="00A85179"/>
    <w:rsid w:val="00A851B1"/>
    <w:rsid w:val="00A85226"/>
    <w:rsid w:val="00A852FD"/>
    <w:rsid w:val="00A8538E"/>
    <w:rsid w:val="00A8540E"/>
    <w:rsid w:val="00A8562E"/>
    <w:rsid w:val="00A85724"/>
    <w:rsid w:val="00A8581B"/>
    <w:rsid w:val="00A858AF"/>
    <w:rsid w:val="00A85B83"/>
    <w:rsid w:val="00A85C49"/>
    <w:rsid w:val="00A85DBB"/>
    <w:rsid w:val="00A85E77"/>
    <w:rsid w:val="00A85E89"/>
    <w:rsid w:val="00A85F68"/>
    <w:rsid w:val="00A85F78"/>
    <w:rsid w:val="00A85FE7"/>
    <w:rsid w:val="00A86006"/>
    <w:rsid w:val="00A860FB"/>
    <w:rsid w:val="00A86377"/>
    <w:rsid w:val="00A86399"/>
    <w:rsid w:val="00A864BB"/>
    <w:rsid w:val="00A86585"/>
    <w:rsid w:val="00A865EB"/>
    <w:rsid w:val="00A86637"/>
    <w:rsid w:val="00A869BF"/>
    <w:rsid w:val="00A86BBB"/>
    <w:rsid w:val="00A86CB3"/>
    <w:rsid w:val="00A86D50"/>
    <w:rsid w:val="00A86D5C"/>
    <w:rsid w:val="00A87032"/>
    <w:rsid w:val="00A87076"/>
    <w:rsid w:val="00A87214"/>
    <w:rsid w:val="00A87220"/>
    <w:rsid w:val="00A873C9"/>
    <w:rsid w:val="00A8750C"/>
    <w:rsid w:val="00A87524"/>
    <w:rsid w:val="00A876B6"/>
    <w:rsid w:val="00A876EA"/>
    <w:rsid w:val="00A877EF"/>
    <w:rsid w:val="00A8781C"/>
    <w:rsid w:val="00A878FF"/>
    <w:rsid w:val="00A87A56"/>
    <w:rsid w:val="00A87B45"/>
    <w:rsid w:val="00A87B8F"/>
    <w:rsid w:val="00A87BA0"/>
    <w:rsid w:val="00A87EAA"/>
    <w:rsid w:val="00A90430"/>
    <w:rsid w:val="00A90661"/>
    <w:rsid w:val="00A90680"/>
    <w:rsid w:val="00A9069F"/>
    <w:rsid w:val="00A9081B"/>
    <w:rsid w:val="00A908EC"/>
    <w:rsid w:val="00A909AA"/>
    <w:rsid w:val="00A90A0B"/>
    <w:rsid w:val="00A90A36"/>
    <w:rsid w:val="00A90A69"/>
    <w:rsid w:val="00A90A9D"/>
    <w:rsid w:val="00A90C79"/>
    <w:rsid w:val="00A90CE0"/>
    <w:rsid w:val="00A90D2C"/>
    <w:rsid w:val="00A90E54"/>
    <w:rsid w:val="00A90E64"/>
    <w:rsid w:val="00A90F58"/>
    <w:rsid w:val="00A91019"/>
    <w:rsid w:val="00A9103A"/>
    <w:rsid w:val="00A910B1"/>
    <w:rsid w:val="00A91123"/>
    <w:rsid w:val="00A9112E"/>
    <w:rsid w:val="00A9113F"/>
    <w:rsid w:val="00A91180"/>
    <w:rsid w:val="00A911C1"/>
    <w:rsid w:val="00A91238"/>
    <w:rsid w:val="00A9132E"/>
    <w:rsid w:val="00A91349"/>
    <w:rsid w:val="00A914B2"/>
    <w:rsid w:val="00A91508"/>
    <w:rsid w:val="00A9158E"/>
    <w:rsid w:val="00A91632"/>
    <w:rsid w:val="00A916DE"/>
    <w:rsid w:val="00A916FE"/>
    <w:rsid w:val="00A91728"/>
    <w:rsid w:val="00A918AD"/>
    <w:rsid w:val="00A91A1B"/>
    <w:rsid w:val="00A91A61"/>
    <w:rsid w:val="00A91AA4"/>
    <w:rsid w:val="00A91B33"/>
    <w:rsid w:val="00A91B73"/>
    <w:rsid w:val="00A91CDA"/>
    <w:rsid w:val="00A91D8A"/>
    <w:rsid w:val="00A91F15"/>
    <w:rsid w:val="00A91F3B"/>
    <w:rsid w:val="00A91F87"/>
    <w:rsid w:val="00A9201B"/>
    <w:rsid w:val="00A921D8"/>
    <w:rsid w:val="00A9225A"/>
    <w:rsid w:val="00A92332"/>
    <w:rsid w:val="00A9240F"/>
    <w:rsid w:val="00A92501"/>
    <w:rsid w:val="00A92526"/>
    <w:rsid w:val="00A9255E"/>
    <w:rsid w:val="00A9271A"/>
    <w:rsid w:val="00A927F1"/>
    <w:rsid w:val="00A9295E"/>
    <w:rsid w:val="00A92A6D"/>
    <w:rsid w:val="00A92A8F"/>
    <w:rsid w:val="00A92B17"/>
    <w:rsid w:val="00A92BF1"/>
    <w:rsid w:val="00A92E76"/>
    <w:rsid w:val="00A92F09"/>
    <w:rsid w:val="00A92F23"/>
    <w:rsid w:val="00A930DB"/>
    <w:rsid w:val="00A9317A"/>
    <w:rsid w:val="00A931F3"/>
    <w:rsid w:val="00A93238"/>
    <w:rsid w:val="00A93623"/>
    <w:rsid w:val="00A93639"/>
    <w:rsid w:val="00A93753"/>
    <w:rsid w:val="00A9378F"/>
    <w:rsid w:val="00A93B3E"/>
    <w:rsid w:val="00A93B54"/>
    <w:rsid w:val="00A93C82"/>
    <w:rsid w:val="00A93D3E"/>
    <w:rsid w:val="00A93DC6"/>
    <w:rsid w:val="00A93DED"/>
    <w:rsid w:val="00A93E6A"/>
    <w:rsid w:val="00A93FA7"/>
    <w:rsid w:val="00A9402F"/>
    <w:rsid w:val="00A940F1"/>
    <w:rsid w:val="00A9447F"/>
    <w:rsid w:val="00A944ED"/>
    <w:rsid w:val="00A94506"/>
    <w:rsid w:val="00A94513"/>
    <w:rsid w:val="00A9456D"/>
    <w:rsid w:val="00A946A9"/>
    <w:rsid w:val="00A9490D"/>
    <w:rsid w:val="00A94932"/>
    <w:rsid w:val="00A94981"/>
    <w:rsid w:val="00A949CF"/>
    <w:rsid w:val="00A949D0"/>
    <w:rsid w:val="00A94A1B"/>
    <w:rsid w:val="00A94A3D"/>
    <w:rsid w:val="00A94A41"/>
    <w:rsid w:val="00A94B34"/>
    <w:rsid w:val="00A94BB4"/>
    <w:rsid w:val="00A94C53"/>
    <w:rsid w:val="00A94CC8"/>
    <w:rsid w:val="00A94E9C"/>
    <w:rsid w:val="00A94EF2"/>
    <w:rsid w:val="00A94F36"/>
    <w:rsid w:val="00A94F5D"/>
    <w:rsid w:val="00A94FF8"/>
    <w:rsid w:val="00A95094"/>
    <w:rsid w:val="00A9514D"/>
    <w:rsid w:val="00A95435"/>
    <w:rsid w:val="00A9553F"/>
    <w:rsid w:val="00A955DA"/>
    <w:rsid w:val="00A9561F"/>
    <w:rsid w:val="00A95695"/>
    <w:rsid w:val="00A95778"/>
    <w:rsid w:val="00A957A0"/>
    <w:rsid w:val="00A9586A"/>
    <w:rsid w:val="00A958A1"/>
    <w:rsid w:val="00A959F7"/>
    <w:rsid w:val="00A95A1B"/>
    <w:rsid w:val="00A95AAB"/>
    <w:rsid w:val="00A95AFE"/>
    <w:rsid w:val="00A95CCF"/>
    <w:rsid w:val="00A95CDD"/>
    <w:rsid w:val="00A95CFB"/>
    <w:rsid w:val="00A95DDC"/>
    <w:rsid w:val="00A95E17"/>
    <w:rsid w:val="00A95E87"/>
    <w:rsid w:val="00A95EA0"/>
    <w:rsid w:val="00A95ED9"/>
    <w:rsid w:val="00A95F4F"/>
    <w:rsid w:val="00A95F8F"/>
    <w:rsid w:val="00A95FA1"/>
    <w:rsid w:val="00A960B5"/>
    <w:rsid w:val="00A961B6"/>
    <w:rsid w:val="00A96208"/>
    <w:rsid w:val="00A96366"/>
    <w:rsid w:val="00A9644A"/>
    <w:rsid w:val="00A965C8"/>
    <w:rsid w:val="00A96663"/>
    <w:rsid w:val="00A967A7"/>
    <w:rsid w:val="00A968C9"/>
    <w:rsid w:val="00A969EC"/>
    <w:rsid w:val="00A96B10"/>
    <w:rsid w:val="00A96B56"/>
    <w:rsid w:val="00A96B82"/>
    <w:rsid w:val="00A96C61"/>
    <w:rsid w:val="00A96CAC"/>
    <w:rsid w:val="00A96FD7"/>
    <w:rsid w:val="00A970F5"/>
    <w:rsid w:val="00A971C9"/>
    <w:rsid w:val="00A972B5"/>
    <w:rsid w:val="00A97313"/>
    <w:rsid w:val="00A97364"/>
    <w:rsid w:val="00A97420"/>
    <w:rsid w:val="00A9747D"/>
    <w:rsid w:val="00A97757"/>
    <w:rsid w:val="00A97985"/>
    <w:rsid w:val="00A979E6"/>
    <w:rsid w:val="00A97A35"/>
    <w:rsid w:val="00A97B0D"/>
    <w:rsid w:val="00A97C6C"/>
    <w:rsid w:val="00A97C90"/>
    <w:rsid w:val="00A97CF3"/>
    <w:rsid w:val="00A97D72"/>
    <w:rsid w:val="00A97E0F"/>
    <w:rsid w:val="00A97E80"/>
    <w:rsid w:val="00AA002A"/>
    <w:rsid w:val="00AA010C"/>
    <w:rsid w:val="00AA028F"/>
    <w:rsid w:val="00AA02F8"/>
    <w:rsid w:val="00AA03DB"/>
    <w:rsid w:val="00AA055F"/>
    <w:rsid w:val="00AA07DC"/>
    <w:rsid w:val="00AA088A"/>
    <w:rsid w:val="00AA098E"/>
    <w:rsid w:val="00AA0A79"/>
    <w:rsid w:val="00AA0BB5"/>
    <w:rsid w:val="00AA0BDF"/>
    <w:rsid w:val="00AA0C0D"/>
    <w:rsid w:val="00AA0C11"/>
    <w:rsid w:val="00AA0C8A"/>
    <w:rsid w:val="00AA0E52"/>
    <w:rsid w:val="00AA106C"/>
    <w:rsid w:val="00AA10EB"/>
    <w:rsid w:val="00AA1118"/>
    <w:rsid w:val="00AA1119"/>
    <w:rsid w:val="00AA11D2"/>
    <w:rsid w:val="00AA11FB"/>
    <w:rsid w:val="00AA133B"/>
    <w:rsid w:val="00AA1398"/>
    <w:rsid w:val="00AA13C6"/>
    <w:rsid w:val="00AA1419"/>
    <w:rsid w:val="00AA14DF"/>
    <w:rsid w:val="00AA1546"/>
    <w:rsid w:val="00AA15EA"/>
    <w:rsid w:val="00AA166A"/>
    <w:rsid w:val="00AA19A2"/>
    <w:rsid w:val="00AA1B45"/>
    <w:rsid w:val="00AA1CDD"/>
    <w:rsid w:val="00AA1D5F"/>
    <w:rsid w:val="00AA1E7E"/>
    <w:rsid w:val="00AA1EE4"/>
    <w:rsid w:val="00AA1F69"/>
    <w:rsid w:val="00AA2111"/>
    <w:rsid w:val="00AA217A"/>
    <w:rsid w:val="00AA217F"/>
    <w:rsid w:val="00AA21B0"/>
    <w:rsid w:val="00AA227F"/>
    <w:rsid w:val="00AA2366"/>
    <w:rsid w:val="00AA2475"/>
    <w:rsid w:val="00AA261F"/>
    <w:rsid w:val="00AA2639"/>
    <w:rsid w:val="00AA26C2"/>
    <w:rsid w:val="00AA2739"/>
    <w:rsid w:val="00AA2809"/>
    <w:rsid w:val="00AA286A"/>
    <w:rsid w:val="00AA28EB"/>
    <w:rsid w:val="00AA2A01"/>
    <w:rsid w:val="00AA2A1C"/>
    <w:rsid w:val="00AA2B36"/>
    <w:rsid w:val="00AA2BB2"/>
    <w:rsid w:val="00AA2C2E"/>
    <w:rsid w:val="00AA2DF5"/>
    <w:rsid w:val="00AA2F4D"/>
    <w:rsid w:val="00AA2FDB"/>
    <w:rsid w:val="00AA3548"/>
    <w:rsid w:val="00AA359F"/>
    <w:rsid w:val="00AA35B1"/>
    <w:rsid w:val="00AA35E7"/>
    <w:rsid w:val="00AA36B4"/>
    <w:rsid w:val="00AA374B"/>
    <w:rsid w:val="00AA38A4"/>
    <w:rsid w:val="00AA3988"/>
    <w:rsid w:val="00AA3AA7"/>
    <w:rsid w:val="00AA3B3D"/>
    <w:rsid w:val="00AA3CD6"/>
    <w:rsid w:val="00AA3EDF"/>
    <w:rsid w:val="00AA3F0B"/>
    <w:rsid w:val="00AA40EC"/>
    <w:rsid w:val="00AA413F"/>
    <w:rsid w:val="00AA41F1"/>
    <w:rsid w:val="00AA423A"/>
    <w:rsid w:val="00AA4267"/>
    <w:rsid w:val="00AA4309"/>
    <w:rsid w:val="00AA4497"/>
    <w:rsid w:val="00AA44CA"/>
    <w:rsid w:val="00AA4500"/>
    <w:rsid w:val="00AA473F"/>
    <w:rsid w:val="00AA476D"/>
    <w:rsid w:val="00AA4819"/>
    <w:rsid w:val="00AA4919"/>
    <w:rsid w:val="00AA4B43"/>
    <w:rsid w:val="00AA4DB8"/>
    <w:rsid w:val="00AA4EFF"/>
    <w:rsid w:val="00AA4F37"/>
    <w:rsid w:val="00AA4FFF"/>
    <w:rsid w:val="00AA5078"/>
    <w:rsid w:val="00AA515E"/>
    <w:rsid w:val="00AA519A"/>
    <w:rsid w:val="00AA52F5"/>
    <w:rsid w:val="00AA5302"/>
    <w:rsid w:val="00AA53BF"/>
    <w:rsid w:val="00AA547E"/>
    <w:rsid w:val="00AA54CF"/>
    <w:rsid w:val="00AA5613"/>
    <w:rsid w:val="00AA5626"/>
    <w:rsid w:val="00AA56A6"/>
    <w:rsid w:val="00AA56DE"/>
    <w:rsid w:val="00AA581C"/>
    <w:rsid w:val="00AA58E7"/>
    <w:rsid w:val="00AA5965"/>
    <w:rsid w:val="00AA5B2F"/>
    <w:rsid w:val="00AA5BDD"/>
    <w:rsid w:val="00AA5D7D"/>
    <w:rsid w:val="00AA5E60"/>
    <w:rsid w:val="00AA5E6C"/>
    <w:rsid w:val="00AA5F31"/>
    <w:rsid w:val="00AA5F35"/>
    <w:rsid w:val="00AA6143"/>
    <w:rsid w:val="00AA615B"/>
    <w:rsid w:val="00AA6216"/>
    <w:rsid w:val="00AA63A6"/>
    <w:rsid w:val="00AA64AC"/>
    <w:rsid w:val="00AA656F"/>
    <w:rsid w:val="00AA66BE"/>
    <w:rsid w:val="00AA67AA"/>
    <w:rsid w:val="00AA6AC0"/>
    <w:rsid w:val="00AA6D62"/>
    <w:rsid w:val="00AA6E2A"/>
    <w:rsid w:val="00AA6F4D"/>
    <w:rsid w:val="00AA6FAA"/>
    <w:rsid w:val="00AA7058"/>
    <w:rsid w:val="00AA7081"/>
    <w:rsid w:val="00AA708F"/>
    <w:rsid w:val="00AA7115"/>
    <w:rsid w:val="00AA7232"/>
    <w:rsid w:val="00AA7281"/>
    <w:rsid w:val="00AA72C6"/>
    <w:rsid w:val="00AA7371"/>
    <w:rsid w:val="00AA738D"/>
    <w:rsid w:val="00AA739B"/>
    <w:rsid w:val="00AA7585"/>
    <w:rsid w:val="00AA767A"/>
    <w:rsid w:val="00AA76B1"/>
    <w:rsid w:val="00AA7787"/>
    <w:rsid w:val="00AA7887"/>
    <w:rsid w:val="00AA7896"/>
    <w:rsid w:val="00AA79C8"/>
    <w:rsid w:val="00AA7A18"/>
    <w:rsid w:val="00AA7B3B"/>
    <w:rsid w:val="00AA7C93"/>
    <w:rsid w:val="00AA7CD6"/>
    <w:rsid w:val="00AA7E7D"/>
    <w:rsid w:val="00AA7FD5"/>
    <w:rsid w:val="00AB01A9"/>
    <w:rsid w:val="00AB0206"/>
    <w:rsid w:val="00AB03B3"/>
    <w:rsid w:val="00AB03B9"/>
    <w:rsid w:val="00AB0420"/>
    <w:rsid w:val="00AB0644"/>
    <w:rsid w:val="00AB066E"/>
    <w:rsid w:val="00AB06A6"/>
    <w:rsid w:val="00AB0738"/>
    <w:rsid w:val="00AB0814"/>
    <w:rsid w:val="00AB0815"/>
    <w:rsid w:val="00AB084A"/>
    <w:rsid w:val="00AB08E0"/>
    <w:rsid w:val="00AB094D"/>
    <w:rsid w:val="00AB0BF2"/>
    <w:rsid w:val="00AB0C11"/>
    <w:rsid w:val="00AB0C29"/>
    <w:rsid w:val="00AB0C8E"/>
    <w:rsid w:val="00AB0D08"/>
    <w:rsid w:val="00AB0F87"/>
    <w:rsid w:val="00AB0F8C"/>
    <w:rsid w:val="00AB1071"/>
    <w:rsid w:val="00AB1264"/>
    <w:rsid w:val="00AB136F"/>
    <w:rsid w:val="00AB1371"/>
    <w:rsid w:val="00AB13A0"/>
    <w:rsid w:val="00AB140A"/>
    <w:rsid w:val="00AB1417"/>
    <w:rsid w:val="00AB142A"/>
    <w:rsid w:val="00AB14D3"/>
    <w:rsid w:val="00AB1550"/>
    <w:rsid w:val="00AB1638"/>
    <w:rsid w:val="00AB17C9"/>
    <w:rsid w:val="00AB182A"/>
    <w:rsid w:val="00AB1909"/>
    <w:rsid w:val="00AB1A41"/>
    <w:rsid w:val="00AB1A7B"/>
    <w:rsid w:val="00AB1AD4"/>
    <w:rsid w:val="00AB1B64"/>
    <w:rsid w:val="00AB1BA7"/>
    <w:rsid w:val="00AB1C0A"/>
    <w:rsid w:val="00AB1C7A"/>
    <w:rsid w:val="00AB1ED9"/>
    <w:rsid w:val="00AB1F68"/>
    <w:rsid w:val="00AB2013"/>
    <w:rsid w:val="00AB215D"/>
    <w:rsid w:val="00AB21CB"/>
    <w:rsid w:val="00AB2328"/>
    <w:rsid w:val="00AB2401"/>
    <w:rsid w:val="00AB2714"/>
    <w:rsid w:val="00AB2727"/>
    <w:rsid w:val="00AB27D0"/>
    <w:rsid w:val="00AB2854"/>
    <w:rsid w:val="00AB285C"/>
    <w:rsid w:val="00AB297A"/>
    <w:rsid w:val="00AB2984"/>
    <w:rsid w:val="00AB2A92"/>
    <w:rsid w:val="00AB2C96"/>
    <w:rsid w:val="00AB2CED"/>
    <w:rsid w:val="00AB2CFA"/>
    <w:rsid w:val="00AB2E9C"/>
    <w:rsid w:val="00AB332C"/>
    <w:rsid w:val="00AB33E4"/>
    <w:rsid w:val="00AB34D2"/>
    <w:rsid w:val="00AB35E4"/>
    <w:rsid w:val="00AB3687"/>
    <w:rsid w:val="00AB3698"/>
    <w:rsid w:val="00AB36E6"/>
    <w:rsid w:val="00AB3732"/>
    <w:rsid w:val="00AB37AE"/>
    <w:rsid w:val="00AB3B39"/>
    <w:rsid w:val="00AB3CEA"/>
    <w:rsid w:val="00AB3CF2"/>
    <w:rsid w:val="00AB3D8A"/>
    <w:rsid w:val="00AB3DB0"/>
    <w:rsid w:val="00AB3E51"/>
    <w:rsid w:val="00AB3ECF"/>
    <w:rsid w:val="00AB3ED7"/>
    <w:rsid w:val="00AB3FD6"/>
    <w:rsid w:val="00AB40A9"/>
    <w:rsid w:val="00AB41F1"/>
    <w:rsid w:val="00AB423A"/>
    <w:rsid w:val="00AB42F4"/>
    <w:rsid w:val="00AB4315"/>
    <w:rsid w:val="00AB433F"/>
    <w:rsid w:val="00AB4539"/>
    <w:rsid w:val="00AB4774"/>
    <w:rsid w:val="00AB4AE4"/>
    <w:rsid w:val="00AB4AFE"/>
    <w:rsid w:val="00AB4D82"/>
    <w:rsid w:val="00AB4E3F"/>
    <w:rsid w:val="00AB4E97"/>
    <w:rsid w:val="00AB4EEE"/>
    <w:rsid w:val="00AB4FA3"/>
    <w:rsid w:val="00AB4FEB"/>
    <w:rsid w:val="00AB52EE"/>
    <w:rsid w:val="00AB5336"/>
    <w:rsid w:val="00AB5415"/>
    <w:rsid w:val="00AB5471"/>
    <w:rsid w:val="00AB5499"/>
    <w:rsid w:val="00AB54A5"/>
    <w:rsid w:val="00AB56C3"/>
    <w:rsid w:val="00AB56E7"/>
    <w:rsid w:val="00AB56E8"/>
    <w:rsid w:val="00AB579E"/>
    <w:rsid w:val="00AB57B7"/>
    <w:rsid w:val="00AB5921"/>
    <w:rsid w:val="00AB5A0B"/>
    <w:rsid w:val="00AB5A65"/>
    <w:rsid w:val="00AB5A94"/>
    <w:rsid w:val="00AB5AAF"/>
    <w:rsid w:val="00AB5B00"/>
    <w:rsid w:val="00AB5B73"/>
    <w:rsid w:val="00AB5BC3"/>
    <w:rsid w:val="00AB5BC9"/>
    <w:rsid w:val="00AB5C76"/>
    <w:rsid w:val="00AB5CD9"/>
    <w:rsid w:val="00AB5FD3"/>
    <w:rsid w:val="00AB60D8"/>
    <w:rsid w:val="00AB60E6"/>
    <w:rsid w:val="00AB6128"/>
    <w:rsid w:val="00AB6233"/>
    <w:rsid w:val="00AB6325"/>
    <w:rsid w:val="00AB6329"/>
    <w:rsid w:val="00AB648D"/>
    <w:rsid w:val="00AB6548"/>
    <w:rsid w:val="00AB6753"/>
    <w:rsid w:val="00AB679C"/>
    <w:rsid w:val="00AB685B"/>
    <w:rsid w:val="00AB6902"/>
    <w:rsid w:val="00AB6949"/>
    <w:rsid w:val="00AB6C63"/>
    <w:rsid w:val="00AB6D8D"/>
    <w:rsid w:val="00AB6E46"/>
    <w:rsid w:val="00AB6EC6"/>
    <w:rsid w:val="00AB6EC7"/>
    <w:rsid w:val="00AB6FBC"/>
    <w:rsid w:val="00AB70BC"/>
    <w:rsid w:val="00AB717F"/>
    <w:rsid w:val="00AB71AE"/>
    <w:rsid w:val="00AB7319"/>
    <w:rsid w:val="00AB7453"/>
    <w:rsid w:val="00AB74E9"/>
    <w:rsid w:val="00AB750D"/>
    <w:rsid w:val="00AB786E"/>
    <w:rsid w:val="00AB78C7"/>
    <w:rsid w:val="00AB7941"/>
    <w:rsid w:val="00AB7A41"/>
    <w:rsid w:val="00AB7B5F"/>
    <w:rsid w:val="00AB7D74"/>
    <w:rsid w:val="00AB7DD9"/>
    <w:rsid w:val="00AB7F1D"/>
    <w:rsid w:val="00AB7F2A"/>
    <w:rsid w:val="00AC008E"/>
    <w:rsid w:val="00AC018A"/>
    <w:rsid w:val="00AC02D6"/>
    <w:rsid w:val="00AC058D"/>
    <w:rsid w:val="00AC05E0"/>
    <w:rsid w:val="00AC066D"/>
    <w:rsid w:val="00AC06D3"/>
    <w:rsid w:val="00AC072B"/>
    <w:rsid w:val="00AC0A00"/>
    <w:rsid w:val="00AC0A81"/>
    <w:rsid w:val="00AC0C79"/>
    <w:rsid w:val="00AC0C95"/>
    <w:rsid w:val="00AC0CFB"/>
    <w:rsid w:val="00AC0DE1"/>
    <w:rsid w:val="00AC0E06"/>
    <w:rsid w:val="00AC0FAC"/>
    <w:rsid w:val="00AC0FB3"/>
    <w:rsid w:val="00AC0FE0"/>
    <w:rsid w:val="00AC118E"/>
    <w:rsid w:val="00AC12CB"/>
    <w:rsid w:val="00AC13CF"/>
    <w:rsid w:val="00AC149A"/>
    <w:rsid w:val="00AC1598"/>
    <w:rsid w:val="00AC1653"/>
    <w:rsid w:val="00AC1674"/>
    <w:rsid w:val="00AC179B"/>
    <w:rsid w:val="00AC180A"/>
    <w:rsid w:val="00AC18F4"/>
    <w:rsid w:val="00AC1957"/>
    <w:rsid w:val="00AC1A40"/>
    <w:rsid w:val="00AC1B12"/>
    <w:rsid w:val="00AC1BB1"/>
    <w:rsid w:val="00AC1E41"/>
    <w:rsid w:val="00AC1EEF"/>
    <w:rsid w:val="00AC1F9F"/>
    <w:rsid w:val="00AC215B"/>
    <w:rsid w:val="00AC23D7"/>
    <w:rsid w:val="00AC24B4"/>
    <w:rsid w:val="00AC268C"/>
    <w:rsid w:val="00AC26D7"/>
    <w:rsid w:val="00AC2AD5"/>
    <w:rsid w:val="00AC2B03"/>
    <w:rsid w:val="00AC2BA4"/>
    <w:rsid w:val="00AC2BCF"/>
    <w:rsid w:val="00AC2CBF"/>
    <w:rsid w:val="00AC2CF2"/>
    <w:rsid w:val="00AC2E54"/>
    <w:rsid w:val="00AC311B"/>
    <w:rsid w:val="00AC323A"/>
    <w:rsid w:val="00AC324F"/>
    <w:rsid w:val="00AC3271"/>
    <w:rsid w:val="00AC32DE"/>
    <w:rsid w:val="00AC32DF"/>
    <w:rsid w:val="00AC3391"/>
    <w:rsid w:val="00AC3410"/>
    <w:rsid w:val="00AC3491"/>
    <w:rsid w:val="00AC34B5"/>
    <w:rsid w:val="00AC3699"/>
    <w:rsid w:val="00AC36B6"/>
    <w:rsid w:val="00AC36FA"/>
    <w:rsid w:val="00AC3702"/>
    <w:rsid w:val="00AC3728"/>
    <w:rsid w:val="00AC3783"/>
    <w:rsid w:val="00AC37D2"/>
    <w:rsid w:val="00AC3867"/>
    <w:rsid w:val="00AC396E"/>
    <w:rsid w:val="00AC39F0"/>
    <w:rsid w:val="00AC3B43"/>
    <w:rsid w:val="00AC3BDD"/>
    <w:rsid w:val="00AC3C2D"/>
    <w:rsid w:val="00AC3C7A"/>
    <w:rsid w:val="00AC3D07"/>
    <w:rsid w:val="00AC3D81"/>
    <w:rsid w:val="00AC3EEF"/>
    <w:rsid w:val="00AC3F1C"/>
    <w:rsid w:val="00AC3F45"/>
    <w:rsid w:val="00AC3FEB"/>
    <w:rsid w:val="00AC4076"/>
    <w:rsid w:val="00AC4591"/>
    <w:rsid w:val="00AC4811"/>
    <w:rsid w:val="00AC4834"/>
    <w:rsid w:val="00AC49B0"/>
    <w:rsid w:val="00AC4A54"/>
    <w:rsid w:val="00AC4AA4"/>
    <w:rsid w:val="00AC4ACA"/>
    <w:rsid w:val="00AC4BB5"/>
    <w:rsid w:val="00AC4BBF"/>
    <w:rsid w:val="00AC4BE6"/>
    <w:rsid w:val="00AC4C12"/>
    <w:rsid w:val="00AC4D8B"/>
    <w:rsid w:val="00AC5093"/>
    <w:rsid w:val="00AC50A1"/>
    <w:rsid w:val="00AC50C6"/>
    <w:rsid w:val="00AC5157"/>
    <w:rsid w:val="00AC5188"/>
    <w:rsid w:val="00AC51A3"/>
    <w:rsid w:val="00AC51EE"/>
    <w:rsid w:val="00AC5267"/>
    <w:rsid w:val="00AC52CE"/>
    <w:rsid w:val="00AC5302"/>
    <w:rsid w:val="00AC53D7"/>
    <w:rsid w:val="00AC5503"/>
    <w:rsid w:val="00AC5525"/>
    <w:rsid w:val="00AC572C"/>
    <w:rsid w:val="00AC5772"/>
    <w:rsid w:val="00AC57AF"/>
    <w:rsid w:val="00AC5818"/>
    <w:rsid w:val="00AC59AD"/>
    <w:rsid w:val="00AC5A08"/>
    <w:rsid w:val="00AC5AC2"/>
    <w:rsid w:val="00AC5AEF"/>
    <w:rsid w:val="00AC5BF1"/>
    <w:rsid w:val="00AC5F01"/>
    <w:rsid w:val="00AC60E7"/>
    <w:rsid w:val="00AC6153"/>
    <w:rsid w:val="00AC6252"/>
    <w:rsid w:val="00AC6524"/>
    <w:rsid w:val="00AC65AD"/>
    <w:rsid w:val="00AC6649"/>
    <w:rsid w:val="00AC6756"/>
    <w:rsid w:val="00AC6772"/>
    <w:rsid w:val="00AC67DE"/>
    <w:rsid w:val="00AC67E6"/>
    <w:rsid w:val="00AC6830"/>
    <w:rsid w:val="00AC68FC"/>
    <w:rsid w:val="00AC6AE8"/>
    <w:rsid w:val="00AC6B77"/>
    <w:rsid w:val="00AC6DF3"/>
    <w:rsid w:val="00AC6E27"/>
    <w:rsid w:val="00AC6F96"/>
    <w:rsid w:val="00AC705B"/>
    <w:rsid w:val="00AC724C"/>
    <w:rsid w:val="00AC727B"/>
    <w:rsid w:val="00AC729A"/>
    <w:rsid w:val="00AC732F"/>
    <w:rsid w:val="00AC7370"/>
    <w:rsid w:val="00AC7448"/>
    <w:rsid w:val="00AC7563"/>
    <w:rsid w:val="00AC7675"/>
    <w:rsid w:val="00AC7687"/>
    <w:rsid w:val="00AC7693"/>
    <w:rsid w:val="00AC76BF"/>
    <w:rsid w:val="00AC774A"/>
    <w:rsid w:val="00AC77D5"/>
    <w:rsid w:val="00AC7844"/>
    <w:rsid w:val="00AC7869"/>
    <w:rsid w:val="00AC7916"/>
    <w:rsid w:val="00AC7A2C"/>
    <w:rsid w:val="00AC7B76"/>
    <w:rsid w:val="00AC7BED"/>
    <w:rsid w:val="00AC7C39"/>
    <w:rsid w:val="00AC7DC9"/>
    <w:rsid w:val="00AC7DE8"/>
    <w:rsid w:val="00AC7EA4"/>
    <w:rsid w:val="00AD0065"/>
    <w:rsid w:val="00AD007B"/>
    <w:rsid w:val="00AD01FD"/>
    <w:rsid w:val="00AD02DE"/>
    <w:rsid w:val="00AD0326"/>
    <w:rsid w:val="00AD0398"/>
    <w:rsid w:val="00AD03E4"/>
    <w:rsid w:val="00AD0542"/>
    <w:rsid w:val="00AD06CD"/>
    <w:rsid w:val="00AD08EC"/>
    <w:rsid w:val="00AD0A27"/>
    <w:rsid w:val="00AD0A7F"/>
    <w:rsid w:val="00AD0B0F"/>
    <w:rsid w:val="00AD0C25"/>
    <w:rsid w:val="00AD0C94"/>
    <w:rsid w:val="00AD0F95"/>
    <w:rsid w:val="00AD111A"/>
    <w:rsid w:val="00AD130D"/>
    <w:rsid w:val="00AD1384"/>
    <w:rsid w:val="00AD14F4"/>
    <w:rsid w:val="00AD1925"/>
    <w:rsid w:val="00AD1988"/>
    <w:rsid w:val="00AD198C"/>
    <w:rsid w:val="00AD19BA"/>
    <w:rsid w:val="00AD19FE"/>
    <w:rsid w:val="00AD1A15"/>
    <w:rsid w:val="00AD1B9B"/>
    <w:rsid w:val="00AD1BA8"/>
    <w:rsid w:val="00AD1BB4"/>
    <w:rsid w:val="00AD1CCD"/>
    <w:rsid w:val="00AD1D70"/>
    <w:rsid w:val="00AD1DE5"/>
    <w:rsid w:val="00AD1EE3"/>
    <w:rsid w:val="00AD20F5"/>
    <w:rsid w:val="00AD2196"/>
    <w:rsid w:val="00AD227A"/>
    <w:rsid w:val="00AD22E6"/>
    <w:rsid w:val="00AD2365"/>
    <w:rsid w:val="00AD2381"/>
    <w:rsid w:val="00AD2415"/>
    <w:rsid w:val="00AD2425"/>
    <w:rsid w:val="00AD2431"/>
    <w:rsid w:val="00AD2493"/>
    <w:rsid w:val="00AD24F6"/>
    <w:rsid w:val="00AD2590"/>
    <w:rsid w:val="00AD25CE"/>
    <w:rsid w:val="00AD260B"/>
    <w:rsid w:val="00AD263A"/>
    <w:rsid w:val="00AD286A"/>
    <w:rsid w:val="00AD2A22"/>
    <w:rsid w:val="00AD2A75"/>
    <w:rsid w:val="00AD2CFC"/>
    <w:rsid w:val="00AD2D11"/>
    <w:rsid w:val="00AD2D9B"/>
    <w:rsid w:val="00AD2E4D"/>
    <w:rsid w:val="00AD305C"/>
    <w:rsid w:val="00AD30E2"/>
    <w:rsid w:val="00AD32A8"/>
    <w:rsid w:val="00AD32F8"/>
    <w:rsid w:val="00AD336C"/>
    <w:rsid w:val="00AD35A8"/>
    <w:rsid w:val="00AD3623"/>
    <w:rsid w:val="00AD369C"/>
    <w:rsid w:val="00AD36F3"/>
    <w:rsid w:val="00AD37C3"/>
    <w:rsid w:val="00AD37E9"/>
    <w:rsid w:val="00AD3928"/>
    <w:rsid w:val="00AD39A0"/>
    <w:rsid w:val="00AD39A1"/>
    <w:rsid w:val="00AD39A8"/>
    <w:rsid w:val="00AD3A12"/>
    <w:rsid w:val="00AD3A6D"/>
    <w:rsid w:val="00AD3B3D"/>
    <w:rsid w:val="00AD3BCB"/>
    <w:rsid w:val="00AD3D21"/>
    <w:rsid w:val="00AD3D63"/>
    <w:rsid w:val="00AD3DB1"/>
    <w:rsid w:val="00AD3E3A"/>
    <w:rsid w:val="00AD3F46"/>
    <w:rsid w:val="00AD40E8"/>
    <w:rsid w:val="00AD415E"/>
    <w:rsid w:val="00AD43AA"/>
    <w:rsid w:val="00AD43F4"/>
    <w:rsid w:val="00AD43F7"/>
    <w:rsid w:val="00AD445C"/>
    <w:rsid w:val="00AD44B3"/>
    <w:rsid w:val="00AD45C8"/>
    <w:rsid w:val="00AD45E2"/>
    <w:rsid w:val="00AD4613"/>
    <w:rsid w:val="00AD481B"/>
    <w:rsid w:val="00AD4854"/>
    <w:rsid w:val="00AD48D8"/>
    <w:rsid w:val="00AD4C36"/>
    <w:rsid w:val="00AD4CBF"/>
    <w:rsid w:val="00AD4D1A"/>
    <w:rsid w:val="00AD4E47"/>
    <w:rsid w:val="00AD4E7C"/>
    <w:rsid w:val="00AD4F9E"/>
    <w:rsid w:val="00AD51C3"/>
    <w:rsid w:val="00AD5245"/>
    <w:rsid w:val="00AD52C8"/>
    <w:rsid w:val="00AD5307"/>
    <w:rsid w:val="00AD5310"/>
    <w:rsid w:val="00AD5339"/>
    <w:rsid w:val="00AD53A2"/>
    <w:rsid w:val="00AD54AF"/>
    <w:rsid w:val="00AD5527"/>
    <w:rsid w:val="00AD56C1"/>
    <w:rsid w:val="00AD578C"/>
    <w:rsid w:val="00AD57A7"/>
    <w:rsid w:val="00AD588D"/>
    <w:rsid w:val="00AD58BD"/>
    <w:rsid w:val="00AD5A99"/>
    <w:rsid w:val="00AD5C88"/>
    <w:rsid w:val="00AD5CDE"/>
    <w:rsid w:val="00AD5E88"/>
    <w:rsid w:val="00AD5EE1"/>
    <w:rsid w:val="00AD5F3D"/>
    <w:rsid w:val="00AD5F4C"/>
    <w:rsid w:val="00AD60F3"/>
    <w:rsid w:val="00AD60F4"/>
    <w:rsid w:val="00AD6196"/>
    <w:rsid w:val="00AD6234"/>
    <w:rsid w:val="00AD624E"/>
    <w:rsid w:val="00AD62E3"/>
    <w:rsid w:val="00AD64DD"/>
    <w:rsid w:val="00AD65D8"/>
    <w:rsid w:val="00AD65DC"/>
    <w:rsid w:val="00AD6653"/>
    <w:rsid w:val="00AD67F4"/>
    <w:rsid w:val="00AD67FC"/>
    <w:rsid w:val="00AD6891"/>
    <w:rsid w:val="00AD6D49"/>
    <w:rsid w:val="00AD6D72"/>
    <w:rsid w:val="00AD6FC3"/>
    <w:rsid w:val="00AD7122"/>
    <w:rsid w:val="00AD7126"/>
    <w:rsid w:val="00AD71AA"/>
    <w:rsid w:val="00AD71E7"/>
    <w:rsid w:val="00AD7288"/>
    <w:rsid w:val="00AD7329"/>
    <w:rsid w:val="00AD7369"/>
    <w:rsid w:val="00AD73AC"/>
    <w:rsid w:val="00AD7406"/>
    <w:rsid w:val="00AD7550"/>
    <w:rsid w:val="00AD7571"/>
    <w:rsid w:val="00AD7585"/>
    <w:rsid w:val="00AD766F"/>
    <w:rsid w:val="00AD78F2"/>
    <w:rsid w:val="00AD7A5A"/>
    <w:rsid w:val="00AD7A7C"/>
    <w:rsid w:val="00AD7AA3"/>
    <w:rsid w:val="00AD7AB4"/>
    <w:rsid w:val="00AD7C61"/>
    <w:rsid w:val="00AD7DCA"/>
    <w:rsid w:val="00AD7DDD"/>
    <w:rsid w:val="00AD7E1C"/>
    <w:rsid w:val="00AD7FE4"/>
    <w:rsid w:val="00AE00FC"/>
    <w:rsid w:val="00AE0183"/>
    <w:rsid w:val="00AE01B8"/>
    <w:rsid w:val="00AE01DA"/>
    <w:rsid w:val="00AE0221"/>
    <w:rsid w:val="00AE0234"/>
    <w:rsid w:val="00AE0273"/>
    <w:rsid w:val="00AE0357"/>
    <w:rsid w:val="00AE03C2"/>
    <w:rsid w:val="00AE0417"/>
    <w:rsid w:val="00AE054F"/>
    <w:rsid w:val="00AE057E"/>
    <w:rsid w:val="00AE05C9"/>
    <w:rsid w:val="00AE05E6"/>
    <w:rsid w:val="00AE063F"/>
    <w:rsid w:val="00AE071F"/>
    <w:rsid w:val="00AE0736"/>
    <w:rsid w:val="00AE0737"/>
    <w:rsid w:val="00AE076D"/>
    <w:rsid w:val="00AE09EB"/>
    <w:rsid w:val="00AE0B64"/>
    <w:rsid w:val="00AE0CAF"/>
    <w:rsid w:val="00AE0D0E"/>
    <w:rsid w:val="00AE0DD8"/>
    <w:rsid w:val="00AE1108"/>
    <w:rsid w:val="00AE127F"/>
    <w:rsid w:val="00AE1385"/>
    <w:rsid w:val="00AE13D3"/>
    <w:rsid w:val="00AE14F2"/>
    <w:rsid w:val="00AE1502"/>
    <w:rsid w:val="00AE16CB"/>
    <w:rsid w:val="00AE1701"/>
    <w:rsid w:val="00AE17B3"/>
    <w:rsid w:val="00AE1881"/>
    <w:rsid w:val="00AE1882"/>
    <w:rsid w:val="00AE189D"/>
    <w:rsid w:val="00AE19F5"/>
    <w:rsid w:val="00AE1BF1"/>
    <w:rsid w:val="00AE1E8A"/>
    <w:rsid w:val="00AE1EC9"/>
    <w:rsid w:val="00AE1EE9"/>
    <w:rsid w:val="00AE1FE8"/>
    <w:rsid w:val="00AE2037"/>
    <w:rsid w:val="00AE211E"/>
    <w:rsid w:val="00AE216E"/>
    <w:rsid w:val="00AE217B"/>
    <w:rsid w:val="00AE23BC"/>
    <w:rsid w:val="00AE23F5"/>
    <w:rsid w:val="00AE2433"/>
    <w:rsid w:val="00AE2501"/>
    <w:rsid w:val="00AE2606"/>
    <w:rsid w:val="00AE2638"/>
    <w:rsid w:val="00AE264D"/>
    <w:rsid w:val="00AE2752"/>
    <w:rsid w:val="00AE293F"/>
    <w:rsid w:val="00AE2945"/>
    <w:rsid w:val="00AE2BE3"/>
    <w:rsid w:val="00AE2D63"/>
    <w:rsid w:val="00AE2DBE"/>
    <w:rsid w:val="00AE2E15"/>
    <w:rsid w:val="00AE2E9C"/>
    <w:rsid w:val="00AE3059"/>
    <w:rsid w:val="00AE3073"/>
    <w:rsid w:val="00AE3158"/>
    <w:rsid w:val="00AE325E"/>
    <w:rsid w:val="00AE32E4"/>
    <w:rsid w:val="00AE337E"/>
    <w:rsid w:val="00AE33BF"/>
    <w:rsid w:val="00AE3417"/>
    <w:rsid w:val="00AE34C4"/>
    <w:rsid w:val="00AE3592"/>
    <w:rsid w:val="00AE359D"/>
    <w:rsid w:val="00AE37AB"/>
    <w:rsid w:val="00AE389C"/>
    <w:rsid w:val="00AE38DD"/>
    <w:rsid w:val="00AE393A"/>
    <w:rsid w:val="00AE3A6B"/>
    <w:rsid w:val="00AE3C40"/>
    <w:rsid w:val="00AE3C68"/>
    <w:rsid w:val="00AE3CFC"/>
    <w:rsid w:val="00AE3D0D"/>
    <w:rsid w:val="00AE3D7E"/>
    <w:rsid w:val="00AE3DE7"/>
    <w:rsid w:val="00AE3E5F"/>
    <w:rsid w:val="00AE3FDA"/>
    <w:rsid w:val="00AE3FE3"/>
    <w:rsid w:val="00AE4198"/>
    <w:rsid w:val="00AE43A1"/>
    <w:rsid w:val="00AE44D1"/>
    <w:rsid w:val="00AE45E3"/>
    <w:rsid w:val="00AE4606"/>
    <w:rsid w:val="00AE46D1"/>
    <w:rsid w:val="00AE46ED"/>
    <w:rsid w:val="00AE4748"/>
    <w:rsid w:val="00AE4812"/>
    <w:rsid w:val="00AE4926"/>
    <w:rsid w:val="00AE4A7C"/>
    <w:rsid w:val="00AE4C34"/>
    <w:rsid w:val="00AE4E66"/>
    <w:rsid w:val="00AE4E71"/>
    <w:rsid w:val="00AE4E92"/>
    <w:rsid w:val="00AE4F11"/>
    <w:rsid w:val="00AE4F4D"/>
    <w:rsid w:val="00AE4F9F"/>
    <w:rsid w:val="00AE5147"/>
    <w:rsid w:val="00AE5167"/>
    <w:rsid w:val="00AE51B9"/>
    <w:rsid w:val="00AE52B5"/>
    <w:rsid w:val="00AE5320"/>
    <w:rsid w:val="00AE5456"/>
    <w:rsid w:val="00AE56D1"/>
    <w:rsid w:val="00AE5708"/>
    <w:rsid w:val="00AE5815"/>
    <w:rsid w:val="00AE5861"/>
    <w:rsid w:val="00AE58A4"/>
    <w:rsid w:val="00AE59EC"/>
    <w:rsid w:val="00AE5A09"/>
    <w:rsid w:val="00AE5C41"/>
    <w:rsid w:val="00AE5C89"/>
    <w:rsid w:val="00AE5C8B"/>
    <w:rsid w:val="00AE5C96"/>
    <w:rsid w:val="00AE5D55"/>
    <w:rsid w:val="00AE5D68"/>
    <w:rsid w:val="00AE5D9F"/>
    <w:rsid w:val="00AE5F0F"/>
    <w:rsid w:val="00AE5FDD"/>
    <w:rsid w:val="00AE6024"/>
    <w:rsid w:val="00AE608D"/>
    <w:rsid w:val="00AE624D"/>
    <w:rsid w:val="00AE6543"/>
    <w:rsid w:val="00AE67D5"/>
    <w:rsid w:val="00AE691E"/>
    <w:rsid w:val="00AE6963"/>
    <w:rsid w:val="00AE6A9C"/>
    <w:rsid w:val="00AE6B5E"/>
    <w:rsid w:val="00AE6BC6"/>
    <w:rsid w:val="00AE6BF6"/>
    <w:rsid w:val="00AE6CB1"/>
    <w:rsid w:val="00AE6D09"/>
    <w:rsid w:val="00AE6E98"/>
    <w:rsid w:val="00AE7124"/>
    <w:rsid w:val="00AE715B"/>
    <w:rsid w:val="00AE724C"/>
    <w:rsid w:val="00AE72B3"/>
    <w:rsid w:val="00AE737D"/>
    <w:rsid w:val="00AE73C1"/>
    <w:rsid w:val="00AE7464"/>
    <w:rsid w:val="00AE7490"/>
    <w:rsid w:val="00AE74A9"/>
    <w:rsid w:val="00AE75AA"/>
    <w:rsid w:val="00AE7649"/>
    <w:rsid w:val="00AE772B"/>
    <w:rsid w:val="00AE783E"/>
    <w:rsid w:val="00AE78A8"/>
    <w:rsid w:val="00AE78E1"/>
    <w:rsid w:val="00AE78F9"/>
    <w:rsid w:val="00AE7B9A"/>
    <w:rsid w:val="00AE7BFF"/>
    <w:rsid w:val="00AE7E83"/>
    <w:rsid w:val="00AE7FB3"/>
    <w:rsid w:val="00AE7FB8"/>
    <w:rsid w:val="00AE7FF6"/>
    <w:rsid w:val="00AEA128"/>
    <w:rsid w:val="00AF03B3"/>
    <w:rsid w:val="00AF0491"/>
    <w:rsid w:val="00AF064B"/>
    <w:rsid w:val="00AF0674"/>
    <w:rsid w:val="00AF068F"/>
    <w:rsid w:val="00AF0748"/>
    <w:rsid w:val="00AF0793"/>
    <w:rsid w:val="00AF0AFC"/>
    <w:rsid w:val="00AF0C94"/>
    <w:rsid w:val="00AF0D15"/>
    <w:rsid w:val="00AF0ECE"/>
    <w:rsid w:val="00AF0F8B"/>
    <w:rsid w:val="00AF0F9C"/>
    <w:rsid w:val="00AF103F"/>
    <w:rsid w:val="00AF1257"/>
    <w:rsid w:val="00AF14E8"/>
    <w:rsid w:val="00AF1569"/>
    <w:rsid w:val="00AF1635"/>
    <w:rsid w:val="00AF1642"/>
    <w:rsid w:val="00AF16EF"/>
    <w:rsid w:val="00AF1789"/>
    <w:rsid w:val="00AF17C8"/>
    <w:rsid w:val="00AF1938"/>
    <w:rsid w:val="00AF194D"/>
    <w:rsid w:val="00AF19B8"/>
    <w:rsid w:val="00AF1B26"/>
    <w:rsid w:val="00AF1B63"/>
    <w:rsid w:val="00AF1BA2"/>
    <w:rsid w:val="00AF1C53"/>
    <w:rsid w:val="00AF1D29"/>
    <w:rsid w:val="00AF1DA3"/>
    <w:rsid w:val="00AF1DF9"/>
    <w:rsid w:val="00AF2252"/>
    <w:rsid w:val="00AF22B3"/>
    <w:rsid w:val="00AF2305"/>
    <w:rsid w:val="00AF23E8"/>
    <w:rsid w:val="00AF245D"/>
    <w:rsid w:val="00AF2508"/>
    <w:rsid w:val="00AF2614"/>
    <w:rsid w:val="00AF2732"/>
    <w:rsid w:val="00AF2760"/>
    <w:rsid w:val="00AF279C"/>
    <w:rsid w:val="00AF27AA"/>
    <w:rsid w:val="00AF2837"/>
    <w:rsid w:val="00AF2844"/>
    <w:rsid w:val="00AF28B0"/>
    <w:rsid w:val="00AF28BC"/>
    <w:rsid w:val="00AF29BC"/>
    <w:rsid w:val="00AF2AB9"/>
    <w:rsid w:val="00AF2B49"/>
    <w:rsid w:val="00AF2D4B"/>
    <w:rsid w:val="00AF2D95"/>
    <w:rsid w:val="00AF2DE5"/>
    <w:rsid w:val="00AF308F"/>
    <w:rsid w:val="00AF309D"/>
    <w:rsid w:val="00AF30C0"/>
    <w:rsid w:val="00AF310F"/>
    <w:rsid w:val="00AF3143"/>
    <w:rsid w:val="00AF3342"/>
    <w:rsid w:val="00AF36DD"/>
    <w:rsid w:val="00AF376A"/>
    <w:rsid w:val="00AF39F2"/>
    <w:rsid w:val="00AF3A26"/>
    <w:rsid w:val="00AF3B7E"/>
    <w:rsid w:val="00AF3C53"/>
    <w:rsid w:val="00AF3C58"/>
    <w:rsid w:val="00AF3C68"/>
    <w:rsid w:val="00AF3DF0"/>
    <w:rsid w:val="00AF3F9C"/>
    <w:rsid w:val="00AF408D"/>
    <w:rsid w:val="00AF41CC"/>
    <w:rsid w:val="00AF41E1"/>
    <w:rsid w:val="00AF41E8"/>
    <w:rsid w:val="00AF4568"/>
    <w:rsid w:val="00AF4684"/>
    <w:rsid w:val="00AF47E7"/>
    <w:rsid w:val="00AF47E9"/>
    <w:rsid w:val="00AF4825"/>
    <w:rsid w:val="00AF48CC"/>
    <w:rsid w:val="00AF4A51"/>
    <w:rsid w:val="00AF4C45"/>
    <w:rsid w:val="00AF4D20"/>
    <w:rsid w:val="00AF4D29"/>
    <w:rsid w:val="00AF4F2E"/>
    <w:rsid w:val="00AF4F49"/>
    <w:rsid w:val="00AF4F84"/>
    <w:rsid w:val="00AF4F8A"/>
    <w:rsid w:val="00AF5082"/>
    <w:rsid w:val="00AF511A"/>
    <w:rsid w:val="00AF5172"/>
    <w:rsid w:val="00AF51B5"/>
    <w:rsid w:val="00AF522F"/>
    <w:rsid w:val="00AF5301"/>
    <w:rsid w:val="00AF537E"/>
    <w:rsid w:val="00AF53AC"/>
    <w:rsid w:val="00AF551D"/>
    <w:rsid w:val="00AF55C4"/>
    <w:rsid w:val="00AF567C"/>
    <w:rsid w:val="00AF5790"/>
    <w:rsid w:val="00AF579A"/>
    <w:rsid w:val="00AF57B9"/>
    <w:rsid w:val="00AF5A65"/>
    <w:rsid w:val="00AF5A73"/>
    <w:rsid w:val="00AF5B72"/>
    <w:rsid w:val="00AF5D22"/>
    <w:rsid w:val="00AF5E12"/>
    <w:rsid w:val="00AF5E33"/>
    <w:rsid w:val="00AF5EBF"/>
    <w:rsid w:val="00AF5F50"/>
    <w:rsid w:val="00AF6170"/>
    <w:rsid w:val="00AF6199"/>
    <w:rsid w:val="00AF6363"/>
    <w:rsid w:val="00AF63BA"/>
    <w:rsid w:val="00AF6436"/>
    <w:rsid w:val="00AF65C1"/>
    <w:rsid w:val="00AF6942"/>
    <w:rsid w:val="00AF69BD"/>
    <w:rsid w:val="00AF6A6C"/>
    <w:rsid w:val="00AF6AB8"/>
    <w:rsid w:val="00AF6BB2"/>
    <w:rsid w:val="00AF6C1B"/>
    <w:rsid w:val="00AF6CF2"/>
    <w:rsid w:val="00AF6CF7"/>
    <w:rsid w:val="00AF6EEB"/>
    <w:rsid w:val="00AF6FC8"/>
    <w:rsid w:val="00AF70C9"/>
    <w:rsid w:val="00AF7286"/>
    <w:rsid w:val="00AF72D4"/>
    <w:rsid w:val="00AF72EE"/>
    <w:rsid w:val="00AF72F7"/>
    <w:rsid w:val="00AF73C9"/>
    <w:rsid w:val="00AF7590"/>
    <w:rsid w:val="00AF77A0"/>
    <w:rsid w:val="00AF77C6"/>
    <w:rsid w:val="00AF782A"/>
    <w:rsid w:val="00AF7898"/>
    <w:rsid w:val="00AF78B2"/>
    <w:rsid w:val="00AF79A4"/>
    <w:rsid w:val="00AF7AB7"/>
    <w:rsid w:val="00AF7B32"/>
    <w:rsid w:val="00AF7B91"/>
    <w:rsid w:val="00AF7BC8"/>
    <w:rsid w:val="00AF7CE1"/>
    <w:rsid w:val="00AF7D16"/>
    <w:rsid w:val="00AF7E75"/>
    <w:rsid w:val="00AF7EB4"/>
    <w:rsid w:val="00AF7F20"/>
    <w:rsid w:val="00AF7F7B"/>
    <w:rsid w:val="00AF7FED"/>
    <w:rsid w:val="00B00037"/>
    <w:rsid w:val="00B00074"/>
    <w:rsid w:val="00B00113"/>
    <w:rsid w:val="00B003E7"/>
    <w:rsid w:val="00B004A8"/>
    <w:rsid w:val="00B0058C"/>
    <w:rsid w:val="00B00789"/>
    <w:rsid w:val="00B007BF"/>
    <w:rsid w:val="00B007C8"/>
    <w:rsid w:val="00B00855"/>
    <w:rsid w:val="00B00A2C"/>
    <w:rsid w:val="00B00B82"/>
    <w:rsid w:val="00B00B87"/>
    <w:rsid w:val="00B00BA2"/>
    <w:rsid w:val="00B00CB4"/>
    <w:rsid w:val="00B00DED"/>
    <w:rsid w:val="00B00DEF"/>
    <w:rsid w:val="00B00E1E"/>
    <w:rsid w:val="00B00EC2"/>
    <w:rsid w:val="00B010CA"/>
    <w:rsid w:val="00B014D8"/>
    <w:rsid w:val="00B0154C"/>
    <w:rsid w:val="00B0156B"/>
    <w:rsid w:val="00B0167A"/>
    <w:rsid w:val="00B01691"/>
    <w:rsid w:val="00B018D2"/>
    <w:rsid w:val="00B018DD"/>
    <w:rsid w:val="00B01986"/>
    <w:rsid w:val="00B019A1"/>
    <w:rsid w:val="00B01BF4"/>
    <w:rsid w:val="00B01C10"/>
    <w:rsid w:val="00B01C4E"/>
    <w:rsid w:val="00B01CED"/>
    <w:rsid w:val="00B01E20"/>
    <w:rsid w:val="00B01F17"/>
    <w:rsid w:val="00B01FA2"/>
    <w:rsid w:val="00B02084"/>
    <w:rsid w:val="00B0211B"/>
    <w:rsid w:val="00B021DC"/>
    <w:rsid w:val="00B0229A"/>
    <w:rsid w:val="00B022DB"/>
    <w:rsid w:val="00B0258A"/>
    <w:rsid w:val="00B025B4"/>
    <w:rsid w:val="00B025F0"/>
    <w:rsid w:val="00B0262F"/>
    <w:rsid w:val="00B02787"/>
    <w:rsid w:val="00B02798"/>
    <w:rsid w:val="00B02B3F"/>
    <w:rsid w:val="00B02BD3"/>
    <w:rsid w:val="00B02EC3"/>
    <w:rsid w:val="00B02EF7"/>
    <w:rsid w:val="00B0315B"/>
    <w:rsid w:val="00B03423"/>
    <w:rsid w:val="00B0344A"/>
    <w:rsid w:val="00B03487"/>
    <w:rsid w:val="00B03490"/>
    <w:rsid w:val="00B0353B"/>
    <w:rsid w:val="00B036B9"/>
    <w:rsid w:val="00B036D7"/>
    <w:rsid w:val="00B036FF"/>
    <w:rsid w:val="00B03706"/>
    <w:rsid w:val="00B0395F"/>
    <w:rsid w:val="00B03A26"/>
    <w:rsid w:val="00B03A4C"/>
    <w:rsid w:val="00B03B46"/>
    <w:rsid w:val="00B03BFA"/>
    <w:rsid w:val="00B03C41"/>
    <w:rsid w:val="00B03CB1"/>
    <w:rsid w:val="00B03D2C"/>
    <w:rsid w:val="00B03E87"/>
    <w:rsid w:val="00B03EA5"/>
    <w:rsid w:val="00B03F49"/>
    <w:rsid w:val="00B03F80"/>
    <w:rsid w:val="00B0406C"/>
    <w:rsid w:val="00B04084"/>
    <w:rsid w:val="00B04133"/>
    <w:rsid w:val="00B0430B"/>
    <w:rsid w:val="00B0464A"/>
    <w:rsid w:val="00B047DF"/>
    <w:rsid w:val="00B048CA"/>
    <w:rsid w:val="00B04A72"/>
    <w:rsid w:val="00B04BB2"/>
    <w:rsid w:val="00B04C13"/>
    <w:rsid w:val="00B04D18"/>
    <w:rsid w:val="00B04D28"/>
    <w:rsid w:val="00B04D3E"/>
    <w:rsid w:val="00B04E04"/>
    <w:rsid w:val="00B04F2B"/>
    <w:rsid w:val="00B0508B"/>
    <w:rsid w:val="00B05091"/>
    <w:rsid w:val="00B05151"/>
    <w:rsid w:val="00B05187"/>
    <w:rsid w:val="00B05246"/>
    <w:rsid w:val="00B05273"/>
    <w:rsid w:val="00B053DA"/>
    <w:rsid w:val="00B0556E"/>
    <w:rsid w:val="00B055CC"/>
    <w:rsid w:val="00B055E0"/>
    <w:rsid w:val="00B05625"/>
    <w:rsid w:val="00B05632"/>
    <w:rsid w:val="00B05673"/>
    <w:rsid w:val="00B0577C"/>
    <w:rsid w:val="00B057A5"/>
    <w:rsid w:val="00B0587E"/>
    <w:rsid w:val="00B05964"/>
    <w:rsid w:val="00B05A2C"/>
    <w:rsid w:val="00B05AEE"/>
    <w:rsid w:val="00B05B1F"/>
    <w:rsid w:val="00B05D4F"/>
    <w:rsid w:val="00B05D5B"/>
    <w:rsid w:val="00B05E8B"/>
    <w:rsid w:val="00B05EF5"/>
    <w:rsid w:val="00B05F87"/>
    <w:rsid w:val="00B05FE8"/>
    <w:rsid w:val="00B06085"/>
    <w:rsid w:val="00B06430"/>
    <w:rsid w:val="00B0644A"/>
    <w:rsid w:val="00B0649F"/>
    <w:rsid w:val="00B064CC"/>
    <w:rsid w:val="00B0656A"/>
    <w:rsid w:val="00B06931"/>
    <w:rsid w:val="00B06AF6"/>
    <w:rsid w:val="00B06B83"/>
    <w:rsid w:val="00B06C46"/>
    <w:rsid w:val="00B06C52"/>
    <w:rsid w:val="00B06FE6"/>
    <w:rsid w:val="00B07024"/>
    <w:rsid w:val="00B0703E"/>
    <w:rsid w:val="00B07049"/>
    <w:rsid w:val="00B070A3"/>
    <w:rsid w:val="00B071E2"/>
    <w:rsid w:val="00B072EB"/>
    <w:rsid w:val="00B07385"/>
    <w:rsid w:val="00B07394"/>
    <w:rsid w:val="00B07400"/>
    <w:rsid w:val="00B074B3"/>
    <w:rsid w:val="00B07572"/>
    <w:rsid w:val="00B07692"/>
    <w:rsid w:val="00B07903"/>
    <w:rsid w:val="00B07A0B"/>
    <w:rsid w:val="00B07A2E"/>
    <w:rsid w:val="00B07AC4"/>
    <w:rsid w:val="00B07B4D"/>
    <w:rsid w:val="00B07C57"/>
    <w:rsid w:val="00B07DDE"/>
    <w:rsid w:val="00B07E21"/>
    <w:rsid w:val="00B07E6C"/>
    <w:rsid w:val="00B07F0F"/>
    <w:rsid w:val="00B07F83"/>
    <w:rsid w:val="00B07FEA"/>
    <w:rsid w:val="00B10021"/>
    <w:rsid w:val="00B100CD"/>
    <w:rsid w:val="00B10163"/>
    <w:rsid w:val="00B101AE"/>
    <w:rsid w:val="00B1022C"/>
    <w:rsid w:val="00B102F5"/>
    <w:rsid w:val="00B1042A"/>
    <w:rsid w:val="00B10458"/>
    <w:rsid w:val="00B10864"/>
    <w:rsid w:val="00B10899"/>
    <w:rsid w:val="00B1092E"/>
    <w:rsid w:val="00B10B22"/>
    <w:rsid w:val="00B10B6E"/>
    <w:rsid w:val="00B10D41"/>
    <w:rsid w:val="00B10DE7"/>
    <w:rsid w:val="00B10DF7"/>
    <w:rsid w:val="00B10F7D"/>
    <w:rsid w:val="00B11016"/>
    <w:rsid w:val="00B11075"/>
    <w:rsid w:val="00B110E0"/>
    <w:rsid w:val="00B1125E"/>
    <w:rsid w:val="00B1137E"/>
    <w:rsid w:val="00B1138D"/>
    <w:rsid w:val="00B114AD"/>
    <w:rsid w:val="00B11559"/>
    <w:rsid w:val="00B116B1"/>
    <w:rsid w:val="00B116D2"/>
    <w:rsid w:val="00B11716"/>
    <w:rsid w:val="00B11852"/>
    <w:rsid w:val="00B11932"/>
    <w:rsid w:val="00B11945"/>
    <w:rsid w:val="00B119B1"/>
    <w:rsid w:val="00B119B9"/>
    <w:rsid w:val="00B11A18"/>
    <w:rsid w:val="00B11B3C"/>
    <w:rsid w:val="00B11C13"/>
    <w:rsid w:val="00B11C9B"/>
    <w:rsid w:val="00B11CA7"/>
    <w:rsid w:val="00B11CEF"/>
    <w:rsid w:val="00B11D5A"/>
    <w:rsid w:val="00B11DE6"/>
    <w:rsid w:val="00B11FB7"/>
    <w:rsid w:val="00B11FDD"/>
    <w:rsid w:val="00B12049"/>
    <w:rsid w:val="00B12098"/>
    <w:rsid w:val="00B1213B"/>
    <w:rsid w:val="00B12167"/>
    <w:rsid w:val="00B1225A"/>
    <w:rsid w:val="00B12267"/>
    <w:rsid w:val="00B1226E"/>
    <w:rsid w:val="00B124E7"/>
    <w:rsid w:val="00B12703"/>
    <w:rsid w:val="00B12FC0"/>
    <w:rsid w:val="00B12FE3"/>
    <w:rsid w:val="00B13053"/>
    <w:rsid w:val="00B130B2"/>
    <w:rsid w:val="00B130FD"/>
    <w:rsid w:val="00B13273"/>
    <w:rsid w:val="00B1338D"/>
    <w:rsid w:val="00B134E2"/>
    <w:rsid w:val="00B134F3"/>
    <w:rsid w:val="00B1360D"/>
    <w:rsid w:val="00B13684"/>
    <w:rsid w:val="00B13769"/>
    <w:rsid w:val="00B1378F"/>
    <w:rsid w:val="00B1386A"/>
    <w:rsid w:val="00B139E2"/>
    <w:rsid w:val="00B13B09"/>
    <w:rsid w:val="00B13B44"/>
    <w:rsid w:val="00B13B90"/>
    <w:rsid w:val="00B13B94"/>
    <w:rsid w:val="00B13BEF"/>
    <w:rsid w:val="00B13E90"/>
    <w:rsid w:val="00B13E93"/>
    <w:rsid w:val="00B13FC8"/>
    <w:rsid w:val="00B13FD1"/>
    <w:rsid w:val="00B14071"/>
    <w:rsid w:val="00B140A5"/>
    <w:rsid w:val="00B140B0"/>
    <w:rsid w:val="00B140BD"/>
    <w:rsid w:val="00B14251"/>
    <w:rsid w:val="00B14282"/>
    <w:rsid w:val="00B1432F"/>
    <w:rsid w:val="00B1436E"/>
    <w:rsid w:val="00B143FA"/>
    <w:rsid w:val="00B144B4"/>
    <w:rsid w:val="00B145FA"/>
    <w:rsid w:val="00B1460B"/>
    <w:rsid w:val="00B1460C"/>
    <w:rsid w:val="00B146A3"/>
    <w:rsid w:val="00B146B2"/>
    <w:rsid w:val="00B146F1"/>
    <w:rsid w:val="00B14738"/>
    <w:rsid w:val="00B1485D"/>
    <w:rsid w:val="00B14963"/>
    <w:rsid w:val="00B14B89"/>
    <w:rsid w:val="00B14CCD"/>
    <w:rsid w:val="00B14D69"/>
    <w:rsid w:val="00B14EC8"/>
    <w:rsid w:val="00B14F23"/>
    <w:rsid w:val="00B14F75"/>
    <w:rsid w:val="00B1501C"/>
    <w:rsid w:val="00B15096"/>
    <w:rsid w:val="00B15106"/>
    <w:rsid w:val="00B1511F"/>
    <w:rsid w:val="00B15208"/>
    <w:rsid w:val="00B152A0"/>
    <w:rsid w:val="00B154B2"/>
    <w:rsid w:val="00B15638"/>
    <w:rsid w:val="00B1564E"/>
    <w:rsid w:val="00B1564F"/>
    <w:rsid w:val="00B1590B"/>
    <w:rsid w:val="00B15A34"/>
    <w:rsid w:val="00B15AB7"/>
    <w:rsid w:val="00B15CA7"/>
    <w:rsid w:val="00B15D28"/>
    <w:rsid w:val="00B15D9E"/>
    <w:rsid w:val="00B15DC1"/>
    <w:rsid w:val="00B15DD6"/>
    <w:rsid w:val="00B15E04"/>
    <w:rsid w:val="00B15EB5"/>
    <w:rsid w:val="00B15EC1"/>
    <w:rsid w:val="00B15FB1"/>
    <w:rsid w:val="00B160F5"/>
    <w:rsid w:val="00B1610E"/>
    <w:rsid w:val="00B16186"/>
    <w:rsid w:val="00B161B5"/>
    <w:rsid w:val="00B1622F"/>
    <w:rsid w:val="00B1640B"/>
    <w:rsid w:val="00B164E8"/>
    <w:rsid w:val="00B1664B"/>
    <w:rsid w:val="00B168F4"/>
    <w:rsid w:val="00B16A2B"/>
    <w:rsid w:val="00B16B07"/>
    <w:rsid w:val="00B16BC0"/>
    <w:rsid w:val="00B16BC9"/>
    <w:rsid w:val="00B16C9C"/>
    <w:rsid w:val="00B16EC2"/>
    <w:rsid w:val="00B16FA7"/>
    <w:rsid w:val="00B172AA"/>
    <w:rsid w:val="00B1734B"/>
    <w:rsid w:val="00B173FE"/>
    <w:rsid w:val="00B17414"/>
    <w:rsid w:val="00B1747B"/>
    <w:rsid w:val="00B174B8"/>
    <w:rsid w:val="00B174F6"/>
    <w:rsid w:val="00B17547"/>
    <w:rsid w:val="00B17659"/>
    <w:rsid w:val="00B1778B"/>
    <w:rsid w:val="00B177C7"/>
    <w:rsid w:val="00B17943"/>
    <w:rsid w:val="00B17962"/>
    <w:rsid w:val="00B1796E"/>
    <w:rsid w:val="00B179E6"/>
    <w:rsid w:val="00B17A3B"/>
    <w:rsid w:val="00B17BD8"/>
    <w:rsid w:val="00B17C62"/>
    <w:rsid w:val="00B17C63"/>
    <w:rsid w:val="00B17D5F"/>
    <w:rsid w:val="00B17D90"/>
    <w:rsid w:val="00B17E48"/>
    <w:rsid w:val="00B17E96"/>
    <w:rsid w:val="00B201DF"/>
    <w:rsid w:val="00B20293"/>
    <w:rsid w:val="00B202DC"/>
    <w:rsid w:val="00B20384"/>
    <w:rsid w:val="00B204C3"/>
    <w:rsid w:val="00B20616"/>
    <w:rsid w:val="00B2067B"/>
    <w:rsid w:val="00B20755"/>
    <w:rsid w:val="00B207D4"/>
    <w:rsid w:val="00B20954"/>
    <w:rsid w:val="00B209CA"/>
    <w:rsid w:val="00B209CE"/>
    <w:rsid w:val="00B20AEA"/>
    <w:rsid w:val="00B20BC5"/>
    <w:rsid w:val="00B20BE6"/>
    <w:rsid w:val="00B20C00"/>
    <w:rsid w:val="00B20F43"/>
    <w:rsid w:val="00B210F9"/>
    <w:rsid w:val="00B21117"/>
    <w:rsid w:val="00B211E8"/>
    <w:rsid w:val="00B21284"/>
    <w:rsid w:val="00B2130C"/>
    <w:rsid w:val="00B2134E"/>
    <w:rsid w:val="00B213CB"/>
    <w:rsid w:val="00B2152B"/>
    <w:rsid w:val="00B2154D"/>
    <w:rsid w:val="00B2160A"/>
    <w:rsid w:val="00B2173A"/>
    <w:rsid w:val="00B21760"/>
    <w:rsid w:val="00B2176E"/>
    <w:rsid w:val="00B21792"/>
    <w:rsid w:val="00B21ABF"/>
    <w:rsid w:val="00B21AE2"/>
    <w:rsid w:val="00B21B6C"/>
    <w:rsid w:val="00B21C1D"/>
    <w:rsid w:val="00B21CF1"/>
    <w:rsid w:val="00B21D26"/>
    <w:rsid w:val="00B21DA7"/>
    <w:rsid w:val="00B220C5"/>
    <w:rsid w:val="00B220E5"/>
    <w:rsid w:val="00B2210B"/>
    <w:rsid w:val="00B22337"/>
    <w:rsid w:val="00B223C5"/>
    <w:rsid w:val="00B223C9"/>
    <w:rsid w:val="00B2253F"/>
    <w:rsid w:val="00B225F3"/>
    <w:rsid w:val="00B22656"/>
    <w:rsid w:val="00B226AF"/>
    <w:rsid w:val="00B2271C"/>
    <w:rsid w:val="00B22893"/>
    <w:rsid w:val="00B22BA9"/>
    <w:rsid w:val="00B22D03"/>
    <w:rsid w:val="00B22D8F"/>
    <w:rsid w:val="00B22D99"/>
    <w:rsid w:val="00B22DE0"/>
    <w:rsid w:val="00B22EEC"/>
    <w:rsid w:val="00B2345E"/>
    <w:rsid w:val="00B234CE"/>
    <w:rsid w:val="00B234E8"/>
    <w:rsid w:val="00B234F3"/>
    <w:rsid w:val="00B23602"/>
    <w:rsid w:val="00B23655"/>
    <w:rsid w:val="00B2365A"/>
    <w:rsid w:val="00B236A2"/>
    <w:rsid w:val="00B23823"/>
    <w:rsid w:val="00B2383A"/>
    <w:rsid w:val="00B238D3"/>
    <w:rsid w:val="00B238FF"/>
    <w:rsid w:val="00B2391B"/>
    <w:rsid w:val="00B2394E"/>
    <w:rsid w:val="00B23C73"/>
    <w:rsid w:val="00B23E51"/>
    <w:rsid w:val="00B23FDE"/>
    <w:rsid w:val="00B24060"/>
    <w:rsid w:val="00B24125"/>
    <w:rsid w:val="00B241B6"/>
    <w:rsid w:val="00B241FA"/>
    <w:rsid w:val="00B24236"/>
    <w:rsid w:val="00B242CA"/>
    <w:rsid w:val="00B2436B"/>
    <w:rsid w:val="00B2467A"/>
    <w:rsid w:val="00B2469B"/>
    <w:rsid w:val="00B24700"/>
    <w:rsid w:val="00B24722"/>
    <w:rsid w:val="00B248C0"/>
    <w:rsid w:val="00B24ABD"/>
    <w:rsid w:val="00B24B5D"/>
    <w:rsid w:val="00B24CC6"/>
    <w:rsid w:val="00B24DE8"/>
    <w:rsid w:val="00B24E7E"/>
    <w:rsid w:val="00B24EBD"/>
    <w:rsid w:val="00B24FB3"/>
    <w:rsid w:val="00B250C6"/>
    <w:rsid w:val="00B250DB"/>
    <w:rsid w:val="00B25126"/>
    <w:rsid w:val="00B25280"/>
    <w:rsid w:val="00B25692"/>
    <w:rsid w:val="00B25705"/>
    <w:rsid w:val="00B25720"/>
    <w:rsid w:val="00B257BC"/>
    <w:rsid w:val="00B257ED"/>
    <w:rsid w:val="00B258E3"/>
    <w:rsid w:val="00B25AAB"/>
    <w:rsid w:val="00B25AB5"/>
    <w:rsid w:val="00B25DBA"/>
    <w:rsid w:val="00B25DE1"/>
    <w:rsid w:val="00B25E11"/>
    <w:rsid w:val="00B25E1E"/>
    <w:rsid w:val="00B25EE8"/>
    <w:rsid w:val="00B25FF3"/>
    <w:rsid w:val="00B2607E"/>
    <w:rsid w:val="00B260AB"/>
    <w:rsid w:val="00B26166"/>
    <w:rsid w:val="00B26200"/>
    <w:rsid w:val="00B262DE"/>
    <w:rsid w:val="00B26346"/>
    <w:rsid w:val="00B263CF"/>
    <w:rsid w:val="00B264DA"/>
    <w:rsid w:val="00B266F3"/>
    <w:rsid w:val="00B26760"/>
    <w:rsid w:val="00B26766"/>
    <w:rsid w:val="00B269BD"/>
    <w:rsid w:val="00B26A16"/>
    <w:rsid w:val="00B26A37"/>
    <w:rsid w:val="00B26B66"/>
    <w:rsid w:val="00B26C5D"/>
    <w:rsid w:val="00B26CD5"/>
    <w:rsid w:val="00B26D23"/>
    <w:rsid w:val="00B26D5C"/>
    <w:rsid w:val="00B26D7A"/>
    <w:rsid w:val="00B26D8F"/>
    <w:rsid w:val="00B26E63"/>
    <w:rsid w:val="00B26F6B"/>
    <w:rsid w:val="00B27163"/>
    <w:rsid w:val="00B271CB"/>
    <w:rsid w:val="00B27445"/>
    <w:rsid w:val="00B2766A"/>
    <w:rsid w:val="00B27694"/>
    <w:rsid w:val="00B2769A"/>
    <w:rsid w:val="00B276E0"/>
    <w:rsid w:val="00B2782A"/>
    <w:rsid w:val="00B278C1"/>
    <w:rsid w:val="00B27939"/>
    <w:rsid w:val="00B27A37"/>
    <w:rsid w:val="00B27BAE"/>
    <w:rsid w:val="00B27EB8"/>
    <w:rsid w:val="00B27FBA"/>
    <w:rsid w:val="00B300D2"/>
    <w:rsid w:val="00B30159"/>
    <w:rsid w:val="00B3015F"/>
    <w:rsid w:val="00B301EF"/>
    <w:rsid w:val="00B30305"/>
    <w:rsid w:val="00B3036F"/>
    <w:rsid w:val="00B303AE"/>
    <w:rsid w:val="00B3054D"/>
    <w:rsid w:val="00B305E3"/>
    <w:rsid w:val="00B30730"/>
    <w:rsid w:val="00B30784"/>
    <w:rsid w:val="00B30899"/>
    <w:rsid w:val="00B30AA0"/>
    <w:rsid w:val="00B30B71"/>
    <w:rsid w:val="00B30B97"/>
    <w:rsid w:val="00B30D36"/>
    <w:rsid w:val="00B30DD4"/>
    <w:rsid w:val="00B30E30"/>
    <w:rsid w:val="00B30EFF"/>
    <w:rsid w:val="00B30FA1"/>
    <w:rsid w:val="00B30FB8"/>
    <w:rsid w:val="00B311CA"/>
    <w:rsid w:val="00B313D2"/>
    <w:rsid w:val="00B31454"/>
    <w:rsid w:val="00B31588"/>
    <w:rsid w:val="00B31634"/>
    <w:rsid w:val="00B3163D"/>
    <w:rsid w:val="00B316A5"/>
    <w:rsid w:val="00B316DF"/>
    <w:rsid w:val="00B31720"/>
    <w:rsid w:val="00B31836"/>
    <w:rsid w:val="00B318BA"/>
    <w:rsid w:val="00B318CD"/>
    <w:rsid w:val="00B31957"/>
    <w:rsid w:val="00B31B4E"/>
    <w:rsid w:val="00B31D82"/>
    <w:rsid w:val="00B31E8E"/>
    <w:rsid w:val="00B31EA6"/>
    <w:rsid w:val="00B31F8F"/>
    <w:rsid w:val="00B321E0"/>
    <w:rsid w:val="00B321F9"/>
    <w:rsid w:val="00B32219"/>
    <w:rsid w:val="00B32264"/>
    <w:rsid w:val="00B32280"/>
    <w:rsid w:val="00B32536"/>
    <w:rsid w:val="00B32599"/>
    <w:rsid w:val="00B32670"/>
    <w:rsid w:val="00B3280C"/>
    <w:rsid w:val="00B328E8"/>
    <w:rsid w:val="00B32981"/>
    <w:rsid w:val="00B32A67"/>
    <w:rsid w:val="00B32A8A"/>
    <w:rsid w:val="00B32AAE"/>
    <w:rsid w:val="00B32D17"/>
    <w:rsid w:val="00B32DB9"/>
    <w:rsid w:val="00B32E5F"/>
    <w:rsid w:val="00B33025"/>
    <w:rsid w:val="00B33039"/>
    <w:rsid w:val="00B3309F"/>
    <w:rsid w:val="00B330A2"/>
    <w:rsid w:val="00B33108"/>
    <w:rsid w:val="00B3327A"/>
    <w:rsid w:val="00B332F8"/>
    <w:rsid w:val="00B33360"/>
    <w:rsid w:val="00B33363"/>
    <w:rsid w:val="00B333B2"/>
    <w:rsid w:val="00B333C8"/>
    <w:rsid w:val="00B33433"/>
    <w:rsid w:val="00B33565"/>
    <w:rsid w:val="00B336BB"/>
    <w:rsid w:val="00B3386A"/>
    <w:rsid w:val="00B33884"/>
    <w:rsid w:val="00B33974"/>
    <w:rsid w:val="00B33985"/>
    <w:rsid w:val="00B339DD"/>
    <w:rsid w:val="00B33A8D"/>
    <w:rsid w:val="00B33AA4"/>
    <w:rsid w:val="00B33B8B"/>
    <w:rsid w:val="00B33BF5"/>
    <w:rsid w:val="00B33BF6"/>
    <w:rsid w:val="00B33DD0"/>
    <w:rsid w:val="00B33E55"/>
    <w:rsid w:val="00B33EBC"/>
    <w:rsid w:val="00B33F7B"/>
    <w:rsid w:val="00B34121"/>
    <w:rsid w:val="00B341AA"/>
    <w:rsid w:val="00B342D4"/>
    <w:rsid w:val="00B34309"/>
    <w:rsid w:val="00B34435"/>
    <w:rsid w:val="00B346EE"/>
    <w:rsid w:val="00B347F4"/>
    <w:rsid w:val="00B34810"/>
    <w:rsid w:val="00B349CB"/>
    <w:rsid w:val="00B34A84"/>
    <w:rsid w:val="00B34AD0"/>
    <w:rsid w:val="00B34C15"/>
    <w:rsid w:val="00B34E48"/>
    <w:rsid w:val="00B34E71"/>
    <w:rsid w:val="00B34F8B"/>
    <w:rsid w:val="00B3500E"/>
    <w:rsid w:val="00B3504D"/>
    <w:rsid w:val="00B35152"/>
    <w:rsid w:val="00B351A7"/>
    <w:rsid w:val="00B351BF"/>
    <w:rsid w:val="00B351F8"/>
    <w:rsid w:val="00B352E5"/>
    <w:rsid w:val="00B354CB"/>
    <w:rsid w:val="00B354FB"/>
    <w:rsid w:val="00B356A1"/>
    <w:rsid w:val="00B35818"/>
    <w:rsid w:val="00B359FE"/>
    <w:rsid w:val="00B35A0D"/>
    <w:rsid w:val="00B35A21"/>
    <w:rsid w:val="00B35AA1"/>
    <w:rsid w:val="00B35C71"/>
    <w:rsid w:val="00B35C91"/>
    <w:rsid w:val="00B35E37"/>
    <w:rsid w:val="00B35F1F"/>
    <w:rsid w:val="00B35F35"/>
    <w:rsid w:val="00B35FB7"/>
    <w:rsid w:val="00B3615C"/>
    <w:rsid w:val="00B36166"/>
    <w:rsid w:val="00B361AF"/>
    <w:rsid w:val="00B36220"/>
    <w:rsid w:val="00B362CA"/>
    <w:rsid w:val="00B362E2"/>
    <w:rsid w:val="00B36389"/>
    <w:rsid w:val="00B3647C"/>
    <w:rsid w:val="00B365FD"/>
    <w:rsid w:val="00B365FF"/>
    <w:rsid w:val="00B36633"/>
    <w:rsid w:val="00B36833"/>
    <w:rsid w:val="00B3685D"/>
    <w:rsid w:val="00B36965"/>
    <w:rsid w:val="00B36997"/>
    <w:rsid w:val="00B369A2"/>
    <w:rsid w:val="00B36AB4"/>
    <w:rsid w:val="00B36BE3"/>
    <w:rsid w:val="00B36D1D"/>
    <w:rsid w:val="00B36D4E"/>
    <w:rsid w:val="00B36E00"/>
    <w:rsid w:val="00B36F5C"/>
    <w:rsid w:val="00B37054"/>
    <w:rsid w:val="00B371B2"/>
    <w:rsid w:val="00B37227"/>
    <w:rsid w:val="00B372AA"/>
    <w:rsid w:val="00B372B1"/>
    <w:rsid w:val="00B37403"/>
    <w:rsid w:val="00B3742C"/>
    <w:rsid w:val="00B374B1"/>
    <w:rsid w:val="00B375DE"/>
    <w:rsid w:val="00B3761F"/>
    <w:rsid w:val="00B37695"/>
    <w:rsid w:val="00B376E9"/>
    <w:rsid w:val="00B37A8D"/>
    <w:rsid w:val="00B37A92"/>
    <w:rsid w:val="00B37BFE"/>
    <w:rsid w:val="00B37C98"/>
    <w:rsid w:val="00B37CBB"/>
    <w:rsid w:val="00B37CF1"/>
    <w:rsid w:val="00B37DD1"/>
    <w:rsid w:val="00B4000F"/>
    <w:rsid w:val="00B4010C"/>
    <w:rsid w:val="00B40241"/>
    <w:rsid w:val="00B4032A"/>
    <w:rsid w:val="00B40405"/>
    <w:rsid w:val="00B40475"/>
    <w:rsid w:val="00B40535"/>
    <w:rsid w:val="00B4066E"/>
    <w:rsid w:val="00B4068D"/>
    <w:rsid w:val="00B40914"/>
    <w:rsid w:val="00B4098F"/>
    <w:rsid w:val="00B409B6"/>
    <w:rsid w:val="00B40AE4"/>
    <w:rsid w:val="00B40D6F"/>
    <w:rsid w:val="00B40E01"/>
    <w:rsid w:val="00B40FCB"/>
    <w:rsid w:val="00B410FB"/>
    <w:rsid w:val="00B4110A"/>
    <w:rsid w:val="00B41154"/>
    <w:rsid w:val="00B41165"/>
    <w:rsid w:val="00B4118C"/>
    <w:rsid w:val="00B41280"/>
    <w:rsid w:val="00B412EF"/>
    <w:rsid w:val="00B41359"/>
    <w:rsid w:val="00B41371"/>
    <w:rsid w:val="00B41449"/>
    <w:rsid w:val="00B415ED"/>
    <w:rsid w:val="00B4169D"/>
    <w:rsid w:val="00B416A6"/>
    <w:rsid w:val="00B416F4"/>
    <w:rsid w:val="00B417E7"/>
    <w:rsid w:val="00B417EC"/>
    <w:rsid w:val="00B418FD"/>
    <w:rsid w:val="00B41A48"/>
    <w:rsid w:val="00B41C47"/>
    <w:rsid w:val="00B41E22"/>
    <w:rsid w:val="00B41F3F"/>
    <w:rsid w:val="00B42093"/>
    <w:rsid w:val="00B421E6"/>
    <w:rsid w:val="00B423A7"/>
    <w:rsid w:val="00B423BB"/>
    <w:rsid w:val="00B423F4"/>
    <w:rsid w:val="00B423FE"/>
    <w:rsid w:val="00B4240F"/>
    <w:rsid w:val="00B425A6"/>
    <w:rsid w:val="00B42836"/>
    <w:rsid w:val="00B42889"/>
    <w:rsid w:val="00B42967"/>
    <w:rsid w:val="00B4296C"/>
    <w:rsid w:val="00B42C91"/>
    <w:rsid w:val="00B42DBB"/>
    <w:rsid w:val="00B42E62"/>
    <w:rsid w:val="00B43049"/>
    <w:rsid w:val="00B430AB"/>
    <w:rsid w:val="00B43157"/>
    <w:rsid w:val="00B431B4"/>
    <w:rsid w:val="00B431FF"/>
    <w:rsid w:val="00B4327B"/>
    <w:rsid w:val="00B432BE"/>
    <w:rsid w:val="00B432C8"/>
    <w:rsid w:val="00B432FA"/>
    <w:rsid w:val="00B433B2"/>
    <w:rsid w:val="00B43456"/>
    <w:rsid w:val="00B4361A"/>
    <w:rsid w:val="00B436B3"/>
    <w:rsid w:val="00B436E5"/>
    <w:rsid w:val="00B43790"/>
    <w:rsid w:val="00B4384B"/>
    <w:rsid w:val="00B43AC5"/>
    <w:rsid w:val="00B43B59"/>
    <w:rsid w:val="00B43B60"/>
    <w:rsid w:val="00B43CEE"/>
    <w:rsid w:val="00B43CF7"/>
    <w:rsid w:val="00B43CFC"/>
    <w:rsid w:val="00B43D00"/>
    <w:rsid w:val="00B43D8A"/>
    <w:rsid w:val="00B43E06"/>
    <w:rsid w:val="00B43E45"/>
    <w:rsid w:val="00B43E9B"/>
    <w:rsid w:val="00B4401B"/>
    <w:rsid w:val="00B44113"/>
    <w:rsid w:val="00B4413A"/>
    <w:rsid w:val="00B44551"/>
    <w:rsid w:val="00B445D7"/>
    <w:rsid w:val="00B447A9"/>
    <w:rsid w:val="00B447B2"/>
    <w:rsid w:val="00B44B2D"/>
    <w:rsid w:val="00B44BD8"/>
    <w:rsid w:val="00B44C2B"/>
    <w:rsid w:val="00B44F79"/>
    <w:rsid w:val="00B4503B"/>
    <w:rsid w:val="00B450A7"/>
    <w:rsid w:val="00B45103"/>
    <w:rsid w:val="00B45159"/>
    <w:rsid w:val="00B451C1"/>
    <w:rsid w:val="00B451F7"/>
    <w:rsid w:val="00B452A1"/>
    <w:rsid w:val="00B452B6"/>
    <w:rsid w:val="00B45421"/>
    <w:rsid w:val="00B45541"/>
    <w:rsid w:val="00B45660"/>
    <w:rsid w:val="00B456D0"/>
    <w:rsid w:val="00B457A8"/>
    <w:rsid w:val="00B45CC3"/>
    <w:rsid w:val="00B45E4D"/>
    <w:rsid w:val="00B45F2B"/>
    <w:rsid w:val="00B4605B"/>
    <w:rsid w:val="00B460B5"/>
    <w:rsid w:val="00B463AA"/>
    <w:rsid w:val="00B463EF"/>
    <w:rsid w:val="00B4643C"/>
    <w:rsid w:val="00B46465"/>
    <w:rsid w:val="00B46488"/>
    <w:rsid w:val="00B46502"/>
    <w:rsid w:val="00B46572"/>
    <w:rsid w:val="00B465E8"/>
    <w:rsid w:val="00B466B2"/>
    <w:rsid w:val="00B46770"/>
    <w:rsid w:val="00B46919"/>
    <w:rsid w:val="00B4691E"/>
    <w:rsid w:val="00B46A1E"/>
    <w:rsid w:val="00B46AC6"/>
    <w:rsid w:val="00B46B13"/>
    <w:rsid w:val="00B46B36"/>
    <w:rsid w:val="00B46B94"/>
    <w:rsid w:val="00B46BD3"/>
    <w:rsid w:val="00B46C2B"/>
    <w:rsid w:val="00B46C7D"/>
    <w:rsid w:val="00B46D18"/>
    <w:rsid w:val="00B46D3E"/>
    <w:rsid w:val="00B46F25"/>
    <w:rsid w:val="00B46F2F"/>
    <w:rsid w:val="00B46FBC"/>
    <w:rsid w:val="00B470FA"/>
    <w:rsid w:val="00B47253"/>
    <w:rsid w:val="00B4729B"/>
    <w:rsid w:val="00B47444"/>
    <w:rsid w:val="00B474C4"/>
    <w:rsid w:val="00B47535"/>
    <w:rsid w:val="00B4753F"/>
    <w:rsid w:val="00B475D8"/>
    <w:rsid w:val="00B47605"/>
    <w:rsid w:val="00B4797E"/>
    <w:rsid w:val="00B479E6"/>
    <w:rsid w:val="00B47C26"/>
    <w:rsid w:val="00B47C5F"/>
    <w:rsid w:val="00B47E76"/>
    <w:rsid w:val="00B501F0"/>
    <w:rsid w:val="00B50302"/>
    <w:rsid w:val="00B503CD"/>
    <w:rsid w:val="00B50457"/>
    <w:rsid w:val="00B50539"/>
    <w:rsid w:val="00B5055C"/>
    <w:rsid w:val="00B50592"/>
    <w:rsid w:val="00B50697"/>
    <w:rsid w:val="00B50776"/>
    <w:rsid w:val="00B507A7"/>
    <w:rsid w:val="00B50835"/>
    <w:rsid w:val="00B508CF"/>
    <w:rsid w:val="00B50982"/>
    <w:rsid w:val="00B5098B"/>
    <w:rsid w:val="00B50AB5"/>
    <w:rsid w:val="00B50EF3"/>
    <w:rsid w:val="00B50F1E"/>
    <w:rsid w:val="00B50FCE"/>
    <w:rsid w:val="00B51066"/>
    <w:rsid w:val="00B5107E"/>
    <w:rsid w:val="00B51184"/>
    <w:rsid w:val="00B5134D"/>
    <w:rsid w:val="00B514BB"/>
    <w:rsid w:val="00B5154F"/>
    <w:rsid w:val="00B515F6"/>
    <w:rsid w:val="00B51708"/>
    <w:rsid w:val="00B51786"/>
    <w:rsid w:val="00B51816"/>
    <w:rsid w:val="00B51878"/>
    <w:rsid w:val="00B518BE"/>
    <w:rsid w:val="00B51C16"/>
    <w:rsid w:val="00B51C69"/>
    <w:rsid w:val="00B51CC3"/>
    <w:rsid w:val="00B51F03"/>
    <w:rsid w:val="00B520BA"/>
    <w:rsid w:val="00B521AA"/>
    <w:rsid w:val="00B52215"/>
    <w:rsid w:val="00B522B6"/>
    <w:rsid w:val="00B5233F"/>
    <w:rsid w:val="00B52372"/>
    <w:rsid w:val="00B523B8"/>
    <w:rsid w:val="00B52492"/>
    <w:rsid w:val="00B524DE"/>
    <w:rsid w:val="00B52786"/>
    <w:rsid w:val="00B52820"/>
    <w:rsid w:val="00B528C1"/>
    <w:rsid w:val="00B52A1F"/>
    <w:rsid w:val="00B52ACB"/>
    <w:rsid w:val="00B52D00"/>
    <w:rsid w:val="00B52E05"/>
    <w:rsid w:val="00B52E2A"/>
    <w:rsid w:val="00B52EAF"/>
    <w:rsid w:val="00B52F60"/>
    <w:rsid w:val="00B52F67"/>
    <w:rsid w:val="00B52FA5"/>
    <w:rsid w:val="00B5305B"/>
    <w:rsid w:val="00B53095"/>
    <w:rsid w:val="00B5359D"/>
    <w:rsid w:val="00B537C8"/>
    <w:rsid w:val="00B5382E"/>
    <w:rsid w:val="00B538A5"/>
    <w:rsid w:val="00B538DF"/>
    <w:rsid w:val="00B53B9B"/>
    <w:rsid w:val="00B53C0D"/>
    <w:rsid w:val="00B53C51"/>
    <w:rsid w:val="00B53D98"/>
    <w:rsid w:val="00B53F01"/>
    <w:rsid w:val="00B540F9"/>
    <w:rsid w:val="00B541AC"/>
    <w:rsid w:val="00B543CA"/>
    <w:rsid w:val="00B544C5"/>
    <w:rsid w:val="00B545C1"/>
    <w:rsid w:val="00B547E7"/>
    <w:rsid w:val="00B54814"/>
    <w:rsid w:val="00B54869"/>
    <w:rsid w:val="00B54996"/>
    <w:rsid w:val="00B54AFB"/>
    <w:rsid w:val="00B54C83"/>
    <w:rsid w:val="00B54CBA"/>
    <w:rsid w:val="00B54DB2"/>
    <w:rsid w:val="00B54E05"/>
    <w:rsid w:val="00B54E67"/>
    <w:rsid w:val="00B54EE1"/>
    <w:rsid w:val="00B55107"/>
    <w:rsid w:val="00B5524C"/>
    <w:rsid w:val="00B55317"/>
    <w:rsid w:val="00B55463"/>
    <w:rsid w:val="00B554F4"/>
    <w:rsid w:val="00B55511"/>
    <w:rsid w:val="00B555AE"/>
    <w:rsid w:val="00B55733"/>
    <w:rsid w:val="00B55975"/>
    <w:rsid w:val="00B55A7E"/>
    <w:rsid w:val="00B55BAA"/>
    <w:rsid w:val="00B55C07"/>
    <w:rsid w:val="00B55D32"/>
    <w:rsid w:val="00B55ED7"/>
    <w:rsid w:val="00B55F72"/>
    <w:rsid w:val="00B55FA8"/>
    <w:rsid w:val="00B56006"/>
    <w:rsid w:val="00B56119"/>
    <w:rsid w:val="00B56277"/>
    <w:rsid w:val="00B562EF"/>
    <w:rsid w:val="00B56482"/>
    <w:rsid w:val="00B564C6"/>
    <w:rsid w:val="00B564D3"/>
    <w:rsid w:val="00B5654C"/>
    <w:rsid w:val="00B5660C"/>
    <w:rsid w:val="00B5664A"/>
    <w:rsid w:val="00B5667D"/>
    <w:rsid w:val="00B56721"/>
    <w:rsid w:val="00B5684E"/>
    <w:rsid w:val="00B568A4"/>
    <w:rsid w:val="00B568C7"/>
    <w:rsid w:val="00B568C9"/>
    <w:rsid w:val="00B56B2A"/>
    <w:rsid w:val="00B56B2D"/>
    <w:rsid w:val="00B56C91"/>
    <w:rsid w:val="00B56DD7"/>
    <w:rsid w:val="00B56E16"/>
    <w:rsid w:val="00B56E50"/>
    <w:rsid w:val="00B56E61"/>
    <w:rsid w:val="00B56EF1"/>
    <w:rsid w:val="00B56FBF"/>
    <w:rsid w:val="00B5700A"/>
    <w:rsid w:val="00B5702A"/>
    <w:rsid w:val="00B57052"/>
    <w:rsid w:val="00B5728F"/>
    <w:rsid w:val="00B5729D"/>
    <w:rsid w:val="00B57383"/>
    <w:rsid w:val="00B573FE"/>
    <w:rsid w:val="00B57622"/>
    <w:rsid w:val="00B57641"/>
    <w:rsid w:val="00B577D9"/>
    <w:rsid w:val="00B579B0"/>
    <w:rsid w:val="00B57A8D"/>
    <w:rsid w:val="00B57D29"/>
    <w:rsid w:val="00B57DF8"/>
    <w:rsid w:val="00B57E19"/>
    <w:rsid w:val="00B57E8A"/>
    <w:rsid w:val="00B60092"/>
    <w:rsid w:val="00B600C8"/>
    <w:rsid w:val="00B60186"/>
    <w:rsid w:val="00B6025B"/>
    <w:rsid w:val="00B60361"/>
    <w:rsid w:val="00B603F0"/>
    <w:rsid w:val="00B60455"/>
    <w:rsid w:val="00B6058A"/>
    <w:rsid w:val="00B605AC"/>
    <w:rsid w:val="00B60657"/>
    <w:rsid w:val="00B6076B"/>
    <w:rsid w:val="00B60942"/>
    <w:rsid w:val="00B60AF3"/>
    <w:rsid w:val="00B60B4D"/>
    <w:rsid w:val="00B60C7E"/>
    <w:rsid w:val="00B60CBA"/>
    <w:rsid w:val="00B60CFD"/>
    <w:rsid w:val="00B60D19"/>
    <w:rsid w:val="00B60E21"/>
    <w:rsid w:val="00B60E41"/>
    <w:rsid w:val="00B60E67"/>
    <w:rsid w:val="00B60FD3"/>
    <w:rsid w:val="00B60FEC"/>
    <w:rsid w:val="00B6112E"/>
    <w:rsid w:val="00B612DD"/>
    <w:rsid w:val="00B61383"/>
    <w:rsid w:val="00B61449"/>
    <w:rsid w:val="00B614FF"/>
    <w:rsid w:val="00B615EC"/>
    <w:rsid w:val="00B61613"/>
    <w:rsid w:val="00B61709"/>
    <w:rsid w:val="00B617AC"/>
    <w:rsid w:val="00B61830"/>
    <w:rsid w:val="00B61862"/>
    <w:rsid w:val="00B619C5"/>
    <w:rsid w:val="00B61AE1"/>
    <w:rsid w:val="00B61C73"/>
    <w:rsid w:val="00B61C9D"/>
    <w:rsid w:val="00B61D00"/>
    <w:rsid w:val="00B61EB6"/>
    <w:rsid w:val="00B61F42"/>
    <w:rsid w:val="00B61FE9"/>
    <w:rsid w:val="00B6206D"/>
    <w:rsid w:val="00B6210F"/>
    <w:rsid w:val="00B62325"/>
    <w:rsid w:val="00B6255E"/>
    <w:rsid w:val="00B62653"/>
    <w:rsid w:val="00B626E1"/>
    <w:rsid w:val="00B62B14"/>
    <w:rsid w:val="00B62B81"/>
    <w:rsid w:val="00B62D0A"/>
    <w:rsid w:val="00B62D14"/>
    <w:rsid w:val="00B62D69"/>
    <w:rsid w:val="00B62DF4"/>
    <w:rsid w:val="00B62E0A"/>
    <w:rsid w:val="00B62E80"/>
    <w:rsid w:val="00B62E86"/>
    <w:rsid w:val="00B62EEF"/>
    <w:rsid w:val="00B62F12"/>
    <w:rsid w:val="00B6302B"/>
    <w:rsid w:val="00B6308A"/>
    <w:rsid w:val="00B630CA"/>
    <w:rsid w:val="00B630D8"/>
    <w:rsid w:val="00B630E9"/>
    <w:rsid w:val="00B63123"/>
    <w:rsid w:val="00B63127"/>
    <w:rsid w:val="00B63162"/>
    <w:rsid w:val="00B63201"/>
    <w:rsid w:val="00B63237"/>
    <w:rsid w:val="00B63252"/>
    <w:rsid w:val="00B6334E"/>
    <w:rsid w:val="00B6335C"/>
    <w:rsid w:val="00B6335F"/>
    <w:rsid w:val="00B63418"/>
    <w:rsid w:val="00B63462"/>
    <w:rsid w:val="00B634AB"/>
    <w:rsid w:val="00B6352E"/>
    <w:rsid w:val="00B63566"/>
    <w:rsid w:val="00B63694"/>
    <w:rsid w:val="00B63732"/>
    <w:rsid w:val="00B637CB"/>
    <w:rsid w:val="00B63939"/>
    <w:rsid w:val="00B639A3"/>
    <w:rsid w:val="00B63B4D"/>
    <w:rsid w:val="00B63C3A"/>
    <w:rsid w:val="00B63D45"/>
    <w:rsid w:val="00B63E30"/>
    <w:rsid w:val="00B63EC3"/>
    <w:rsid w:val="00B64037"/>
    <w:rsid w:val="00B64056"/>
    <w:rsid w:val="00B64058"/>
    <w:rsid w:val="00B64097"/>
    <w:rsid w:val="00B640E5"/>
    <w:rsid w:val="00B640F5"/>
    <w:rsid w:val="00B64182"/>
    <w:rsid w:val="00B641AC"/>
    <w:rsid w:val="00B6426A"/>
    <w:rsid w:val="00B642B2"/>
    <w:rsid w:val="00B642E3"/>
    <w:rsid w:val="00B643B8"/>
    <w:rsid w:val="00B64418"/>
    <w:rsid w:val="00B6446D"/>
    <w:rsid w:val="00B6454B"/>
    <w:rsid w:val="00B6457B"/>
    <w:rsid w:val="00B645E4"/>
    <w:rsid w:val="00B64681"/>
    <w:rsid w:val="00B64694"/>
    <w:rsid w:val="00B64730"/>
    <w:rsid w:val="00B64758"/>
    <w:rsid w:val="00B6485A"/>
    <w:rsid w:val="00B6491E"/>
    <w:rsid w:val="00B64985"/>
    <w:rsid w:val="00B649DE"/>
    <w:rsid w:val="00B64B3C"/>
    <w:rsid w:val="00B64BB7"/>
    <w:rsid w:val="00B64BCF"/>
    <w:rsid w:val="00B64C73"/>
    <w:rsid w:val="00B64DF6"/>
    <w:rsid w:val="00B64E90"/>
    <w:rsid w:val="00B64EF3"/>
    <w:rsid w:val="00B64F97"/>
    <w:rsid w:val="00B64FC8"/>
    <w:rsid w:val="00B6514C"/>
    <w:rsid w:val="00B6529E"/>
    <w:rsid w:val="00B65368"/>
    <w:rsid w:val="00B65389"/>
    <w:rsid w:val="00B65568"/>
    <w:rsid w:val="00B655EA"/>
    <w:rsid w:val="00B656CC"/>
    <w:rsid w:val="00B65842"/>
    <w:rsid w:val="00B65957"/>
    <w:rsid w:val="00B65A8D"/>
    <w:rsid w:val="00B65D18"/>
    <w:rsid w:val="00B65D27"/>
    <w:rsid w:val="00B65EDC"/>
    <w:rsid w:val="00B65F13"/>
    <w:rsid w:val="00B6613B"/>
    <w:rsid w:val="00B661B5"/>
    <w:rsid w:val="00B663F9"/>
    <w:rsid w:val="00B664CB"/>
    <w:rsid w:val="00B664F2"/>
    <w:rsid w:val="00B6657C"/>
    <w:rsid w:val="00B66708"/>
    <w:rsid w:val="00B66796"/>
    <w:rsid w:val="00B668F6"/>
    <w:rsid w:val="00B66929"/>
    <w:rsid w:val="00B66944"/>
    <w:rsid w:val="00B66955"/>
    <w:rsid w:val="00B66981"/>
    <w:rsid w:val="00B66AC9"/>
    <w:rsid w:val="00B66D50"/>
    <w:rsid w:val="00B66DB0"/>
    <w:rsid w:val="00B66FA7"/>
    <w:rsid w:val="00B66FD5"/>
    <w:rsid w:val="00B6705D"/>
    <w:rsid w:val="00B671A9"/>
    <w:rsid w:val="00B671CC"/>
    <w:rsid w:val="00B6721B"/>
    <w:rsid w:val="00B672F9"/>
    <w:rsid w:val="00B67316"/>
    <w:rsid w:val="00B67343"/>
    <w:rsid w:val="00B67654"/>
    <w:rsid w:val="00B67833"/>
    <w:rsid w:val="00B67929"/>
    <w:rsid w:val="00B6799C"/>
    <w:rsid w:val="00B67B69"/>
    <w:rsid w:val="00B67DB0"/>
    <w:rsid w:val="00B67F0E"/>
    <w:rsid w:val="00B67FA9"/>
    <w:rsid w:val="00B7020A"/>
    <w:rsid w:val="00B70266"/>
    <w:rsid w:val="00B70583"/>
    <w:rsid w:val="00B705FE"/>
    <w:rsid w:val="00B7065E"/>
    <w:rsid w:val="00B707D8"/>
    <w:rsid w:val="00B7091F"/>
    <w:rsid w:val="00B7094B"/>
    <w:rsid w:val="00B70A2E"/>
    <w:rsid w:val="00B70A60"/>
    <w:rsid w:val="00B70AC3"/>
    <w:rsid w:val="00B70AD5"/>
    <w:rsid w:val="00B70B30"/>
    <w:rsid w:val="00B70B9A"/>
    <w:rsid w:val="00B70D29"/>
    <w:rsid w:val="00B70D37"/>
    <w:rsid w:val="00B70EF2"/>
    <w:rsid w:val="00B70F4C"/>
    <w:rsid w:val="00B70F83"/>
    <w:rsid w:val="00B71166"/>
    <w:rsid w:val="00B713C1"/>
    <w:rsid w:val="00B715AC"/>
    <w:rsid w:val="00B71774"/>
    <w:rsid w:val="00B7178D"/>
    <w:rsid w:val="00B71856"/>
    <w:rsid w:val="00B71951"/>
    <w:rsid w:val="00B71A02"/>
    <w:rsid w:val="00B71CA1"/>
    <w:rsid w:val="00B71CD0"/>
    <w:rsid w:val="00B71E8F"/>
    <w:rsid w:val="00B71FF9"/>
    <w:rsid w:val="00B7211F"/>
    <w:rsid w:val="00B7221D"/>
    <w:rsid w:val="00B7223B"/>
    <w:rsid w:val="00B722D1"/>
    <w:rsid w:val="00B72356"/>
    <w:rsid w:val="00B72452"/>
    <w:rsid w:val="00B72459"/>
    <w:rsid w:val="00B72466"/>
    <w:rsid w:val="00B72549"/>
    <w:rsid w:val="00B7258A"/>
    <w:rsid w:val="00B72624"/>
    <w:rsid w:val="00B7279D"/>
    <w:rsid w:val="00B727F8"/>
    <w:rsid w:val="00B72957"/>
    <w:rsid w:val="00B729A8"/>
    <w:rsid w:val="00B729EC"/>
    <w:rsid w:val="00B72B26"/>
    <w:rsid w:val="00B72C47"/>
    <w:rsid w:val="00B72C78"/>
    <w:rsid w:val="00B72D1C"/>
    <w:rsid w:val="00B72EAA"/>
    <w:rsid w:val="00B7305B"/>
    <w:rsid w:val="00B7305F"/>
    <w:rsid w:val="00B7311E"/>
    <w:rsid w:val="00B731ED"/>
    <w:rsid w:val="00B73254"/>
    <w:rsid w:val="00B7327B"/>
    <w:rsid w:val="00B73497"/>
    <w:rsid w:val="00B73576"/>
    <w:rsid w:val="00B73600"/>
    <w:rsid w:val="00B736F7"/>
    <w:rsid w:val="00B7370B"/>
    <w:rsid w:val="00B7375E"/>
    <w:rsid w:val="00B73843"/>
    <w:rsid w:val="00B739DA"/>
    <w:rsid w:val="00B73AA5"/>
    <w:rsid w:val="00B73D57"/>
    <w:rsid w:val="00B73D7A"/>
    <w:rsid w:val="00B73DF4"/>
    <w:rsid w:val="00B73F05"/>
    <w:rsid w:val="00B73FBA"/>
    <w:rsid w:val="00B740B4"/>
    <w:rsid w:val="00B74239"/>
    <w:rsid w:val="00B74258"/>
    <w:rsid w:val="00B7449B"/>
    <w:rsid w:val="00B7463D"/>
    <w:rsid w:val="00B74680"/>
    <w:rsid w:val="00B74709"/>
    <w:rsid w:val="00B74713"/>
    <w:rsid w:val="00B74977"/>
    <w:rsid w:val="00B74BE1"/>
    <w:rsid w:val="00B74CDD"/>
    <w:rsid w:val="00B74DD2"/>
    <w:rsid w:val="00B74E84"/>
    <w:rsid w:val="00B74F6A"/>
    <w:rsid w:val="00B74FC1"/>
    <w:rsid w:val="00B750F3"/>
    <w:rsid w:val="00B7510A"/>
    <w:rsid w:val="00B75159"/>
    <w:rsid w:val="00B751C7"/>
    <w:rsid w:val="00B7523C"/>
    <w:rsid w:val="00B7524C"/>
    <w:rsid w:val="00B75269"/>
    <w:rsid w:val="00B753DE"/>
    <w:rsid w:val="00B75427"/>
    <w:rsid w:val="00B75454"/>
    <w:rsid w:val="00B755CC"/>
    <w:rsid w:val="00B755CE"/>
    <w:rsid w:val="00B75699"/>
    <w:rsid w:val="00B757FF"/>
    <w:rsid w:val="00B75907"/>
    <w:rsid w:val="00B75913"/>
    <w:rsid w:val="00B75BF2"/>
    <w:rsid w:val="00B75E60"/>
    <w:rsid w:val="00B75E63"/>
    <w:rsid w:val="00B76051"/>
    <w:rsid w:val="00B760CA"/>
    <w:rsid w:val="00B760CB"/>
    <w:rsid w:val="00B761C9"/>
    <w:rsid w:val="00B763B4"/>
    <w:rsid w:val="00B76568"/>
    <w:rsid w:val="00B765F9"/>
    <w:rsid w:val="00B76866"/>
    <w:rsid w:val="00B76886"/>
    <w:rsid w:val="00B76A5E"/>
    <w:rsid w:val="00B76A9E"/>
    <w:rsid w:val="00B76B18"/>
    <w:rsid w:val="00B76BBC"/>
    <w:rsid w:val="00B76C2A"/>
    <w:rsid w:val="00B76CAD"/>
    <w:rsid w:val="00B76D08"/>
    <w:rsid w:val="00B76D3C"/>
    <w:rsid w:val="00B76E1A"/>
    <w:rsid w:val="00B76FFB"/>
    <w:rsid w:val="00B77195"/>
    <w:rsid w:val="00B771BC"/>
    <w:rsid w:val="00B7723A"/>
    <w:rsid w:val="00B773F9"/>
    <w:rsid w:val="00B77547"/>
    <w:rsid w:val="00B77577"/>
    <w:rsid w:val="00B7763F"/>
    <w:rsid w:val="00B77655"/>
    <w:rsid w:val="00B77683"/>
    <w:rsid w:val="00B7782C"/>
    <w:rsid w:val="00B7782D"/>
    <w:rsid w:val="00B7784F"/>
    <w:rsid w:val="00B77918"/>
    <w:rsid w:val="00B77920"/>
    <w:rsid w:val="00B77A2F"/>
    <w:rsid w:val="00B77A44"/>
    <w:rsid w:val="00B77B4C"/>
    <w:rsid w:val="00B77CAA"/>
    <w:rsid w:val="00B77CF6"/>
    <w:rsid w:val="00B77D45"/>
    <w:rsid w:val="00B77D75"/>
    <w:rsid w:val="00B77D99"/>
    <w:rsid w:val="00B77E18"/>
    <w:rsid w:val="00B77EA1"/>
    <w:rsid w:val="00B80097"/>
    <w:rsid w:val="00B800B1"/>
    <w:rsid w:val="00B80171"/>
    <w:rsid w:val="00B801A1"/>
    <w:rsid w:val="00B802FB"/>
    <w:rsid w:val="00B804B2"/>
    <w:rsid w:val="00B80645"/>
    <w:rsid w:val="00B8073C"/>
    <w:rsid w:val="00B807BA"/>
    <w:rsid w:val="00B80877"/>
    <w:rsid w:val="00B808FC"/>
    <w:rsid w:val="00B80938"/>
    <w:rsid w:val="00B80C15"/>
    <w:rsid w:val="00B80C8F"/>
    <w:rsid w:val="00B80CBE"/>
    <w:rsid w:val="00B80E9F"/>
    <w:rsid w:val="00B80F8D"/>
    <w:rsid w:val="00B81105"/>
    <w:rsid w:val="00B8117C"/>
    <w:rsid w:val="00B8118D"/>
    <w:rsid w:val="00B8132A"/>
    <w:rsid w:val="00B8134B"/>
    <w:rsid w:val="00B8147F"/>
    <w:rsid w:val="00B814DB"/>
    <w:rsid w:val="00B8162D"/>
    <w:rsid w:val="00B817F5"/>
    <w:rsid w:val="00B818B9"/>
    <w:rsid w:val="00B81B03"/>
    <w:rsid w:val="00B81B6E"/>
    <w:rsid w:val="00B81C5F"/>
    <w:rsid w:val="00B81DD6"/>
    <w:rsid w:val="00B81DFF"/>
    <w:rsid w:val="00B81E3E"/>
    <w:rsid w:val="00B820F8"/>
    <w:rsid w:val="00B822D7"/>
    <w:rsid w:val="00B82330"/>
    <w:rsid w:val="00B82396"/>
    <w:rsid w:val="00B8247B"/>
    <w:rsid w:val="00B824C5"/>
    <w:rsid w:val="00B824D6"/>
    <w:rsid w:val="00B82684"/>
    <w:rsid w:val="00B8270E"/>
    <w:rsid w:val="00B82747"/>
    <w:rsid w:val="00B8284A"/>
    <w:rsid w:val="00B828DC"/>
    <w:rsid w:val="00B82B09"/>
    <w:rsid w:val="00B82B12"/>
    <w:rsid w:val="00B82BCB"/>
    <w:rsid w:val="00B82C01"/>
    <w:rsid w:val="00B82CA9"/>
    <w:rsid w:val="00B82D34"/>
    <w:rsid w:val="00B82DE6"/>
    <w:rsid w:val="00B82E5B"/>
    <w:rsid w:val="00B82E7A"/>
    <w:rsid w:val="00B82F2C"/>
    <w:rsid w:val="00B82F62"/>
    <w:rsid w:val="00B832B9"/>
    <w:rsid w:val="00B83418"/>
    <w:rsid w:val="00B83479"/>
    <w:rsid w:val="00B834FD"/>
    <w:rsid w:val="00B835DD"/>
    <w:rsid w:val="00B835E4"/>
    <w:rsid w:val="00B83622"/>
    <w:rsid w:val="00B836DC"/>
    <w:rsid w:val="00B839C0"/>
    <w:rsid w:val="00B839E4"/>
    <w:rsid w:val="00B83A91"/>
    <w:rsid w:val="00B83B4A"/>
    <w:rsid w:val="00B83BB2"/>
    <w:rsid w:val="00B83C4F"/>
    <w:rsid w:val="00B83CC5"/>
    <w:rsid w:val="00B83D8A"/>
    <w:rsid w:val="00B83DAC"/>
    <w:rsid w:val="00B83E14"/>
    <w:rsid w:val="00B83EDA"/>
    <w:rsid w:val="00B83F88"/>
    <w:rsid w:val="00B84323"/>
    <w:rsid w:val="00B8433D"/>
    <w:rsid w:val="00B843B2"/>
    <w:rsid w:val="00B844A2"/>
    <w:rsid w:val="00B84525"/>
    <w:rsid w:val="00B84571"/>
    <w:rsid w:val="00B84631"/>
    <w:rsid w:val="00B8466C"/>
    <w:rsid w:val="00B848D3"/>
    <w:rsid w:val="00B8491E"/>
    <w:rsid w:val="00B849ED"/>
    <w:rsid w:val="00B84A1C"/>
    <w:rsid w:val="00B84AC4"/>
    <w:rsid w:val="00B84B81"/>
    <w:rsid w:val="00B84C1A"/>
    <w:rsid w:val="00B84C8C"/>
    <w:rsid w:val="00B84D80"/>
    <w:rsid w:val="00B84DDA"/>
    <w:rsid w:val="00B84E91"/>
    <w:rsid w:val="00B84EB2"/>
    <w:rsid w:val="00B85247"/>
    <w:rsid w:val="00B85553"/>
    <w:rsid w:val="00B85575"/>
    <w:rsid w:val="00B857DD"/>
    <w:rsid w:val="00B857E5"/>
    <w:rsid w:val="00B857F9"/>
    <w:rsid w:val="00B85873"/>
    <w:rsid w:val="00B858FE"/>
    <w:rsid w:val="00B8599E"/>
    <w:rsid w:val="00B859E1"/>
    <w:rsid w:val="00B85A24"/>
    <w:rsid w:val="00B85AE5"/>
    <w:rsid w:val="00B85B6D"/>
    <w:rsid w:val="00B85BF8"/>
    <w:rsid w:val="00B85CD0"/>
    <w:rsid w:val="00B861B3"/>
    <w:rsid w:val="00B8623B"/>
    <w:rsid w:val="00B8629E"/>
    <w:rsid w:val="00B8634F"/>
    <w:rsid w:val="00B8656F"/>
    <w:rsid w:val="00B866E2"/>
    <w:rsid w:val="00B866F0"/>
    <w:rsid w:val="00B868F1"/>
    <w:rsid w:val="00B86921"/>
    <w:rsid w:val="00B86A29"/>
    <w:rsid w:val="00B86BF8"/>
    <w:rsid w:val="00B86C78"/>
    <w:rsid w:val="00B86CAD"/>
    <w:rsid w:val="00B86D6A"/>
    <w:rsid w:val="00B8704D"/>
    <w:rsid w:val="00B87317"/>
    <w:rsid w:val="00B873D8"/>
    <w:rsid w:val="00B87564"/>
    <w:rsid w:val="00B875B2"/>
    <w:rsid w:val="00B875F5"/>
    <w:rsid w:val="00B877A5"/>
    <w:rsid w:val="00B87880"/>
    <w:rsid w:val="00B878EF"/>
    <w:rsid w:val="00B87A3F"/>
    <w:rsid w:val="00B87AA9"/>
    <w:rsid w:val="00B87AC7"/>
    <w:rsid w:val="00B87AE2"/>
    <w:rsid w:val="00B87AEE"/>
    <w:rsid w:val="00B87B27"/>
    <w:rsid w:val="00B87D2A"/>
    <w:rsid w:val="00B87D83"/>
    <w:rsid w:val="00B87DE2"/>
    <w:rsid w:val="00B87E87"/>
    <w:rsid w:val="00B87FB2"/>
    <w:rsid w:val="00B900BD"/>
    <w:rsid w:val="00B9013A"/>
    <w:rsid w:val="00B902FB"/>
    <w:rsid w:val="00B9040C"/>
    <w:rsid w:val="00B90512"/>
    <w:rsid w:val="00B9058A"/>
    <w:rsid w:val="00B906BD"/>
    <w:rsid w:val="00B9074B"/>
    <w:rsid w:val="00B9076C"/>
    <w:rsid w:val="00B907A0"/>
    <w:rsid w:val="00B907A6"/>
    <w:rsid w:val="00B908B1"/>
    <w:rsid w:val="00B909AF"/>
    <w:rsid w:val="00B90AA9"/>
    <w:rsid w:val="00B90B27"/>
    <w:rsid w:val="00B90B2B"/>
    <w:rsid w:val="00B90B8C"/>
    <w:rsid w:val="00B90BE7"/>
    <w:rsid w:val="00B90E3D"/>
    <w:rsid w:val="00B90EA9"/>
    <w:rsid w:val="00B90FFA"/>
    <w:rsid w:val="00B91232"/>
    <w:rsid w:val="00B915C5"/>
    <w:rsid w:val="00B9164D"/>
    <w:rsid w:val="00B919BD"/>
    <w:rsid w:val="00B91ACE"/>
    <w:rsid w:val="00B91BD4"/>
    <w:rsid w:val="00B91C17"/>
    <w:rsid w:val="00B91CD2"/>
    <w:rsid w:val="00B91DFD"/>
    <w:rsid w:val="00B91F09"/>
    <w:rsid w:val="00B91FB2"/>
    <w:rsid w:val="00B9204C"/>
    <w:rsid w:val="00B921A2"/>
    <w:rsid w:val="00B921A6"/>
    <w:rsid w:val="00B92209"/>
    <w:rsid w:val="00B92283"/>
    <w:rsid w:val="00B92547"/>
    <w:rsid w:val="00B926BE"/>
    <w:rsid w:val="00B926BF"/>
    <w:rsid w:val="00B9284F"/>
    <w:rsid w:val="00B92939"/>
    <w:rsid w:val="00B92968"/>
    <w:rsid w:val="00B92993"/>
    <w:rsid w:val="00B92AFB"/>
    <w:rsid w:val="00B92B50"/>
    <w:rsid w:val="00B92B6C"/>
    <w:rsid w:val="00B92D17"/>
    <w:rsid w:val="00B92D81"/>
    <w:rsid w:val="00B92DFE"/>
    <w:rsid w:val="00B92F86"/>
    <w:rsid w:val="00B9322A"/>
    <w:rsid w:val="00B93231"/>
    <w:rsid w:val="00B93294"/>
    <w:rsid w:val="00B932E4"/>
    <w:rsid w:val="00B93439"/>
    <w:rsid w:val="00B9349E"/>
    <w:rsid w:val="00B934F4"/>
    <w:rsid w:val="00B93509"/>
    <w:rsid w:val="00B9381F"/>
    <w:rsid w:val="00B939D6"/>
    <w:rsid w:val="00B93A6E"/>
    <w:rsid w:val="00B93B87"/>
    <w:rsid w:val="00B93B8D"/>
    <w:rsid w:val="00B93BC6"/>
    <w:rsid w:val="00B93BF7"/>
    <w:rsid w:val="00B93C13"/>
    <w:rsid w:val="00B93C51"/>
    <w:rsid w:val="00B93C66"/>
    <w:rsid w:val="00B93D77"/>
    <w:rsid w:val="00B93D9E"/>
    <w:rsid w:val="00B93E19"/>
    <w:rsid w:val="00B93E1C"/>
    <w:rsid w:val="00B93EE9"/>
    <w:rsid w:val="00B93FCB"/>
    <w:rsid w:val="00B94034"/>
    <w:rsid w:val="00B9404E"/>
    <w:rsid w:val="00B94062"/>
    <w:rsid w:val="00B94132"/>
    <w:rsid w:val="00B942A9"/>
    <w:rsid w:val="00B943A6"/>
    <w:rsid w:val="00B943B6"/>
    <w:rsid w:val="00B943D5"/>
    <w:rsid w:val="00B943E6"/>
    <w:rsid w:val="00B94739"/>
    <w:rsid w:val="00B9473C"/>
    <w:rsid w:val="00B94764"/>
    <w:rsid w:val="00B9484C"/>
    <w:rsid w:val="00B94861"/>
    <w:rsid w:val="00B94DD2"/>
    <w:rsid w:val="00B94E0D"/>
    <w:rsid w:val="00B94E12"/>
    <w:rsid w:val="00B94E38"/>
    <w:rsid w:val="00B94F06"/>
    <w:rsid w:val="00B94F1B"/>
    <w:rsid w:val="00B94F3E"/>
    <w:rsid w:val="00B94FB5"/>
    <w:rsid w:val="00B95223"/>
    <w:rsid w:val="00B952AA"/>
    <w:rsid w:val="00B954C2"/>
    <w:rsid w:val="00B954C8"/>
    <w:rsid w:val="00B9556B"/>
    <w:rsid w:val="00B9560C"/>
    <w:rsid w:val="00B956D1"/>
    <w:rsid w:val="00B956F0"/>
    <w:rsid w:val="00B95713"/>
    <w:rsid w:val="00B95885"/>
    <w:rsid w:val="00B958E8"/>
    <w:rsid w:val="00B959D8"/>
    <w:rsid w:val="00B95A24"/>
    <w:rsid w:val="00B95A2F"/>
    <w:rsid w:val="00B95A9F"/>
    <w:rsid w:val="00B95AF0"/>
    <w:rsid w:val="00B95D24"/>
    <w:rsid w:val="00B95E35"/>
    <w:rsid w:val="00B96060"/>
    <w:rsid w:val="00B9607A"/>
    <w:rsid w:val="00B96201"/>
    <w:rsid w:val="00B962AB"/>
    <w:rsid w:val="00B962CE"/>
    <w:rsid w:val="00B962FA"/>
    <w:rsid w:val="00B96796"/>
    <w:rsid w:val="00B967BB"/>
    <w:rsid w:val="00B96948"/>
    <w:rsid w:val="00B969D5"/>
    <w:rsid w:val="00B96B6E"/>
    <w:rsid w:val="00B96B7A"/>
    <w:rsid w:val="00B96BA0"/>
    <w:rsid w:val="00B96E12"/>
    <w:rsid w:val="00B96E6A"/>
    <w:rsid w:val="00B96EC7"/>
    <w:rsid w:val="00B97185"/>
    <w:rsid w:val="00B972DE"/>
    <w:rsid w:val="00B9737F"/>
    <w:rsid w:val="00B973D4"/>
    <w:rsid w:val="00B97451"/>
    <w:rsid w:val="00B974B5"/>
    <w:rsid w:val="00B97511"/>
    <w:rsid w:val="00B97756"/>
    <w:rsid w:val="00B97799"/>
    <w:rsid w:val="00B977FE"/>
    <w:rsid w:val="00B97945"/>
    <w:rsid w:val="00B97946"/>
    <w:rsid w:val="00B97A0D"/>
    <w:rsid w:val="00B97AA0"/>
    <w:rsid w:val="00B97ABF"/>
    <w:rsid w:val="00B97AC1"/>
    <w:rsid w:val="00B97BB4"/>
    <w:rsid w:val="00B97C42"/>
    <w:rsid w:val="00B97C87"/>
    <w:rsid w:val="00B97C89"/>
    <w:rsid w:val="00B97C8B"/>
    <w:rsid w:val="00B97D25"/>
    <w:rsid w:val="00BA01D9"/>
    <w:rsid w:val="00BA022C"/>
    <w:rsid w:val="00BA02AA"/>
    <w:rsid w:val="00BA02E5"/>
    <w:rsid w:val="00BA0377"/>
    <w:rsid w:val="00BA04C6"/>
    <w:rsid w:val="00BA07B6"/>
    <w:rsid w:val="00BA09E1"/>
    <w:rsid w:val="00BA0A37"/>
    <w:rsid w:val="00BA0BB2"/>
    <w:rsid w:val="00BA0EF7"/>
    <w:rsid w:val="00BA0F6E"/>
    <w:rsid w:val="00BA0FD3"/>
    <w:rsid w:val="00BA1108"/>
    <w:rsid w:val="00BA1193"/>
    <w:rsid w:val="00BA1250"/>
    <w:rsid w:val="00BA13EB"/>
    <w:rsid w:val="00BA15C8"/>
    <w:rsid w:val="00BA15D2"/>
    <w:rsid w:val="00BA1940"/>
    <w:rsid w:val="00BA19D5"/>
    <w:rsid w:val="00BA1A3C"/>
    <w:rsid w:val="00BA1BC6"/>
    <w:rsid w:val="00BA1EB7"/>
    <w:rsid w:val="00BA1EEE"/>
    <w:rsid w:val="00BA1F4C"/>
    <w:rsid w:val="00BA2152"/>
    <w:rsid w:val="00BA2314"/>
    <w:rsid w:val="00BA236B"/>
    <w:rsid w:val="00BA2792"/>
    <w:rsid w:val="00BA280A"/>
    <w:rsid w:val="00BA286D"/>
    <w:rsid w:val="00BA28C5"/>
    <w:rsid w:val="00BA28E2"/>
    <w:rsid w:val="00BA2942"/>
    <w:rsid w:val="00BA2B1C"/>
    <w:rsid w:val="00BA2F57"/>
    <w:rsid w:val="00BA2F94"/>
    <w:rsid w:val="00BA3027"/>
    <w:rsid w:val="00BA30C0"/>
    <w:rsid w:val="00BA3265"/>
    <w:rsid w:val="00BA3689"/>
    <w:rsid w:val="00BA36B9"/>
    <w:rsid w:val="00BA3764"/>
    <w:rsid w:val="00BA3AA9"/>
    <w:rsid w:val="00BA3B94"/>
    <w:rsid w:val="00BA3D64"/>
    <w:rsid w:val="00BA3DB0"/>
    <w:rsid w:val="00BA3DD5"/>
    <w:rsid w:val="00BA3EAF"/>
    <w:rsid w:val="00BA40BF"/>
    <w:rsid w:val="00BA4116"/>
    <w:rsid w:val="00BA41F1"/>
    <w:rsid w:val="00BA425E"/>
    <w:rsid w:val="00BA4290"/>
    <w:rsid w:val="00BA430B"/>
    <w:rsid w:val="00BA44BB"/>
    <w:rsid w:val="00BA451B"/>
    <w:rsid w:val="00BA4525"/>
    <w:rsid w:val="00BA4574"/>
    <w:rsid w:val="00BA4A43"/>
    <w:rsid w:val="00BA4ACA"/>
    <w:rsid w:val="00BA4C9A"/>
    <w:rsid w:val="00BA4CA3"/>
    <w:rsid w:val="00BA4F8E"/>
    <w:rsid w:val="00BA5040"/>
    <w:rsid w:val="00BA51D3"/>
    <w:rsid w:val="00BA52ED"/>
    <w:rsid w:val="00BA5300"/>
    <w:rsid w:val="00BA53CB"/>
    <w:rsid w:val="00BA5428"/>
    <w:rsid w:val="00BA548F"/>
    <w:rsid w:val="00BA54E6"/>
    <w:rsid w:val="00BA5510"/>
    <w:rsid w:val="00BA554A"/>
    <w:rsid w:val="00BA55F9"/>
    <w:rsid w:val="00BA561C"/>
    <w:rsid w:val="00BA5633"/>
    <w:rsid w:val="00BA56F4"/>
    <w:rsid w:val="00BA58F2"/>
    <w:rsid w:val="00BA591C"/>
    <w:rsid w:val="00BA59B5"/>
    <w:rsid w:val="00BA59ED"/>
    <w:rsid w:val="00BA5C01"/>
    <w:rsid w:val="00BA5C7B"/>
    <w:rsid w:val="00BA5CA3"/>
    <w:rsid w:val="00BA5E86"/>
    <w:rsid w:val="00BA610D"/>
    <w:rsid w:val="00BA617C"/>
    <w:rsid w:val="00BA61C7"/>
    <w:rsid w:val="00BA622B"/>
    <w:rsid w:val="00BA62A0"/>
    <w:rsid w:val="00BA631F"/>
    <w:rsid w:val="00BA6351"/>
    <w:rsid w:val="00BA66C2"/>
    <w:rsid w:val="00BA681A"/>
    <w:rsid w:val="00BA6927"/>
    <w:rsid w:val="00BA6977"/>
    <w:rsid w:val="00BA6B4B"/>
    <w:rsid w:val="00BA6DBF"/>
    <w:rsid w:val="00BA6DE0"/>
    <w:rsid w:val="00BA6E7C"/>
    <w:rsid w:val="00BA70C1"/>
    <w:rsid w:val="00BA7190"/>
    <w:rsid w:val="00BA72C6"/>
    <w:rsid w:val="00BA759A"/>
    <w:rsid w:val="00BA75A3"/>
    <w:rsid w:val="00BA75F5"/>
    <w:rsid w:val="00BA79A8"/>
    <w:rsid w:val="00BA7BEA"/>
    <w:rsid w:val="00BA7BED"/>
    <w:rsid w:val="00BA7D45"/>
    <w:rsid w:val="00BA7E39"/>
    <w:rsid w:val="00BA7F46"/>
    <w:rsid w:val="00BB02C6"/>
    <w:rsid w:val="00BB02E6"/>
    <w:rsid w:val="00BB0418"/>
    <w:rsid w:val="00BB054A"/>
    <w:rsid w:val="00BB05C8"/>
    <w:rsid w:val="00BB0624"/>
    <w:rsid w:val="00BB0685"/>
    <w:rsid w:val="00BB06EE"/>
    <w:rsid w:val="00BB082A"/>
    <w:rsid w:val="00BB085E"/>
    <w:rsid w:val="00BB090F"/>
    <w:rsid w:val="00BB0990"/>
    <w:rsid w:val="00BB0A59"/>
    <w:rsid w:val="00BB0AC9"/>
    <w:rsid w:val="00BB0B3B"/>
    <w:rsid w:val="00BB0C2A"/>
    <w:rsid w:val="00BB0C7B"/>
    <w:rsid w:val="00BB0F6B"/>
    <w:rsid w:val="00BB0F94"/>
    <w:rsid w:val="00BB101F"/>
    <w:rsid w:val="00BB1167"/>
    <w:rsid w:val="00BB1174"/>
    <w:rsid w:val="00BB1291"/>
    <w:rsid w:val="00BB12BF"/>
    <w:rsid w:val="00BB1443"/>
    <w:rsid w:val="00BB149D"/>
    <w:rsid w:val="00BB14A6"/>
    <w:rsid w:val="00BB14D8"/>
    <w:rsid w:val="00BB15C3"/>
    <w:rsid w:val="00BB15D1"/>
    <w:rsid w:val="00BB164E"/>
    <w:rsid w:val="00BB1822"/>
    <w:rsid w:val="00BB1950"/>
    <w:rsid w:val="00BB1A7E"/>
    <w:rsid w:val="00BB1AF4"/>
    <w:rsid w:val="00BB1C2F"/>
    <w:rsid w:val="00BB1C53"/>
    <w:rsid w:val="00BB1D4C"/>
    <w:rsid w:val="00BB1DAF"/>
    <w:rsid w:val="00BB1F5A"/>
    <w:rsid w:val="00BB20AC"/>
    <w:rsid w:val="00BB2296"/>
    <w:rsid w:val="00BB22B8"/>
    <w:rsid w:val="00BB242B"/>
    <w:rsid w:val="00BB2434"/>
    <w:rsid w:val="00BB2447"/>
    <w:rsid w:val="00BB252C"/>
    <w:rsid w:val="00BB2642"/>
    <w:rsid w:val="00BB26B6"/>
    <w:rsid w:val="00BB2705"/>
    <w:rsid w:val="00BB2785"/>
    <w:rsid w:val="00BB284D"/>
    <w:rsid w:val="00BB2A6E"/>
    <w:rsid w:val="00BB2AAE"/>
    <w:rsid w:val="00BB2B04"/>
    <w:rsid w:val="00BB2B7D"/>
    <w:rsid w:val="00BB2CE1"/>
    <w:rsid w:val="00BB2CFE"/>
    <w:rsid w:val="00BB2D8F"/>
    <w:rsid w:val="00BB2E3C"/>
    <w:rsid w:val="00BB2F3B"/>
    <w:rsid w:val="00BB2F63"/>
    <w:rsid w:val="00BB2F75"/>
    <w:rsid w:val="00BB2FCB"/>
    <w:rsid w:val="00BB3044"/>
    <w:rsid w:val="00BB3314"/>
    <w:rsid w:val="00BB3454"/>
    <w:rsid w:val="00BB35C9"/>
    <w:rsid w:val="00BB38F6"/>
    <w:rsid w:val="00BB39D0"/>
    <w:rsid w:val="00BB3D2A"/>
    <w:rsid w:val="00BB3D98"/>
    <w:rsid w:val="00BB3F86"/>
    <w:rsid w:val="00BB404C"/>
    <w:rsid w:val="00BB409B"/>
    <w:rsid w:val="00BB40A2"/>
    <w:rsid w:val="00BB4160"/>
    <w:rsid w:val="00BB4161"/>
    <w:rsid w:val="00BB4209"/>
    <w:rsid w:val="00BB438C"/>
    <w:rsid w:val="00BB43D1"/>
    <w:rsid w:val="00BB47DC"/>
    <w:rsid w:val="00BB4956"/>
    <w:rsid w:val="00BB4CBD"/>
    <w:rsid w:val="00BB4CF7"/>
    <w:rsid w:val="00BB509A"/>
    <w:rsid w:val="00BB512B"/>
    <w:rsid w:val="00BB5166"/>
    <w:rsid w:val="00BB5326"/>
    <w:rsid w:val="00BB53B4"/>
    <w:rsid w:val="00BB53DE"/>
    <w:rsid w:val="00BB5502"/>
    <w:rsid w:val="00BB553C"/>
    <w:rsid w:val="00BB5660"/>
    <w:rsid w:val="00BB5670"/>
    <w:rsid w:val="00BB56D7"/>
    <w:rsid w:val="00BB5AD2"/>
    <w:rsid w:val="00BB5CCD"/>
    <w:rsid w:val="00BB5CF3"/>
    <w:rsid w:val="00BB5DC4"/>
    <w:rsid w:val="00BB5EFD"/>
    <w:rsid w:val="00BB608D"/>
    <w:rsid w:val="00BB60EA"/>
    <w:rsid w:val="00BB6200"/>
    <w:rsid w:val="00BB6540"/>
    <w:rsid w:val="00BB6545"/>
    <w:rsid w:val="00BB6729"/>
    <w:rsid w:val="00BB6760"/>
    <w:rsid w:val="00BB69AC"/>
    <w:rsid w:val="00BB69C9"/>
    <w:rsid w:val="00BB6A8F"/>
    <w:rsid w:val="00BB6AB6"/>
    <w:rsid w:val="00BB6B90"/>
    <w:rsid w:val="00BB6D4F"/>
    <w:rsid w:val="00BB6D5A"/>
    <w:rsid w:val="00BB6F4E"/>
    <w:rsid w:val="00BB7011"/>
    <w:rsid w:val="00BB71C9"/>
    <w:rsid w:val="00BB71FB"/>
    <w:rsid w:val="00BB73CC"/>
    <w:rsid w:val="00BB740A"/>
    <w:rsid w:val="00BB741D"/>
    <w:rsid w:val="00BB7443"/>
    <w:rsid w:val="00BB7454"/>
    <w:rsid w:val="00BB749A"/>
    <w:rsid w:val="00BB74DB"/>
    <w:rsid w:val="00BB7631"/>
    <w:rsid w:val="00BB766C"/>
    <w:rsid w:val="00BB7719"/>
    <w:rsid w:val="00BB774B"/>
    <w:rsid w:val="00BB77AA"/>
    <w:rsid w:val="00BB797A"/>
    <w:rsid w:val="00BB7A76"/>
    <w:rsid w:val="00BB7B79"/>
    <w:rsid w:val="00BB7BA1"/>
    <w:rsid w:val="00BB7BC3"/>
    <w:rsid w:val="00BB7BFD"/>
    <w:rsid w:val="00BB7E68"/>
    <w:rsid w:val="00BB7ED5"/>
    <w:rsid w:val="00BC00E6"/>
    <w:rsid w:val="00BC00F1"/>
    <w:rsid w:val="00BC00FE"/>
    <w:rsid w:val="00BC010B"/>
    <w:rsid w:val="00BC02A9"/>
    <w:rsid w:val="00BC0519"/>
    <w:rsid w:val="00BC0529"/>
    <w:rsid w:val="00BC05C3"/>
    <w:rsid w:val="00BC06AC"/>
    <w:rsid w:val="00BC0794"/>
    <w:rsid w:val="00BC0976"/>
    <w:rsid w:val="00BC0ACF"/>
    <w:rsid w:val="00BC0BE9"/>
    <w:rsid w:val="00BC0C38"/>
    <w:rsid w:val="00BC0C8E"/>
    <w:rsid w:val="00BC0CB6"/>
    <w:rsid w:val="00BC0D24"/>
    <w:rsid w:val="00BC0DEF"/>
    <w:rsid w:val="00BC0E06"/>
    <w:rsid w:val="00BC0F00"/>
    <w:rsid w:val="00BC0F19"/>
    <w:rsid w:val="00BC1007"/>
    <w:rsid w:val="00BC106A"/>
    <w:rsid w:val="00BC10F5"/>
    <w:rsid w:val="00BC1266"/>
    <w:rsid w:val="00BC12FB"/>
    <w:rsid w:val="00BC1313"/>
    <w:rsid w:val="00BC1314"/>
    <w:rsid w:val="00BC13C4"/>
    <w:rsid w:val="00BC13FF"/>
    <w:rsid w:val="00BC1413"/>
    <w:rsid w:val="00BC143D"/>
    <w:rsid w:val="00BC1630"/>
    <w:rsid w:val="00BC1731"/>
    <w:rsid w:val="00BC1754"/>
    <w:rsid w:val="00BC18E1"/>
    <w:rsid w:val="00BC1D40"/>
    <w:rsid w:val="00BC1D8B"/>
    <w:rsid w:val="00BC1EC1"/>
    <w:rsid w:val="00BC21AD"/>
    <w:rsid w:val="00BC21C1"/>
    <w:rsid w:val="00BC2283"/>
    <w:rsid w:val="00BC25A0"/>
    <w:rsid w:val="00BC2656"/>
    <w:rsid w:val="00BC26C3"/>
    <w:rsid w:val="00BC29FB"/>
    <w:rsid w:val="00BC2A50"/>
    <w:rsid w:val="00BC2B60"/>
    <w:rsid w:val="00BC2CC5"/>
    <w:rsid w:val="00BC2CE6"/>
    <w:rsid w:val="00BC2D13"/>
    <w:rsid w:val="00BC2DEE"/>
    <w:rsid w:val="00BC2F45"/>
    <w:rsid w:val="00BC2F4B"/>
    <w:rsid w:val="00BC3068"/>
    <w:rsid w:val="00BC321D"/>
    <w:rsid w:val="00BC33F3"/>
    <w:rsid w:val="00BC3433"/>
    <w:rsid w:val="00BC353D"/>
    <w:rsid w:val="00BC3550"/>
    <w:rsid w:val="00BC361D"/>
    <w:rsid w:val="00BC36F8"/>
    <w:rsid w:val="00BC3716"/>
    <w:rsid w:val="00BC3873"/>
    <w:rsid w:val="00BC391C"/>
    <w:rsid w:val="00BC39A6"/>
    <w:rsid w:val="00BC3A6C"/>
    <w:rsid w:val="00BC3AB6"/>
    <w:rsid w:val="00BC3B08"/>
    <w:rsid w:val="00BC3B56"/>
    <w:rsid w:val="00BC3C4D"/>
    <w:rsid w:val="00BC3CF0"/>
    <w:rsid w:val="00BC3D6F"/>
    <w:rsid w:val="00BC3E13"/>
    <w:rsid w:val="00BC3F04"/>
    <w:rsid w:val="00BC4055"/>
    <w:rsid w:val="00BC418E"/>
    <w:rsid w:val="00BC41DE"/>
    <w:rsid w:val="00BC4281"/>
    <w:rsid w:val="00BC4304"/>
    <w:rsid w:val="00BC435D"/>
    <w:rsid w:val="00BC438F"/>
    <w:rsid w:val="00BC43C4"/>
    <w:rsid w:val="00BC43EC"/>
    <w:rsid w:val="00BC4456"/>
    <w:rsid w:val="00BC4731"/>
    <w:rsid w:val="00BC47E7"/>
    <w:rsid w:val="00BC4983"/>
    <w:rsid w:val="00BC49AE"/>
    <w:rsid w:val="00BC4A4C"/>
    <w:rsid w:val="00BC4A51"/>
    <w:rsid w:val="00BC4AA9"/>
    <w:rsid w:val="00BC4C5C"/>
    <w:rsid w:val="00BC4D38"/>
    <w:rsid w:val="00BC4DFD"/>
    <w:rsid w:val="00BC4E8F"/>
    <w:rsid w:val="00BC4ECC"/>
    <w:rsid w:val="00BC4F57"/>
    <w:rsid w:val="00BC5053"/>
    <w:rsid w:val="00BC5082"/>
    <w:rsid w:val="00BC50A2"/>
    <w:rsid w:val="00BC5295"/>
    <w:rsid w:val="00BC5298"/>
    <w:rsid w:val="00BC5461"/>
    <w:rsid w:val="00BC5504"/>
    <w:rsid w:val="00BC55E7"/>
    <w:rsid w:val="00BC55F3"/>
    <w:rsid w:val="00BC564A"/>
    <w:rsid w:val="00BC5652"/>
    <w:rsid w:val="00BC58C5"/>
    <w:rsid w:val="00BC5AB6"/>
    <w:rsid w:val="00BC5AC8"/>
    <w:rsid w:val="00BC5CFD"/>
    <w:rsid w:val="00BC5D99"/>
    <w:rsid w:val="00BC5E34"/>
    <w:rsid w:val="00BC5F35"/>
    <w:rsid w:val="00BC5F45"/>
    <w:rsid w:val="00BC5F4A"/>
    <w:rsid w:val="00BC5FA7"/>
    <w:rsid w:val="00BC5FE3"/>
    <w:rsid w:val="00BC6123"/>
    <w:rsid w:val="00BC612C"/>
    <w:rsid w:val="00BC616D"/>
    <w:rsid w:val="00BC61E6"/>
    <w:rsid w:val="00BC62B8"/>
    <w:rsid w:val="00BC62D2"/>
    <w:rsid w:val="00BC62FE"/>
    <w:rsid w:val="00BC638A"/>
    <w:rsid w:val="00BC63E4"/>
    <w:rsid w:val="00BC647E"/>
    <w:rsid w:val="00BC64C4"/>
    <w:rsid w:val="00BC660F"/>
    <w:rsid w:val="00BC673A"/>
    <w:rsid w:val="00BC6768"/>
    <w:rsid w:val="00BC6929"/>
    <w:rsid w:val="00BC6A6B"/>
    <w:rsid w:val="00BC6AAE"/>
    <w:rsid w:val="00BC6B1E"/>
    <w:rsid w:val="00BC6BC1"/>
    <w:rsid w:val="00BC6C4A"/>
    <w:rsid w:val="00BC6D62"/>
    <w:rsid w:val="00BC6E8F"/>
    <w:rsid w:val="00BC6F8A"/>
    <w:rsid w:val="00BC6FAB"/>
    <w:rsid w:val="00BC7106"/>
    <w:rsid w:val="00BC7244"/>
    <w:rsid w:val="00BC72BA"/>
    <w:rsid w:val="00BC7539"/>
    <w:rsid w:val="00BC76AC"/>
    <w:rsid w:val="00BC76BC"/>
    <w:rsid w:val="00BC7777"/>
    <w:rsid w:val="00BC77FA"/>
    <w:rsid w:val="00BC78D3"/>
    <w:rsid w:val="00BC7918"/>
    <w:rsid w:val="00BC7A0E"/>
    <w:rsid w:val="00BC7AA7"/>
    <w:rsid w:val="00BC7B46"/>
    <w:rsid w:val="00BC7DCD"/>
    <w:rsid w:val="00BC7E19"/>
    <w:rsid w:val="00BC7F16"/>
    <w:rsid w:val="00BC7FDC"/>
    <w:rsid w:val="00BC7FE0"/>
    <w:rsid w:val="00BD0039"/>
    <w:rsid w:val="00BD00AB"/>
    <w:rsid w:val="00BD025B"/>
    <w:rsid w:val="00BD02E0"/>
    <w:rsid w:val="00BD05AD"/>
    <w:rsid w:val="00BD06EA"/>
    <w:rsid w:val="00BD06F4"/>
    <w:rsid w:val="00BD07BC"/>
    <w:rsid w:val="00BD088B"/>
    <w:rsid w:val="00BD08CC"/>
    <w:rsid w:val="00BD08E2"/>
    <w:rsid w:val="00BD09D0"/>
    <w:rsid w:val="00BD0A29"/>
    <w:rsid w:val="00BD0BAE"/>
    <w:rsid w:val="00BD0BD1"/>
    <w:rsid w:val="00BD0BD9"/>
    <w:rsid w:val="00BD0CF2"/>
    <w:rsid w:val="00BD0D18"/>
    <w:rsid w:val="00BD0E1A"/>
    <w:rsid w:val="00BD0ED3"/>
    <w:rsid w:val="00BD107C"/>
    <w:rsid w:val="00BD11A6"/>
    <w:rsid w:val="00BD1486"/>
    <w:rsid w:val="00BD14A6"/>
    <w:rsid w:val="00BD15EC"/>
    <w:rsid w:val="00BD1644"/>
    <w:rsid w:val="00BD1677"/>
    <w:rsid w:val="00BD1803"/>
    <w:rsid w:val="00BD18FF"/>
    <w:rsid w:val="00BD1B82"/>
    <w:rsid w:val="00BD1F4D"/>
    <w:rsid w:val="00BD2016"/>
    <w:rsid w:val="00BD2020"/>
    <w:rsid w:val="00BD21A1"/>
    <w:rsid w:val="00BD22DC"/>
    <w:rsid w:val="00BD22FE"/>
    <w:rsid w:val="00BD2358"/>
    <w:rsid w:val="00BD250E"/>
    <w:rsid w:val="00BD2540"/>
    <w:rsid w:val="00BD25CA"/>
    <w:rsid w:val="00BD286E"/>
    <w:rsid w:val="00BD289C"/>
    <w:rsid w:val="00BD28C2"/>
    <w:rsid w:val="00BD28ED"/>
    <w:rsid w:val="00BD291A"/>
    <w:rsid w:val="00BD2964"/>
    <w:rsid w:val="00BD2B3D"/>
    <w:rsid w:val="00BD2C23"/>
    <w:rsid w:val="00BD2C32"/>
    <w:rsid w:val="00BD2CE2"/>
    <w:rsid w:val="00BD2D31"/>
    <w:rsid w:val="00BD2D42"/>
    <w:rsid w:val="00BD2E26"/>
    <w:rsid w:val="00BD2F13"/>
    <w:rsid w:val="00BD2F79"/>
    <w:rsid w:val="00BD3022"/>
    <w:rsid w:val="00BD3109"/>
    <w:rsid w:val="00BD3140"/>
    <w:rsid w:val="00BD3179"/>
    <w:rsid w:val="00BD3182"/>
    <w:rsid w:val="00BD31B2"/>
    <w:rsid w:val="00BD331B"/>
    <w:rsid w:val="00BD3348"/>
    <w:rsid w:val="00BD3412"/>
    <w:rsid w:val="00BD3423"/>
    <w:rsid w:val="00BD34A4"/>
    <w:rsid w:val="00BD34B5"/>
    <w:rsid w:val="00BD354F"/>
    <w:rsid w:val="00BD3662"/>
    <w:rsid w:val="00BD394D"/>
    <w:rsid w:val="00BD3ABF"/>
    <w:rsid w:val="00BD3B8D"/>
    <w:rsid w:val="00BD3C6E"/>
    <w:rsid w:val="00BD3CA8"/>
    <w:rsid w:val="00BD3CC8"/>
    <w:rsid w:val="00BD3D2A"/>
    <w:rsid w:val="00BD3D35"/>
    <w:rsid w:val="00BD3D65"/>
    <w:rsid w:val="00BD3F17"/>
    <w:rsid w:val="00BD4277"/>
    <w:rsid w:val="00BD4286"/>
    <w:rsid w:val="00BD42A0"/>
    <w:rsid w:val="00BD43A9"/>
    <w:rsid w:val="00BD442F"/>
    <w:rsid w:val="00BD4571"/>
    <w:rsid w:val="00BD4622"/>
    <w:rsid w:val="00BD465B"/>
    <w:rsid w:val="00BD4704"/>
    <w:rsid w:val="00BD4735"/>
    <w:rsid w:val="00BD4852"/>
    <w:rsid w:val="00BD4856"/>
    <w:rsid w:val="00BD4988"/>
    <w:rsid w:val="00BD4A01"/>
    <w:rsid w:val="00BD4CF6"/>
    <w:rsid w:val="00BD4E2D"/>
    <w:rsid w:val="00BD4EDC"/>
    <w:rsid w:val="00BD4FA5"/>
    <w:rsid w:val="00BD5155"/>
    <w:rsid w:val="00BD52EF"/>
    <w:rsid w:val="00BD53FB"/>
    <w:rsid w:val="00BD54E8"/>
    <w:rsid w:val="00BD54EE"/>
    <w:rsid w:val="00BD5608"/>
    <w:rsid w:val="00BD563D"/>
    <w:rsid w:val="00BD56A7"/>
    <w:rsid w:val="00BD57C5"/>
    <w:rsid w:val="00BD57F2"/>
    <w:rsid w:val="00BD5864"/>
    <w:rsid w:val="00BD5962"/>
    <w:rsid w:val="00BD5977"/>
    <w:rsid w:val="00BD59CE"/>
    <w:rsid w:val="00BD5A99"/>
    <w:rsid w:val="00BD5B7F"/>
    <w:rsid w:val="00BD5D65"/>
    <w:rsid w:val="00BD5D96"/>
    <w:rsid w:val="00BD5E06"/>
    <w:rsid w:val="00BD5E8D"/>
    <w:rsid w:val="00BD5EA4"/>
    <w:rsid w:val="00BD60AA"/>
    <w:rsid w:val="00BD61C0"/>
    <w:rsid w:val="00BD63DD"/>
    <w:rsid w:val="00BD6491"/>
    <w:rsid w:val="00BD64DA"/>
    <w:rsid w:val="00BD65AE"/>
    <w:rsid w:val="00BD65C9"/>
    <w:rsid w:val="00BD6819"/>
    <w:rsid w:val="00BD6962"/>
    <w:rsid w:val="00BD6A00"/>
    <w:rsid w:val="00BD6A7F"/>
    <w:rsid w:val="00BD6BF0"/>
    <w:rsid w:val="00BD6BFB"/>
    <w:rsid w:val="00BD6D09"/>
    <w:rsid w:val="00BD6D24"/>
    <w:rsid w:val="00BD6DF7"/>
    <w:rsid w:val="00BD6EF7"/>
    <w:rsid w:val="00BD6F69"/>
    <w:rsid w:val="00BD70B7"/>
    <w:rsid w:val="00BD71A1"/>
    <w:rsid w:val="00BD73CB"/>
    <w:rsid w:val="00BD73DE"/>
    <w:rsid w:val="00BD7630"/>
    <w:rsid w:val="00BD7644"/>
    <w:rsid w:val="00BD7735"/>
    <w:rsid w:val="00BD7748"/>
    <w:rsid w:val="00BD7790"/>
    <w:rsid w:val="00BD77C2"/>
    <w:rsid w:val="00BD77FA"/>
    <w:rsid w:val="00BD7C8B"/>
    <w:rsid w:val="00BD7EC5"/>
    <w:rsid w:val="00BD7F4B"/>
    <w:rsid w:val="00BE013E"/>
    <w:rsid w:val="00BE03A9"/>
    <w:rsid w:val="00BE0454"/>
    <w:rsid w:val="00BE0517"/>
    <w:rsid w:val="00BE0641"/>
    <w:rsid w:val="00BE072F"/>
    <w:rsid w:val="00BE0740"/>
    <w:rsid w:val="00BE07C7"/>
    <w:rsid w:val="00BE083C"/>
    <w:rsid w:val="00BE0918"/>
    <w:rsid w:val="00BE097C"/>
    <w:rsid w:val="00BE0990"/>
    <w:rsid w:val="00BE09D3"/>
    <w:rsid w:val="00BE0A61"/>
    <w:rsid w:val="00BE0C67"/>
    <w:rsid w:val="00BE0E3F"/>
    <w:rsid w:val="00BE0EF5"/>
    <w:rsid w:val="00BE0F76"/>
    <w:rsid w:val="00BE0FE4"/>
    <w:rsid w:val="00BE0FFD"/>
    <w:rsid w:val="00BE1008"/>
    <w:rsid w:val="00BE1021"/>
    <w:rsid w:val="00BE1146"/>
    <w:rsid w:val="00BE1160"/>
    <w:rsid w:val="00BE11B9"/>
    <w:rsid w:val="00BE1202"/>
    <w:rsid w:val="00BE1224"/>
    <w:rsid w:val="00BE12E0"/>
    <w:rsid w:val="00BE1395"/>
    <w:rsid w:val="00BE143A"/>
    <w:rsid w:val="00BE1456"/>
    <w:rsid w:val="00BE14B3"/>
    <w:rsid w:val="00BE1717"/>
    <w:rsid w:val="00BE180B"/>
    <w:rsid w:val="00BE181C"/>
    <w:rsid w:val="00BE187A"/>
    <w:rsid w:val="00BE18B4"/>
    <w:rsid w:val="00BE19E2"/>
    <w:rsid w:val="00BE1AF2"/>
    <w:rsid w:val="00BE1B13"/>
    <w:rsid w:val="00BE1BE1"/>
    <w:rsid w:val="00BE1D6F"/>
    <w:rsid w:val="00BE1DE5"/>
    <w:rsid w:val="00BE1E1D"/>
    <w:rsid w:val="00BE1F96"/>
    <w:rsid w:val="00BE2058"/>
    <w:rsid w:val="00BE2369"/>
    <w:rsid w:val="00BE245A"/>
    <w:rsid w:val="00BE24AE"/>
    <w:rsid w:val="00BE25CC"/>
    <w:rsid w:val="00BE2803"/>
    <w:rsid w:val="00BE28AD"/>
    <w:rsid w:val="00BE28C7"/>
    <w:rsid w:val="00BE29A1"/>
    <w:rsid w:val="00BE2AAE"/>
    <w:rsid w:val="00BE2B01"/>
    <w:rsid w:val="00BE2B97"/>
    <w:rsid w:val="00BE2BD1"/>
    <w:rsid w:val="00BE2CCF"/>
    <w:rsid w:val="00BE2D34"/>
    <w:rsid w:val="00BE2F51"/>
    <w:rsid w:val="00BE2F95"/>
    <w:rsid w:val="00BE300E"/>
    <w:rsid w:val="00BE31DC"/>
    <w:rsid w:val="00BE3288"/>
    <w:rsid w:val="00BE32DB"/>
    <w:rsid w:val="00BE332A"/>
    <w:rsid w:val="00BE363F"/>
    <w:rsid w:val="00BE36EF"/>
    <w:rsid w:val="00BE375D"/>
    <w:rsid w:val="00BE3808"/>
    <w:rsid w:val="00BE38DE"/>
    <w:rsid w:val="00BE3B0E"/>
    <w:rsid w:val="00BE3B1F"/>
    <w:rsid w:val="00BE3B8D"/>
    <w:rsid w:val="00BE3BA1"/>
    <w:rsid w:val="00BE3BF4"/>
    <w:rsid w:val="00BE3C63"/>
    <w:rsid w:val="00BE3C8C"/>
    <w:rsid w:val="00BE3DA5"/>
    <w:rsid w:val="00BE3E31"/>
    <w:rsid w:val="00BE3EC4"/>
    <w:rsid w:val="00BE3ECC"/>
    <w:rsid w:val="00BE40D5"/>
    <w:rsid w:val="00BE42C3"/>
    <w:rsid w:val="00BE4342"/>
    <w:rsid w:val="00BE44C5"/>
    <w:rsid w:val="00BE44D2"/>
    <w:rsid w:val="00BE4704"/>
    <w:rsid w:val="00BE48C1"/>
    <w:rsid w:val="00BE496F"/>
    <w:rsid w:val="00BE49A2"/>
    <w:rsid w:val="00BE4A3C"/>
    <w:rsid w:val="00BE4AB1"/>
    <w:rsid w:val="00BE4B2B"/>
    <w:rsid w:val="00BE4BCA"/>
    <w:rsid w:val="00BE4DFA"/>
    <w:rsid w:val="00BE4E88"/>
    <w:rsid w:val="00BE4E95"/>
    <w:rsid w:val="00BE4EAD"/>
    <w:rsid w:val="00BE4ED4"/>
    <w:rsid w:val="00BE4F10"/>
    <w:rsid w:val="00BE500F"/>
    <w:rsid w:val="00BE50D7"/>
    <w:rsid w:val="00BE5146"/>
    <w:rsid w:val="00BE51BF"/>
    <w:rsid w:val="00BE522A"/>
    <w:rsid w:val="00BE525D"/>
    <w:rsid w:val="00BE5309"/>
    <w:rsid w:val="00BE53A4"/>
    <w:rsid w:val="00BE53E4"/>
    <w:rsid w:val="00BE5460"/>
    <w:rsid w:val="00BE5493"/>
    <w:rsid w:val="00BE5600"/>
    <w:rsid w:val="00BE566E"/>
    <w:rsid w:val="00BE57FB"/>
    <w:rsid w:val="00BE584F"/>
    <w:rsid w:val="00BE58BE"/>
    <w:rsid w:val="00BE592D"/>
    <w:rsid w:val="00BE5949"/>
    <w:rsid w:val="00BE5A0A"/>
    <w:rsid w:val="00BE5AAC"/>
    <w:rsid w:val="00BE5C41"/>
    <w:rsid w:val="00BE5C76"/>
    <w:rsid w:val="00BE5C91"/>
    <w:rsid w:val="00BE5E1D"/>
    <w:rsid w:val="00BE5F4F"/>
    <w:rsid w:val="00BE6020"/>
    <w:rsid w:val="00BE6121"/>
    <w:rsid w:val="00BE613C"/>
    <w:rsid w:val="00BE62BD"/>
    <w:rsid w:val="00BE62DE"/>
    <w:rsid w:val="00BE637A"/>
    <w:rsid w:val="00BE643E"/>
    <w:rsid w:val="00BE656C"/>
    <w:rsid w:val="00BE661D"/>
    <w:rsid w:val="00BE663E"/>
    <w:rsid w:val="00BE66A5"/>
    <w:rsid w:val="00BE6847"/>
    <w:rsid w:val="00BE69A6"/>
    <w:rsid w:val="00BE6A45"/>
    <w:rsid w:val="00BE6ADA"/>
    <w:rsid w:val="00BE6B04"/>
    <w:rsid w:val="00BE6B9C"/>
    <w:rsid w:val="00BE6C3C"/>
    <w:rsid w:val="00BE6D74"/>
    <w:rsid w:val="00BE6EA9"/>
    <w:rsid w:val="00BE7068"/>
    <w:rsid w:val="00BE707C"/>
    <w:rsid w:val="00BE7089"/>
    <w:rsid w:val="00BE7193"/>
    <w:rsid w:val="00BE73BF"/>
    <w:rsid w:val="00BE7432"/>
    <w:rsid w:val="00BE753E"/>
    <w:rsid w:val="00BE7648"/>
    <w:rsid w:val="00BE776E"/>
    <w:rsid w:val="00BE7915"/>
    <w:rsid w:val="00BE79BC"/>
    <w:rsid w:val="00BE7A29"/>
    <w:rsid w:val="00BE7A80"/>
    <w:rsid w:val="00BE7AB9"/>
    <w:rsid w:val="00BE7D80"/>
    <w:rsid w:val="00BE7D89"/>
    <w:rsid w:val="00BE7E7B"/>
    <w:rsid w:val="00BE7EDE"/>
    <w:rsid w:val="00BE7EF7"/>
    <w:rsid w:val="00BE7F72"/>
    <w:rsid w:val="00BE7FA2"/>
    <w:rsid w:val="00BE7FA6"/>
    <w:rsid w:val="00BE7FD6"/>
    <w:rsid w:val="00BF0091"/>
    <w:rsid w:val="00BF0133"/>
    <w:rsid w:val="00BF01B6"/>
    <w:rsid w:val="00BF01CE"/>
    <w:rsid w:val="00BF0269"/>
    <w:rsid w:val="00BF03D3"/>
    <w:rsid w:val="00BF0416"/>
    <w:rsid w:val="00BF0546"/>
    <w:rsid w:val="00BF059A"/>
    <w:rsid w:val="00BF05A8"/>
    <w:rsid w:val="00BF07BE"/>
    <w:rsid w:val="00BF07D8"/>
    <w:rsid w:val="00BF07F2"/>
    <w:rsid w:val="00BF08F4"/>
    <w:rsid w:val="00BF0908"/>
    <w:rsid w:val="00BF0A12"/>
    <w:rsid w:val="00BF0A15"/>
    <w:rsid w:val="00BF0B5F"/>
    <w:rsid w:val="00BF0BE5"/>
    <w:rsid w:val="00BF0DD6"/>
    <w:rsid w:val="00BF0FF8"/>
    <w:rsid w:val="00BF101A"/>
    <w:rsid w:val="00BF10DE"/>
    <w:rsid w:val="00BF11AA"/>
    <w:rsid w:val="00BF123A"/>
    <w:rsid w:val="00BF128E"/>
    <w:rsid w:val="00BF1692"/>
    <w:rsid w:val="00BF16A1"/>
    <w:rsid w:val="00BF1727"/>
    <w:rsid w:val="00BF17BE"/>
    <w:rsid w:val="00BF17D4"/>
    <w:rsid w:val="00BF18D6"/>
    <w:rsid w:val="00BF1951"/>
    <w:rsid w:val="00BF1A4F"/>
    <w:rsid w:val="00BF1A7C"/>
    <w:rsid w:val="00BF1D70"/>
    <w:rsid w:val="00BF1E05"/>
    <w:rsid w:val="00BF1F09"/>
    <w:rsid w:val="00BF2011"/>
    <w:rsid w:val="00BF201F"/>
    <w:rsid w:val="00BF202C"/>
    <w:rsid w:val="00BF213B"/>
    <w:rsid w:val="00BF22F8"/>
    <w:rsid w:val="00BF23F4"/>
    <w:rsid w:val="00BF2631"/>
    <w:rsid w:val="00BF2692"/>
    <w:rsid w:val="00BF2735"/>
    <w:rsid w:val="00BF2736"/>
    <w:rsid w:val="00BF275F"/>
    <w:rsid w:val="00BF287D"/>
    <w:rsid w:val="00BF28A4"/>
    <w:rsid w:val="00BF29B5"/>
    <w:rsid w:val="00BF2A16"/>
    <w:rsid w:val="00BF2BD2"/>
    <w:rsid w:val="00BF2C6A"/>
    <w:rsid w:val="00BF2D26"/>
    <w:rsid w:val="00BF2E31"/>
    <w:rsid w:val="00BF2F44"/>
    <w:rsid w:val="00BF2FA5"/>
    <w:rsid w:val="00BF3173"/>
    <w:rsid w:val="00BF320E"/>
    <w:rsid w:val="00BF3437"/>
    <w:rsid w:val="00BF34FF"/>
    <w:rsid w:val="00BF35DE"/>
    <w:rsid w:val="00BF3771"/>
    <w:rsid w:val="00BF37F1"/>
    <w:rsid w:val="00BF3902"/>
    <w:rsid w:val="00BF3A31"/>
    <w:rsid w:val="00BF3B3F"/>
    <w:rsid w:val="00BF3B75"/>
    <w:rsid w:val="00BF3C89"/>
    <w:rsid w:val="00BF3D7F"/>
    <w:rsid w:val="00BF3D8D"/>
    <w:rsid w:val="00BF3DBE"/>
    <w:rsid w:val="00BF3DD6"/>
    <w:rsid w:val="00BF3DE6"/>
    <w:rsid w:val="00BF3E90"/>
    <w:rsid w:val="00BF3F25"/>
    <w:rsid w:val="00BF3F50"/>
    <w:rsid w:val="00BF3FEB"/>
    <w:rsid w:val="00BF400B"/>
    <w:rsid w:val="00BF40F7"/>
    <w:rsid w:val="00BF41B0"/>
    <w:rsid w:val="00BF420B"/>
    <w:rsid w:val="00BF428B"/>
    <w:rsid w:val="00BF4311"/>
    <w:rsid w:val="00BF468A"/>
    <w:rsid w:val="00BF47B0"/>
    <w:rsid w:val="00BF47DA"/>
    <w:rsid w:val="00BF4836"/>
    <w:rsid w:val="00BF4981"/>
    <w:rsid w:val="00BF4B65"/>
    <w:rsid w:val="00BF4C69"/>
    <w:rsid w:val="00BF4DDD"/>
    <w:rsid w:val="00BF4E22"/>
    <w:rsid w:val="00BF4E5F"/>
    <w:rsid w:val="00BF4ECA"/>
    <w:rsid w:val="00BF4F03"/>
    <w:rsid w:val="00BF4F69"/>
    <w:rsid w:val="00BF4FA1"/>
    <w:rsid w:val="00BF5069"/>
    <w:rsid w:val="00BF50A7"/>
    <w:rsid w:val="00BF51F3"/>
    <w:rsid w:val="00BF5220"/>
    <w:rsid w:val="00BF527A"/>
    <w:rsid w:val="00BF52E3"/>
    <w:rsid w:val="00BF52FE"/>
    <w:rsid w:val="00BF535E"/>
    <w:rsid w:val="00BF5387"/>
    <w:rsid w:val="00BF555D"/>
    <w:rsid w:val="00BF5574"/>
    <w:rsid w:val="00BF559C"/>
    <w:rsid w:val="00BF55D5"/>
    <w:rsid w:val="00BF5732"/>
    <w:rsid w:val="00BF581F"/>
    <w:rsid w:val="00BF5823"/>
    <w:rsid w:val="00BF5883"/>
    <w:rsid w:val="00BF5A62"/>
    <w:rsid w:val="00BF5AC9"/>
    <w:rsid w:val="00BF5B9C"/>
    <w:rsid w:val="00BF5C0E"/>
    <w:rsid w:val="00BF5C9C"/>
    <w:rsid w:val="00BF5CE6"/>
    <w:rsid w:val="00BF5D29"/>
    <w:rsid w:val="00BF5DAB"/>
    <w:rsid w:val="00BF5F3F"/>
    <w:rsid w:val="00BF5FD4"/>
    <w:rsid w:val="00BF606A"/>
    <w:rsid w:val="00BF61E8"/>
    <w:rsid w:val="00BF620A"/>
    <w:rsid w:val="00BF6235"/>
    <w:rsid w:val="00BF635B"/>
    <w:rsid w:val="00BF641F"/>
    <w:rsid w:val="00BF65EB"/>
    <w:rsid w:val="00BF6730"/>
    <w:rsid w:val="00BF67F5"/>
    <w:rsid w:val="00BF68CD"/>
    <w:rsid w:val="00BF6A08"/>
    <w:rsid w:val="00BF6AAB"/>
    <w:rsid w:val="00BF6B72"/>
    <w:rsid w:val="00BF6C17"/>
    <w:rsid w:val="00BF6E35"/>
    <w:rsid w:val="00BF6E5A"/>
    <w:rsid w:val="00BF6F47"/>
    <w:rsid w:val="00BF7008"/>
    <w:rsid w:val="00BF7401"/>
    <w:rsid w:val="00BF74C3"/>
    <w:rsid w:val="00BF74D1"/>
    <w:rsid w:val="00BF75D3"/>
    <w:rsid w:val="00BF7C57"/>
    <w:rsid w:val="00BF7CFE"/>
    <w:rsid w:val="00BF7D94"/>
    <w:rsid w:val="00BF7DB4"/>
    <w:rsid w:val="00BF7DB7"/>
    <w:rsid w:val="00BF7EC2"/>
    <w:rsid w:val="00BF7ECD"/>
    <w:rsid w:val="00BF7EE5"/>
    <w:rsid w:val="00BF7F5A"/>
    <w:rsid w:val="00BF7F93"/>
    <w:rsid w:val="00BF7F97"/>
    <w:rsid w:val="00BF7FCF"/>
    <w:rsid w:val="00C0002A"/>
    <w:rsid w:val="00C00289"/>
    <w:rsid w:val="00C00382"/>
    <w:rsid w:val="00C00395"/>
    <w:rsid w:val="00C00420"/>
    <w:rsid w:val="00C004F0"/>
    <w:rsid w:val="00C0062C"/>
    <w:rsid w:val="00C0063D"/>
    <w:rsid w:val="00C00774"/>
    <w:rsid w:val="00C00786"/>
    <w:rsid w:val="00C00796"/>
    <w:rsid w:val="00C009EF"/>
    <w:rsid w:val="00C00E6F"/>
    <w:rsid w:val="00C00ED3"/>
    <w:rsid w:val="00C00ED7"/>
    <w:rsid w:val="00C00EDA"/>
    <w:rsid w:val="00C00F37"/>
    <w:rsid w:val="00C00F62"/>
    <w:rsid w:val="00C00F93"/>
    <w:rsid w:val="00C0106E"/>
    <w:rsid w:val="00C011B6"/>
    <w:rsid w:val="00C01209"/>
    <w:rsid w:val="00C01331"/>
    <w:rsid w:val="00C013BD"/>
    <w:rsid w:val="00C01810"/>
    <w:rsid w:val="00C01A73"/>
    <w:rsid w:val="00C01B1D"/>
    <w:rsid w:val="00C01C64"/>
    <w:rsid w:val="00C01E33"/>
    <w:rsid w:val="00C01EB4"/>
    <w:rsid w:val="00C01FAA"/>
    <w:rsid w:val="00C02003"/>
    <w:rsid w:val="00C0203B"/>
    <w:rsid w:val="00C020A4"/>
    <w:rsid w:val="00C020CA"/>
    <w:rsid w:val="00C020D3"/>
    <w:rsid w:val="00C02197"/>
    <w:rsid w:val="00C02246"/>
    <w:rsid w:val="00C022E5"/>
    <w:rsid w:val="00C024AB"/>
    <w:rsid w:val="00C0257B"/>
    <w:rsid w:val="00C027CB"/>
    <w:rsid w:val="00C028AA"/>
    <w:rsid w:val="00C02AAC"/>
    <w:rsid w:val="00C02AE9"/>
    <w:rsid w:val="00C02BCE"/>
    <w:rsid w:val="00C02BF1"/>
    <w:rsid w:val="00C02C34"/>
    <w:rsid w:val="00C02DC2"/>
    <w:rsid w:val="00C02F11"/>
    <w:rsid w:val="00C0303E"/>
    <w:rsid w:val="00C030AE"/>
    <w:rsid w:val="00C03126"/>
    <w:rsid w:val="00C03131"/>
    <w:rsid w:val="00C031FC"/>
    <w:rsid w:val="00C0325F"/>
    <w:rsid w:val="00C033DD"/>
    <w:rsid w:val="00C0346A"/>
    <w:rsid w:val="00C034F4"/>
    <w:rsid w:val="00C03581"/>
    <w:rsid w:val="00C035FA"/>
    <w:rsid w:val="00C03644"/>
    <w:rsid w:val="00C0387C"/>
    <w:rsid w:val="00C03881"/>
    <w:rsid w:val="00C038FF"/>
    <w:rsid w:val="00C039EC"/>
    <w:rsid w:val="00C03AC2"/>
    <w:rsid w:val="00C03AE0"/>
    <w:rsid w:val="00C03B0F"/>
    <w:rsid w:val="00C03B5D"/>
    <w:rsid w:val="00C03B93"/>
    <w:rsid w:val="00C03CAC"/>
    <w:rsid w:val="00C03D50"/>
    <w:rsid w:val="00C03E39"/>
    <w:rsid w:val="00C0409E"/>
    <w:rsid w:val="00C0413C"/>
    <w:rsid w:val="00C04244"/>
    <w:rsid w:val="00C04252"/>
    <w:rsid w:val="00C04272"/>
    <w:rsid w:val="00C042EA"/>
    <w:rsid w:val="00C042F6"/>
    <w:rsid w:val="00C04475"/>
    <w:rsid w:val="00C04654"/>
    <w:rsid w:val="00C04809"/>
    <w:rsid w:val="00C049A3"/>
    <w:rsid w:val="00C04AD8"/>
    <w:rsid w:val="00C04CE2"/>
    <w:rsid w:val="00C04D50"/>
    <w:rsid w:val="00C04E1A"/>
    <w:rsid w:val="00C04F39"/>
    <w:rsid w:val="00C04F49"/>
    <w:rsid w:val="00C04F79"/>
    <w:rsid w:val="00C05016"/>
    <w:rsid w:val="00C05094"/>
    <w:rsid w:val="00C0527F"/>
    <w:rsid w:val="00C0545C"/>
    <w:rsid w:val="00C055A1"/>
    <w:rsid w:val="00C0567F"/>
    <w:rsid w:val="00C0568B"/>
    <w:rsid w:val="00C056EE"/>
    <w:rsid w:val="00C0577C"/>
    <w:rsid w:val="00C05992"/>
    <w:rsid w:val="00C059DA"/>
    <w:rsid w:val="00C05B4D"/>
    <w:rsid w:val="00C05BD8"/>
    <w:rsid w:val="00C05C9B"/>
    <w:rsid w:val="00C05CC8"/>
    <w:rsid w:val="00C05EDE"/>
    <w:rsid w:val="00C05F15"/>
    <w:rsid w:val="00C05F2F"/>
    <w:rsid w:val="00C05F7F"/>
    <w:rsid w:val="00C0600D"/>
    <w:rsid w:val="00C063CA"/>
    <w:rsid w:val="00C063E5"/>
    <w:rsid w:val="00C0659D"/>
    <w:rsid w:val="00C065A4"/>
    <w:rsid w:val="00C06647"/>
    <w:rsid w:val="00C06699"/>
    <w:rsid w:val="00C066D1"/>
    <w:rsid w:val="00C06732"/>
    <w:rsid w:val="00C06834"/>
    <w:rsid w:val="00C0696F"/>
    <w:rsid w:val="00C0699F"/>
    <w:rsid w:val="00C06A1C"/>
    <w:rsid w:val="00C06DF7"/>
    <w:rsid w:val="00C07146"/>
    <w:rsid w:val="00C071AA"/>
    <w:rsid w:val="00C0733A"/>
    <w:rsid w:val="00C07419"/>
    <w:rsid w:val="00C074FF"/>
    <w:rsid w:val="00C075DB"/>
    <w:rsid w:val="00C07639"/>
    <w:rsid w:val="00C07687"/>
    <w:rsid w:val="00C0774E"/>
    <w:rsid w:val="00C077C4"/>
    <w:rsid w:val="00C0787A"/>
    <w:rsid w:val="00C0792D"/>
    <w:rsid w:val="00C07BE7"/>
    <w:rsid w:val="00C07CB4"/>
    <w:rsid w:val="00C07D52"/>
    <w:rsid w:val="00C07DEA"/>
    <w:rsid w:val="00C07E79"/>
    <w:rsid w:val="00C07E89"/>
    <w:rsid w:val="00C07EC0"/>
    <w:rsid w:val="00C07EC3"/>
    <w:rsid w:val="00C07EFE"/>
    <w:rsid w:val="00C07F8C"/>
    <w:rsid w:val="00C07FD3"/>
    <w:rsid w:val="00C100EC"/>
    <w:rsid w:val="00C10172"/>
    <w:rsid w:val="00C10304"/>
    <w:rsid w:val="00C10419"/>
    <w:rsid w:val="00C1047A"/>
    <w:rsid w:val="00C10617"/>
    <w:rsid w:val="00C1069C"/>
    <w:rsid w:val="00C1076B"/>
    <w:rsid w:val="00C107A9"/>
    <w:rsid w:val="00C1095B"/>
    <w:rsid w:val="00C109D2"/>
    <w:rsid w:val="00C10A4A"/>
    <w:rsid w:val="00C10D63"/>
    <w:rsid w:val="00C10E7B"/>
    <w:rsid w:val="00C10F1B"/>
    <w:rsid w:val="00C10F24"/>
    <w:rsid w:val="00C10F63"/>
    <w:rsid w:val="00C10F83"/>
    <w:rsid w:val="00C1129E"/>
    <w:rsid w:val="00C11392"/>
    <w:rsid w:val="00C113F6"/>
    <w:rsid w:val="00C114EB"/>
    <w:rsid w:val="00C114F2"/>
    <w:rsid w:val="00C115CA"/>
    <w:rsid w:val="00C115F4"/>
    <w:rsid w:val="00C116CC"/>
    <w:rsid w:val="00C1172B"/>
    <w:rsid w:val="00C1192C"/>
    <w:rsid w:val="00C11D3B"/>
    <w:rsid w:val="00C11D7C"/>
    <w:rsid w:val="00C11E5F"/>
    <w:rsid w:val="00C11F06"/>
    <w:rsid w:val="00C120C9"/>
    <w:rsid w:val="00C120F6"/>
    <w:rsid w:val="00C12112"/>
    <w:rsid w:val="00C1214C"/>
    <w:rsid w:val="00C1223A"/>
    <w:rsid w:val="00C1229F"/>
    <w:rsid w:val="00C1234B"/>
    <w:rsid w:val="00C12391"/>
    <w:rsid w:val="00C124F5"/>
    <w:rsid w:val="00C1256B"/>
    <w:rsid w:val="00C12611"/>
    <w:rsid w:val="00C1262D"/>
    <w:rsid w:val="00C1265C"/>
    <w:rsid w:val="00C12691"/>
    <w:rsid w:val="00C1275D"/>
    <w:rsid w:val="00C128A5"/>
    <w:rsid w:val="00C12948"/>
    <w:rsid w:val="00C129A1"/>
    <w:rsid w:val="00C129B7"/>
    <w:rsid w:val="00C129BA"/>
    <w:rsid w:val="00C12CEA"/>
    <w:rsid w:val="00C12D2A"/>
    <w:rsid w:val="00C12D63"/>
    <w:rsid w:val="00C12E10"/>
    <w:rsid w:val="00C12E22"/>
    <w:rsid w:val="00C12E8F"/>
    <w:rsid w:val="00C12F60"/>
    <w:rsid w:val="00C1325D"/>
    <w:rsid w:val="00C132A9"/>
    <w:rsid w:val="00C13307"/>
    <w:rsid w:val="00C1332C"/>
    <w:rsid w:val="00C13346"/>
    <w:rsid w:val="00C133EE"/>
    <w:rsid w:val="00C133F6"/>
    <w:rsid w:val="00C13474"/>
    <w:rsid w:val="00C13508"/>
    <w:rsid w:val="00C135CF"/>
    <w:rsid w:val="00C135EF"/>
    <w:rsid w:val="00C13617"/>
    <w:rsid w:val="00C13660"/>
    <w:rsid w:val="00C13789"/>
    <w:rsid w:val="00C138E0"/>
    <w:rsid w:val="00C1390F"/>
    <w:rsid w:val="00C13956"/>
    <w:rsid w:val="00C13966"/>
    <w:rsid w:val="00C13A39"/>
    <w:rsid w:val="00C13C22"/>
    <w:rsid w:val="00C13CD2"/>
    <w:rsid w:val="00C13D01"/>
    <w:rsid w:val="00C13DA9"/>
    <w:rsid w:val="00C13E40"/>
    <w:rsid w:val="00C14242"/>
    <w:rsid w:val="00C14574"/>
    <w:rsid w:val="00C145A4"/>
    <w:rsid w:val="00C145FB"/>
    <w:rsid w:val="00C146EF"/>
    <w:rsid w:val="00C14783"/>
    <w:rsid w:val="00C14815"/>
    <w:rsid w:val="00C148FB"/>
    <w:rsid w:val="00C14998"/>
    <w:rsid w:val="00C14A18"/>
    <w:rsid w:val="00C14B08"/>
    <w:rsid w:val="00C14B4E"/>
    <w:rsid w:val="00C14C2F"/>
    <w:rsid w:val="00C14D3F"/>
    <w:rsid w:val="00C14EE4"/>
    <w:rsid w:val="00C14F2E"/>
    <w:rsid w:val="00C1509B"/>
    <w:rsid w:val="00C1514E"/>
    <w:rsid w:val="00C15406"/>
    <w:rsid w:val="00C155BD"/>
    <w:rsid w:val="00C15689"/>
    <w:rsid w:val="00C157C3"/>
    <w:rsid w:val="00C15844"/>
    <w:rsid w:val="00C15912"/>
    <w:rsid w:val="00C1593A"/>
    <w:rsid w:val="00C1595A"/>
    <w:rsid w:val="00C15B3B"/>
    <w:rsid w:val="00C15B42"/>
    <w:rsid w:val="00C15C23"/>
    <w:rsid w:val="00C15C67"/>
    <w:rsid w:val="00C15C98"/>
    <w:rsid w:val="00C15CD6"/>
    <w:rsid w:val="00C15D95"/>
    <w:rsid w:val="00C15E5D"/>
    <w:rsid w:val="00C15EC7"/>
    <w:rsid w:val="00C15FF8"/>
    <w:rsid w:val="00C160D1"/>
    <w:rsid w:val="00C160EC"/>
    <w:rsid w:val="00C161AD"/>
    <w:rsid w:val="00C161F2"/>
    <w:rsid w:val="00C1648A"/>
    <w:rsid w:val="00C164FC"/>
    <w:rsid w:val="00C1651F"/>
    <w:rsid w:val="00C16589"/>
    <w:rsid w:val="00C1686F"/>
    <w:rsid w:val="00C16924"/>
    <w:rsid w:val="00C16953"/>
    <w:rsid w:val="00C169F7"/>
    <w:rsid w:val="00C16A8C"/>
    <w:rsid w:val="00C16C28"/>
    <w:rsid w:val="00C16F15"/>
    <w:rsid w:val="00C1709A"/>
    <w:rsid w:val="00C17132"/>
    <w:rsid w:val="00C171F9"/>
    <w:rsid w:val="00C17294"/>
    <w:rsid w:val="00C172C3"/>
    <w:rsid w:val="00C172E3"/>
    <w:rsid w:val="00C17417"/>
    <w:rsid w:val="00C17483"/>
    <w:rsid w:val="00C174A1"/>
    <w:rsid w:val="00C174C6"/>
    <w:rsid w:val="00C17568"/>
    <w:rsid w:val="00C17649"/>
    <w:rsid w:val="00C17709"/>
    <w:rsid w:val="00C17785"/>
    <w:rsid w:val="00C17791"/>
    <w:rsid w:val="00C17ACE"/>
    <w:rsid w:val="00C17C8B"/>
    <w:rsid w:val="00C17D4D"/>
    <w:rsid w:val="00C2011B"/>
    <w:rsid w:val="00C2018C"/>
    <w:rsid w:val="00C2031E"/>
    <w:rsid w:val="00C203DA"/>
    <w:rsid w:val="00C20675"/>
    <w:rsid w:val="00C2078E"/>
    <w:rsid w:val="00C20853"/>
    <w:rsid w:val="00C20A3F"/>
    <w:rsid w:val="00C20B21"/>
    <w:rsid w:val="00C20B79"/>
    <w:rsid w:val="00C20BCE"/>
    <w:rsid w:val="00C20DB1"/>
    <w:rsid w:val="00C20E28"/>
    <w:rsid w:val="00C20F3E"/>
    <w:rsid w:val="00C20F54"/>
    <w:rsid w:val="00C20F65"/>
    <w:rsid w:val="00C21068"/>
    <w:rsid w:val="00C210CE"/>
    <w:rsid w:val="00C2121B"/>
    <w:rsid w:val="00C212E0"/>
    <w:rsid w:val="00C21412"/>
    <w:rsid w:val="00C2147F"/>
    <w:rsid w:val="00C21512"/>
    <w:rsid w:val="00C21549"/>
    <w:rsid w:val="00C21649"/>
    <w:rsid w:val="00C2168B"/>
    <w:rsid w:val="00C217B5"/>
    <w:rsid w:val="00C21B04"/>
    <w:rsid w:val="00C21BA5"/>
    <w:rsid w:val="00C21C03"/>
    <w:rsid w:val="00C21CB6"/>
    <w:rsid w:val="00C21CE3"/>
    <w:rsid w:val="00C21E3B"/>
    <w:rsid w:val="00C21E66"/>
    <w:rsid w:val="00C21FD3"/>
    <w:rsid w:val="00C22087"/>
    <w:rsid w:val="00C2216D"/>
    <w:rsid w:val="00C222E4"/>
    <w:rsid w:val="00C2237E"/>
    <w:rsid w:val="00C223BE"/>
    <w:rsid w:val="00C223F2"/>
    <w:rsid w:val="00C224C8"/>
    <w:rsid w:val="00C225DA"/>
    <w:rsid w:val="00C226B7"/>
    <w:rsid w:val="00C2289F"/>
    <w:rsid w:val="00C228C3"/>
    <w:rsid w:val="00C22924"/>
    <w:rsid w:val="00C22A3B"/>
    <w:rsid w:val="00C22AB4"/>
    <w:rsid w:val="00C22AF5"/>
    <w:rsid w:val="00C22C5B"/>
    <w:rsid w:val="00C22F1D"/>
    <w:rsid w:val="00C22FA3"/>
    <w:rsid w:val="00C22FD1"/>
    <w:rsid w:val="00C23009"/>
    <w:rsid w:val="00C23173"/>
    <w:rsid w:val="00C2343E"/>
    <w:rsid w:val="00C23601"/>
    <w:rsid w:val="00C2374A"/>
    <w:rsid w:val="00C2376D"/>
    <w:rsid w:val="00C2389A"/>
    <w:rsid w:val="00C238F6"/>
    <w:rsid w:val="00C239C5"/>
    <w:rsid w:val="00C23D19"/>
    <w:rsid w:val="00C23D1C"/>
    <w:rsid w:val="00C23D84"/>
    <w:rsid w:val="00C23E08"/>
    <w:rsid w:val="00C23E8D"/>
    <w:rsid w:val="00C23F60"/>
    <w:rsid w:val="00C23FB6"/>
    <w:rsid w:val="00C24023"/>
    <w:rsid w:val="00C240B5"/>
    <w:rsid w:val="00C24125"/>
    <w:rsid w:val="00C241A3"/>
    <w:rsid w:val="00C24439"/>
    <w:rsid w:val="00C24468"/>
    <w:rsid w:val="00C24473"/>
    <w:rsid w:val="00C2468F"/>
    <w:rsid w:val="00C246FD"/>
    <w:rsid w:val="00C247CB"/>
    <w:rsid w:val="00C24824"/>
    <w:rsid w:val="00C24887"/>
    <w:rsid w:val="00C248BE"/>
    <w:rsid w:val="00C248E6"/>
    <w:rsid w:val="00C24911"/>
    <w:rsid w:val="00C24990"/>
    <w:rsid w:val="00C24BD6"/>
    <w:rsid w:val="00C24BFE"/>
    <w:rsid w:val="00C24D10"/>
    <w:rsid w:val="00C24DA5"/>
    <w:rsid w:val="00C24DB5"/>
    <w:rsid w:val="00C24E76"/>
    <w:rsid w:val="00C24EAC"/>
    <w:rsid w:val="00C24F2F"/>
    <w:rsid w:val="00C24F9B"/>
    <w:rsid w:val="00C24FEE"/>
    <w:rsid w:val="00C25152"/>
    <w:rsid w:val="00C25157"/>
    <w:rsid w:val="00C2521F"/>
    <w:rsid w:val="00C2538D"/>
    <w:rsid w:val="00C2542A"/>
    <w:rsid w:val="00C25633"/>
    <w:rsid w:val="00C25888"/>
    <w:rsid w:val="00C25898"/>
    <w:rsid w:val="00C259CA"/>
    <w:rsid w:val="00C25BB5"/>
    <w:rsid w:val="00C25C5E"/>
    <w:rsid w:val="00C25CDB"/>
    <w:rsid w:val="00C25DBB"/>
    <w:rsid w:val="00C25E0C"/>
    <w:rsid w:val="00C25E97"/>
    <w:rsid w:val="00C25E9B"/>
    <w:rsid w:val="00C25F05"/>
    <w:rsid w:val="00C25FBF"/>
    <w:rsid w:val="00C25FD5"/>
    <w:rsid w:val="00C26020"/>
    <w:rsid w:val="00C26026"/>
    <w:rsid w:val="00C26354"/>
    <w:rsid w:val="00C2657D"/>
    <w:rsid w:val="00C265BE"/>
    <w:rsid w:val="00C26686"/>
    <w:rsid w:val="00C2696D"/>
    <w:rsid w:val="00C26AAC"/>
    <w:rsid w:val="00C26B56"/>
    <w:rsid w:val="00C26B7A"/>
    <w:rsid w:val="00C26C37"/>
    <w:rsid w:val="00C26D40"/>
    <w:rsid w:val="00C26D83"/>
    <w:rsid w:val="00C26DC1"/>
    <w:rsid w:val="00C26E25"/>
    <w:rsid w:val="00C26EF4"/>
    <w:rsid w:val="00C26FEA"/>
    <w:rsid w:val="00C27189"/>
    <w:rsid w:val="00C2723E"/>
    <w:rsid w:val="00C2727E"/>
    <w:rsid w:val="00C27380"/>
    <w:rsid w:val="00C27518"/>
    <w:rsid w:val="00C27750"/>
    <w:rsid w:val="00C2777C"/>
    <w:rsid w:val="00C277AD"/>
    <w:rsid w:val="00C277E0"/>
    <w:rsid w:val="00C27B01"/>
    <w:rsid w:val="00C27BAE"/>
    <w:rsid w:val="00C27C44"/>
    <w:rsid w:val="00C27E75"/>
    <w:rsid w:val="00C27F7C"/>
    <w:rsid w:val="00C303D3"/>
    <w:rsid w:val="00C30491"/>
    <w:rsid w:val="00C3056D"/>
    <w:rsid w:val="00C3069B"/>
    <w:rsid w:val="00C306CA"/>
    <w:rsid w:val="00C30843"/>
    <w:rsid w:val="00C30888"/>
    <w:rsid w:val="00C30951"/>
    <w:rsid w:val="00C30A6B"/>
    <w:rsid w:val="00C30BED"/>
    <w:rsid w:val="00C30C0B"/>
    <w:rsid w:val="00C30C79"/>
    <w:rsid w:val="00C30D7D"/>
    <w:rsid w:val="00C31044"/>
    <w:rsid w:val="00C31137"/>
    <w:rsid w:val="00C3116B"/>
    <w:rsid w:val="00C3125A"/>
    <w:rsid w:val="00C31278"/>
    <w:rsid w:val="00C31285"/>
    <w:rsid w:val="00C3128F"/>
    <w:rsid w:val="00C312E2"/>
    <w:rsid w:val="00C315BB"/>
    <w:rsid w:val="00C31631"/>
    <w:rsid w:val="00C31821"/>
    <w:rsid w:val="00C31889"/>
    <w:rsid w:val="00C318C9"/>
    <w:rsid w:val="00C31A97"/>
    <w:rsid w:val="00C31BCF"/>
    <w:rsid w:val="00C31C1D"/>
    <w:rsid w:val="00C31D61"/>
    <w:rsid w:val="00C31FAC"/>
    <w:rsid w:val="00C31FCD"/>
    <w:rsid w:val="00C31FD8"/>
    <w:rsid w:val="00C321AF"/>
    <w:rsid w:val="00C324B8"/>
    <w:rsid w:val="00C3255D"/>
    <w:rsid w:val="00C32621"/>
    <w:rsid w:val="00C32947"/>
    <w:rsid w:val="00C32985"/>
    <w:rsid w:val="00C32B3B"/>
    <w:rsid w:val="00C32C8C"/>
    <w:rsid w:val="00C32E2E"/>
    <w:rsid w:val="00C32ED3"/>
    <w:rsid w:val="00C3302A"/>
    <w:rsid w:val="00C3303D"/>
    <w:rsid w:val="00C330C0"/>
    <w:rsid w:val="00C332CC"/>
    <w:rsid w:val="00C334CF"/>
    <w:rsid w:val="00C33548"/>
    <w:rsid w:val="00C33639"/>
    <w:rsid w:val="00C336E5"/>
    <w:rsid w:val="00C33815"/>
    <w:rsid w:val="00C33855"/>
    <w:rsid w:val="00C338B2"/>
    <w:rsid w:val="00C338B8"/>
    <w:rsid w:val="00C33A4B"/>
    <w:rsid w:val="00C33A96"/>
    <w:rsid w:val="00C33ADF"/>
    <w:rsid w:val="00C33B1D"/>
    <w:rsid w:val="00C33B98"/>
    <w:rsid w:val="00C33C54"/>
    <w:rsid w:val="00C33D2F"/>
    <w:rsid w:val="00C33D9E"/>
    <w:rsid w:val="00C33DA9"/>
    <w:rsid w:val="00C33E00"/>
    <w:rsid w:val="00C33F42"/>
    <w:rsid w:val="00C33F6D"/>
    <w:rsid w:val="00C33FEA"/>
    <w:rsid w:val="00C340B6"/>
    <w:rsid w:val="00C34113"/>
    <w:rsid w:val="00C341A2"/>
    <w:rsid w:val="00C344C2"/>
    <w:rsid w:val="00C34564"/>
    <w:rsid w:val="00C34623"/>
    <w:rsid w:val="00C347A5"/>
    <w:rsid w:val="00C34836"/>
    <w:rsid w:val="00C34AC7"/>
    <w:rsid w:val="00C34B2E"/>
    <w:rsid w:val="00C34D2D"/>
    <w:rsid w:val="00C34D63"/>
    <w:rsid w:val="00C34F55"/>
    <w:rsid w:val="00C3506A"/>
    <w:rsid w:val="00C3520E"/>
    <w:rsid w:val="00C3528C"/>
    <w:rsid w:val="00C353BA"/>
    <w:rsid w:val="00C353C8"/>
    <w:rsid w:val="00C35465"/>
    <w:rsid w:val="00C355C3"/>
    <w:rsid w:val="00C35683"/>
    <w:rsid w:val="00C356AB"/>
    <w:rsid w:val="00C357A5"/>
    <w:rsid w:val="00C357EC"/>
    <w:rsid w:val="00C35A26"/>
    <w:rsid w:val="00C35E70"/>
    <w:rsid w:val="00C35E8D"/>
    <w:rsid w:val="00C35F50"/>
    <w:rsid w:val="00C35FB4"/>
    <w:rsid w:val="00C35FD4"/>
    <w:rsid w:val="00C36053"/>
    <w:rsid w:val="00C3609B"/>
    <w:rsid w:val="00C362E9"/>
    <w:rsid w:val="00C36380"/>
    <w:rsid w:val="00C363D0"/>
    <w:rsid w:val="00C36433"/>
    <w:rsid w:val="00C36482"/>
    <w:rsid w:val="00C3650D"/>
    <w:rsid w:val="00C36520"/>
    <w:rsid w:val="00C365D3"/>
    <w:rsid w:val="00C36613"/>
    <w:rsid w:val="00C366AD"/>
    <w:rsid w:val="00C36755"/>
    <w:rsid w:val="00C3680B"/>
    <w:rsid w:val="00C36906"/>
    <w:rsid w:val="00C36961"/>
    <w:rsid w:val="00C36C14"/>
    <w:rsid w:val="00C36CC6"/>
    <w:rsid w:val="00C36EDA"/>
    <w:rsid w:val="00C36F74"/>
    <w:rsid w:val="00C37179"/>
    <w:rsid w:val="00C371D7"/>
    <w:rsid w:val="00C37277"/>
    <w:rsid w:val="00C37303"/>
    <w:rsid w:val="00C3731B"/>
    <w:rsid w:val="00C37590"/>
    <w:rsid w:val="00C37657"/>
    <w:rsid w:val="00C3774B"/>
    <w:rsid w:val="00C37754"/>
    <w:rsid w:val="00C37789"/>
    <w:rsid w:val="00C377FA"/>
    <w:rsid w:val="00C37885"/>
    <w:rsid w:val="00C37933"/>
    <w:rsid w:val="00C37A70"/>
    <w:rsid w:val="00C37B25"/>
    <w:rsid w:val="00C37B65"/>
    <w:rsid w:val="00C37B83"/>
    <w:rsid w:val="00C37BDF"/>
    <w:rsid w:val="00C37C95"/>
    <w:rsid w:val="00C37CA5"/>
    <w:rsid w:val="00C37D1A"/>
    <w:rsid w:val="00C37DD5"/>
    <w:rsid w:val="00C37E6A"/>
    <w:rsid w:val="00C37EA2"/>
    <w:rsid w:val="00C37ED1"/>
    <w:rsid w:val="00C37F59"/>
    <w:rsid w:val="00C403B6"/>
    <w:rsid w:val="00C4084B"/>
    <w:rsid w:val="00C40889"/>
    <w:rsid w:val="00C40985"/>
    <w:rsid w:val="00C409C6"/>
    <w:rsid w:val="00C409DA"/>
    <w:rsid w:val="00C40A43"/>
    <w:rsid w:val="00C40ABA"/>
    <w:rsid w:val="00C40BC2"/>
    <w:rsid w:val="00C40D2B"/>
    <w:rsid w:val="00C40F43"/>
    <w:rsid w:val="00C410D7"/>
    <w:rsid w:val="00C41260"/>
    <w:rsid w:val="00C414BD"/>
    <w:rsid w:val="00C415DD"/>
    <w:rsid w:val="00C415EE"/>
    <w:rsid w:val="00C41609"/>
    <w:rsid w:val="00C4166C"/>
    <w:rsid w:val="00C41677"/>
    <w:rsid w:val="00C416B1"/>
    <w:rsid w:val="00C417EF"/>
    <w:rsid w:val="00C41828"/>
    <w:rsid w:val="00C41864"/>
    <w:rsid w:val="00C418D5"/>
    <w:rsid w:val="00C4192D"/>
    <w:rsid w:val="00C4197A"/>
    <w:rsid w:val="00C41A54"/>
    <w:rsid w:val="00C41F07"/>
    <w:rsid w:val="00C41FD6"/>
    <w:rsid w:val="00C4204A"/>
    <w:rsid w:val="00C42301"/>
    <w:rsid w:val="00C42309"/>
    <w:rsid w:val="00C42385"/>
    <w:rsid w:val="00C42487"/>
    <w:rsid w:val="00C424CB"/>
    <w:rsid w:val="00C42555"/>
    <w:rsid w:val="00C426FB"/>
    <w:rsid w:val="00C4275F"/>
    <w:rsid w:val="00C42805"/>
    <w:rsid w:val="00C42876"/>
    <w:rsid w:val="00C42909"/>
    <w:rsid w:val="00C429AC"/>
    <w:rsid w:val="00C42A5C"/>
    <w:rsid w:val="00C42B70"/>
    <w:rsid w:val="00C42C25"/>
    <w:rsid w:val="00C42C2D"/>
    <w:rsid w:val="00C42D69"/>
    <w:rsid w:val="00C42D7B"/>
    <w:rsid w:val="00C42E02"/>
    <w:rsid w:val="00C42E13"/>
    <w:rsid w:val="00C42ED2"/>
    <w:rsid w:val="00C42F7A"/>
    <w:rsid w:val="00C43447"/>
    <w:rsid w:val="00C434D9"/>
    <w:rsid w:val="00C435F9"/>
    <w:rsid w:val="00C437F2"/>
    <w:rsid w:val="00C438B7"/>
    <w:rsid w:val="00C4392E"/>
    <w:rsid w:val="00C43B0D"/>
    <w:rsid w:val="00C43C43"/>
    <w:rsid w:val="00C43CC6"/>
    <w:rsid w:val="00C44104"/>
    <w:rsid w:val="00C44210"/>
    <w:rsid w:val="00C442F0"/>
    <w:rsid w:val="00C4441F"/>
    <w:rsid w:val="00C4454A"/>
    <w:rsid w:val="00C4454D"/>
    <w:rsid w:val="00C445DB"/>
    <w:rsid w:val="00C445F4"/>
    <w:rsid w:val="00C44607"/>
    <w:rsid w:val="00C44776"/>
    <w:rsid w:val="00C44845"/>
    <w:rsid w:val="00C449CD"/>
    <w:rsid w:val="00C449F3"/>
    <w:rsid w:val="00C44A2F"/>
    <w:rsid w:val="00C44B14"/>
    <w:rsid w:val="00C44B9E"/>
    <w:rsid w:val="00C44BCB"/>
    <w:rsid w:val="00C44C34"/>
    <w:rsid w:val="00C44C7E"/>
    <w:rsid w:val="00C44E35"/>
    <w:rsid w:val="00C44E8E"/>
    <w:rsid w:val="00C44EC1"/>
    <w:rsid w:val="00C44FB1"/>
    <w:rsid w:val="00C450C2"/>
    <w:rsid w:val="00C4515F"/>
    <w:rsid w:val="00C451A8"/>
    <w:rsid w:val="00C45573"/>
    <w:rsid w:val="00C4562B"/>
    <w:rsid w:val="00C4564D"/>
    <w:rsid w:val="00C456E4"/>
    <w:rsid w:val="00C45725"/>
    <w:rsid w:val="00C45807"/>
    <w:rsid w:val="00C45A02"/>
    <w:rsid w:val="00C45A18"/>
    <w:rsid w:val="00C45B88"/>
    <w:rsid w:val="00C45B8A"/>
    <w:rsid w:val="00C45D10"/>
    <w:rsid w:val="00C45D62"/>
    <w:rsid w:val="00C45DB6"/>
    <w:rsid w:val="00C45E68"/>
    <w:rsid w:val="00C45EF1"/>
    <w:rsid w:val="00C45F8A"/>
    <w:rsid w:val="00C46012"/>
    <w:rsid w:val="00C46254"/>
    <w:rsid w:val="00C46347"/>
    <w:rsid w:val="00C4639B"/>
    <w:rsid w:val="00C463B7"/>
    <w:rsid w:val="00C46618"/>
    <w:rsid w:val="00C46683"/>
    <w:rsid w:val="00C46731"/>
    <w:rsid w:val="00C46741"/>
    <w:rsid w:val="00C46855"/>
    <w:rsid w:val="00C4687C"/>
    <w:rsid w:val="00C46892"/>
    <w:rsid w:val="00C46A72"/>
    <w:rsid w:val="00C46AAA"/>
    <w:rsid w:val="00C46B67"/>
    <w:rsid w:val="00C46C38"/>
    <w:rsid w:val="00C46D55"/>
    <w:rsid w:val="00C46DA4"/>
    <w:rsid w:val="00C46E2E"/>
    <w:rsid w:val="00C4724C"/>
    <w:rsid w:val="00C472E7"/>
    <w:rsid w:val="00C4732E"/>
    <w:rsid w:val="00C47332"/>
    <w:rsid w:val="00C4746F"/>
    <w:rsid w:val="00C474E8"/>
    <w:rsid w:val="00C47645"/>
    <w:rsid w:val="00C4773A"/>
    <w:rsid w:val="00C479D0"/>
    <w:rsid w:val="00C479E4"/>
    <w:rsid w:val="00C47C99"/>
    <w:rsid w:val="00C47CD2"/>
    <w:rsid w:val="00C47CD5"/>
    <w:rsid w:val="00C47D36"/>
    <w:rsid w:val="00C47E82"/>
    <w:rsid w:val="00C47E96"/>
    <w:rsid w:val="00C5000F"/>
    <w:rsid w:val="00C500CC"/>
    <w:rsid w:val="00C501F7"/>
    <w:rsid w:val="00C50325"/>
    <w:rsid w:val="00C503D6"/>
    <w:rsid w:val="00C50412"/>
    <w:rsid w:val="00C50498"/>
    <w:rsid w:val="00C5049A"/>
    <w:rsid w:val="00C5054F"/>
    <w:rsid w:val="00C50673"/>
    <w:rsid w:val="00C50726"/>
    <w:rsid w:val="00C50732"/>
    <w:rsid w:val="00C507F1"/>
    <w:rsid w:val="00C50848"/>
    <w:rsid w:val="00C50884"/>
    <w:rsid w:val="00C508D2"/>
    <w:rsid w:val="00C50999"/>
    <w:rsid w:val="00C50A3B"/>
    <w:rsid w:val="00C50AA7"/>
    <w:rsid w:val="00C50B64"/>
    <w:rsid w:val="00C50BB3"/>
    <w:rsid w:val="00C50CB4"/>
    <w:rsid w:val="00C50CCB"/>
    <w:rsid w:val="00C50F5A"/>
    <w:rsid w:val="00C51093"/>
    <w:rsid w:val="00C510D7"/>
    <w:rsid w:val="00C51151"/>
    <w:rsid w:val="00C51183"/>
    <w:rsid w:val="00C51246"/>
    <w:rsid w:val="00C51267"/>
    <w:rsid w:val="00C51291"/>
    <w:rsid w:val="00C514AC"/>
    <w:rsid w:val="00C5150B"/>
    <w:rsid w:val="00C5154E"/>
    <w:rsid w:val="00C516EB"/>
    <w:rsid w:val="00C51793"/>
    <w:rsid w:val="00C517AF"/>
    <w:rsid w:val="00C51963"/>
    <w:rsid w:val="00C519C8"/>
    <w:rsid w:val="00C51A3E"/>
    <w:rsid w:val="00C51B13"/>
    <w:rsid w:val="00C51C39"/>
    <w:rsid w:val="00C51CEC"/>
    <w:rsid w:val="00C51D4A"/>
    <w:rsid w:val="00C51DEA"/>
    <w:rsid w:val="00C51E28"/>
    <w:rsid w:val="00C51FAF"/>
    <w:rsid w:val="00C52068"/>
    <w:rsid w:val="00C5206B"/>
    <w:rsid w:val="00C52090"/>
    <w:rsid w:val="00C521AF"/>
    <w:rsid w:val="00C52443"/>
    <w:rsid w:val="00C5249C"/>
    <w:rsid w:val="00C52605"/>
    <w:rsid w:val="00C527EB"/>
    <w:rsid w:val="00C528FB"/>
    <w:rsid w:val="00C5293E"/>
    <w:rsid w:val="00C529A5"/>
    <w:rsid w:val="00C52AED"/>
    <w:rsid w:val="00C52B83"/>
    <w:rsid w:val="00C52C11"/>
    <w:rsid w:val="00C52D2E"/>
    <w:rsid w:val="00C52D47"/>
    <w:rsid w:val="00C52E28"/>
    <w:rsid w:val="00C5300D"/>
    <w:rsid w:val="00C53195"/>
    <w:rsid w:val="00C5324A"/>
    <w:rsid w:val="00C532A6"/>
    <w:rsid w:val="00C532A9"/>
    <w:rsid w:val="00C53469"/>
    <w:rsid w:val="00C53478"/>
    <w:rsid w:val="00C53544"/>
    <w:rsid w:val="00C535D9"/>
    <w:rsid w:val="00C5360E"/>
    <w:rsid w:val="00C53976"/>
    <w:rsid w:val="00C539F9"/>
    <w:rsid w:val="00C53BA5"/>
    <w:rsid w:val="00C53DE6"/>
    <w:rsid w:val="00C53E7A"/>
    <w:rsid w:val="00C53EE2"/>
    <w:rsid w:val="00C53EF7"/>
    <w:rsid w:val="00C5404E"/>
    <w:rsid w:val="00C543C3"/>
    <w:rsid w:val="00C54783"/>
    <w:rsid w:val="00C548E3"/>
    <w:rsid w:val="00C549FD"/>
    <w:rsid w:val="00C54AD3"/>
    <w:rsid w:val="00C54B7E"/>
    <w:rsid w:val="00C54B8E"/>
    <w:rsid w:val="00C54C0F"/>
    <w:rsid w:val="00C54CCF"/>
    <w:rsid w:val="00C54D07"/>
    <w:rsid w:val="00C54DBB"/>
    <w:rsid w:val="00C5502B"/>
    <w:rsid w:val="00C550BF"/>
    <w:rsid w:val="00C55288"/>
    <w:rsid w:val="00C5531C"/>
    <w:rsid w:val="00C5538D"/>
    <w:rsid w:val="00C554B0"/>
    <w:rsid w:val="00C5550F"/>
    <w:rsid w:val="00C55519"/>
    <w:rsid w:val="00C55560"/>
    <w:rsid w:val="00C55583"/>
    <w:rsid w:val="00C556B4"/>
    <w:rsid w:val="00C556FA"/>
    <w:rsid w:val="00C559D3"/>
    <w:rsid w:val="00C55A36"/>
    <w:rsid w:val="00C55F1D"/>
    <w:rsid w:val="00C55FF5"/>
    <w:rsid w:val="00C56040"/>
    <w:rsid w:val="00C56167"/>
    <w:rsid w:val="00C5621F"/>
    <w:rsid w:val="00C5634A"/>
    <w:rsid w:val="00C565B2"/>
    <w:rsid w:val="00C56709"/>
    <w:rsid w:val="00C56757"/>
    <w:rsid w:val="00C567B8"/>
    <w:rsid w:val="00C56992"/>
    <w:rsid w:val="00C569DD"/>
    <w:rsid w:val="00C56A04"/>
    <w:rsid w:val="00C56C14"/>
    <w:rsid w:val="00C56CDE"/>
    <w:rsid w:val="00C56F7A"/>
    <w:rsid w:val="00C570A6"/>
    <w:rsid w:val="00C570F6"/>
    <w:rsid w:val="00C5714E"/>
    <w:rsid w:val="00C571C2"/>
    <w:rsid w:val="00C571EB"/>
    <w:rsid w:val="00C573FD"/>
    <w:rsid w:val="00C57413"/>
    <w:rsid w:val="00C57540"/>
    <w:rsid w:val="00C575CA"/>
    <w:rsid w:val="00C575D1"/>
    <w:rsid w:val="00C57626"/>
    <w:rsid w:val="00C57661"/>
    <w:rsid w:val="00C57753"/>
    <w:rsid w:val="00C57756"/>
    <w:rsid w:val="00C57BDA"/>
    <w:rsid w:val="00C57E18"/>
    <w:rsid w:val="00C57F64"/>
    <w:rsid w:val="00C57F71"/>
    <w:rsid w:val="00C60252"/>
    <w:rsid w:val="00C60444"/>
    <w:rsid w:val="00C60494"/>
    <w:rsid w:val="00C6051D"/>
    <w:rsid w:val="00C60612"/>
    <w:rsid w:val="00C6069B"/>
    <w:rsid w:val="00C609E3"/>
    <w:rsid w:val="00C60A18"/>
    <w:rsid w:val="00C60B1F"/>
    <w:rsid w:val="00C60C17"/>
    <w:rsid w:val="00C60D65"/>
    <w:rsid w:val="00C60D9A"/>
    <w:rsid w:val="00C60E2B"/>
    <w:rsid w:val="00C60F75"/>
    <w:rsid w:val="00C61136"/>
    <w:rsid w:val="00C61280"/>
    <w:rsid w:val="00C613B3"/>
    <w:rsid w:val="00C616C6"/>
    <w:rsid w:val="00C61708"/>
    <w:rsid w:val="00C61772"/>
    <w:rsid w:val="00C61793"/>
    <w:rsid w:val="00C61795"/>
    <w:rsid w:val="00C6196D"/>
    <w:rsid w:val="00C61B1C"/>
    <w:rsid w:val="00C61BB5"/>
    <w:rsid w:val="00C61BC0"/>
    <w:rsid w:val="00C61BD1"/>
    <w:rsid w:val="00C61C24"/>
    <w:rsid w:val="00C61C49"/>
    <w:rsid w:val="00C61D21"/>
    <w:rsid w:val="00C61D88"/>
    <w:rsid w:val="00C61DD2"/>
    <w:rsid w:val="00C61E27"/>
    <w:rsid w:val="00C61E93"/>
    <w:rsid w:val="00C620CC"/>
    <w:rsid w:val="00C62152"/>
    <w:rsid w:val="00C62190"/>
    <w:rsid w:val="00C6233C"/>
    <w:rsid w:val="00C62784"/>
    <w:rsid w:val="00C6291D"/>
    <w:rsid w:val="00C62A18"/>
    <w:rsid w:val="00C62B2F"/>
    <w:rsid w:val="00C62B57"/>
    <w:rsid w:val="00C62C29"/>
    <w:rsid w:val="00C62CD6"/>
    <w:rsid w:val="00C62CDE"/>
    <w:rsid w:val="00C62D75"/>
    <w:rsid w:val="00C62E14"/>
    <w:rsid w:val="00C62FC7"/>
    <w:rsid w:val="00C62FF5"/>
    <w:rsid w:val="00C630E7"/>
    <w:rsid w:val="00C63254"/>
    <w:rsid w:val="00C6329C"/>
    <w:rsid w:val="00C632BD"/>
    <w:rsid w:val="00C63376"/>
    <w:rsid w:val="00C6342B"/>
    <w:rsid w:val="00C63445"/>
    <w:rsid w:val="00C636C7"/>
    <w:rsid w:val="00C63727"/>
    <w:rsid w:val="00C637D8"/>
    <w:rsid w:val="00C6396D"/>
    <w:rsid w:val="00C639BD"/>
    <w:rsid w:val="00C63A08"/>
    <w:rsid w:val="00C63A14"/>
    <w:rsid w:val="00C63B2C"/>
    <w:rsid w:val="00C63E18"/>
    <w:rsid w:val="00C63E37"/>
    <w:rsid w:val="00C63EF6"/>
    <w:rsid w:val="00C64198"/>
    <w:rsid w:val="00C641AF"/>
    <w:rsid w:val="00C641C2"/>
    <w:rsid w:val="00C641C3"/>
    <w:rsid w:val="00C64435"/>
    <w:rsid w:val="00C6464F"/>
    <w:rsid w:val="00C6466B"/>
    <w:rsid w:val="00C64971"/>
    <w:rsid w:val="00C64A92"/>
    <w:rsid w:val="00C64AED"/>
    <w:rsid w:val="00C64B10"/>
    <w:rsid w:val="00C64B76"/>
    <w:rsid w:val="00C64B8C"/>
    <w:rsid w:val="00C64CD8"/>
    <w:rsid w:val="00C64E9B"/>
    <w:rsid w:val="00C64F0B"/>
    <w:rsid w:val="00C6501E"/>
    <w:rsid w:val="00C651D5"/>
    <w:rsid w:val="00C65338"/>
    <w:rsid w:val="00C653F8"/>
    <w:rsid w:val="00C653F9"/>
    <w:rsid w:val="00C65454"/>
    <w:rsid w:val="00C658E5"/>
    <w:rsid w:val="00C659C5"/>
    <w:rsid w:val="00C659EC"/>
    <w:rsid w:val="00C65A4D"/>
    <w:rsid w:val="00C65A6A"/>
    <w:rsid w:val="00C65AAA"/>
    <w:rsid w:val="00C65B49"/>
    <w:rsid w:val="00C65C23"/>
    <w:rsid w:val="00C65C62"/>
    <w:rsid w:val="00C65CE0"/>
    <w:rsid w:val="00C65CE6"/>
    <w:rsid w:val="00C65DAB"/>
    <w:rsid w:val="00C65DF5"/>
    <w:rsid w:val="00C65E14"/>
    <w:rsid w:val="00C65E48"/>
    <w:rsid w:val="00C66167"/>
    <w:rsid w:val="00C661A7"/>
    <w:rsid w:val="00C66290"/>
    <w:rsid w:val="00C6638E"/>
    <w:rsid w:val="00C6638F"/>
    <w:rsid w:val="00C666D6"/>
    <w:rsid w:val="00C6693A"/>
    <w:rsid w:val="00C66A97"/>
    <w:rsid w:val="00C66AB4"/>
    <w:rsid w:val="00C66B34"/>
    <w:rsid w:val="00C66CE2"/>
    <w:rsid w:val="00C66CE3"/>
    <w:rsid w:val="00C66D93"/>
    <w:rsid w:val="00C66DA1"/>
    <w:rsid w:val="00C66DFB"/>
    <w:rsid w:val="00C66E0D"/>
    <w:rsid w:val="00C66EE7"/>
    <w:rsid w:val="00C66F39"/>
    <w:rsid w:val="00C66FB5"/>
    <w:rsid w:val="00C67181"/>
    <w:rsid w:val="00C671CA"/>
    <w:rsid w:val="00C67204"/>
    <w:rsid w:val="00C67478"/>
    <w:rsid w:val="00C6749D"/>
    <w:rsid w:val="00C6762C"/>
    <w:rsid w:val="00C676CB"/>
    <w:rsid w:val="00C67893"/>
    <w:rsid w:val="00C67A5B"/>
    <w:rsid w:val="00C67B47"/>
    <w:rsid w:val="00C67BEB"/>
    <w:rsid w:val="00C67C0E"/>
    <w:rsid w:val="00C67CEB"/>
    <w:rsid w:val="00C67CFC"/>
    <w:rsid w:val="00C67D4A"/>
    <w:rsid w:val="00C67D4E"/>
    <w:rsid w:val="00C67F23"/>
    <w:rsid w:val="00C7005D"/>
    <w:rsid w:val="00C7013B"/>
    <w:rsid w:val="00C70321"/>
    <w:rsid w:val="00C7038C"/>
    <w:rsid w:val="00C703C1"/>
    <w:rsid w:val="00C70474"/>
    <w:rsid w:val="00C705D2"/>
    <w:rsid w:val="00C705F5"/>
    <w:rsid w:val="00C7063C"/>
    <w:rsid w:val="00C70790"/>
    <w:rsid w:val="00C709B3"/>
    <w:rsid w:val="00C70A0F"/>
    <w:rsid w:val="00C70A2C"/>
    <w:rsid w:val="00C70B18"/>
    <w:rsid w:val="00C70C57"/>
    <w:rsid w:val="00C70E18"/>
    <w:rsid w:val="00C70EFF"/>
    <w:rsid w:val="00C70F75"/>
    <w:rsid w:val="00C70F8D"/>
    <w:rsid w:val="00C70FDA"/>
    <w:rsid w:val="00C710AE"/>
    <w:rsid w:val="00C710DB"/>
    <w:rsid w:val="00C71219"/>
    <w:rsid w:val="00C71223"/>
    <w:rsid w:val="00C71250"/>
    <w:rsid w:val="00C712CB"/>
    <w:rsid w:val="00C712E5"/>
    <w:rsid w:val="00C7131A"/>
    <w:rsid w:val="00C713F9"/>
    <w:rsid w:val="00C715F9"/>
    <w:rsid w:val="00C71641"/>
    <w:rsid w:val="00C71706"/>
    <w:rsid w:val="00C7170D"/>
    <w:rsid w:val="00C7178D"/>
    <w:rsid w:val="00C71844"/>
    <w:rsid w:val="00C7184C"/>
    <w:rsid w:val="00C71952"/>
    <w:rsid w:val="00C71961"/>
    <w:rsid w:val="00C71A41"/>
    <w:rsid w:val="00C71B02"/>
    <w:rsid w:val="00C71B54"/>
    <w:rsid w:val="00C71BE3"/>
    <w:rsid w:val="00C71BEA"/>
    <w:rsid w:val="00C71CC9"/>
    <w:rsid w:val="00C71E57"/>
    <w:rsid w:val="00C71ED3"/>
    <w:rsid w:val="00C71F7E"/>
    <w:rsid w:val="00C71F87"/>
    <w:rsid w:val="00C71F98"/>
    <w:rsid w:val="00C721A1"/>
    <w:rsid w:val="00C72243"/>
    <w:rsid w:val="00C7224C"/>
    <w:rsid w:val="00C72289"/>
    <w:rsid w:val="00C7242E"/>
    <w:rsid w:val="00C72596"/>
    <w:rsid w:val="00C725CE"/>
    <w:rsid w:val="00C7268A"/>
    <w:rsid w:val="00C727D9"/>
    <w:rsid w:val="00C72A88"/>
    <w:rsid w:val="00C72B21"/>
    <w:rsid w:val="00C72CA1"/>
    <w:rsid w:val="00C72E3F"/>
    <w:rsid w:val="00C73046"/>
    <w:rsid w:val="00C7322C"/>
    <w:rsid w:val="00C7329F"/>
    <w:rsid w:val="00C73368"/>
    <w:rsid w:val="00C734D9"/>
    <w:rsid w:val="00C7358D"/>
    <w:rsid w:val="00C73681"/>
    <w:rsid w:val="00C736B6"/>
    <w:rsid w:val="00C7373D"/>
    <w:rsid w:val="00C7395A"/>
    <w:rsid w:val="00C739FA"/>
    <w:rsid w:val="00C73A1C"/>
    <w:rsid w:val="00C73A92"/>
    <w:rsid w:val="00C73AF8"/>
    <w:rsid w:val="00C73B9B"/>
    <w:rsid w:val="00C73BCE"/>
    <w:rsid w:val="00C73BE5"/>
    <w:rsid w:val="00C73C6D"/>
    <w:rsid w:val="00C73C70"/>
    <w:rsid w:val="00C73CAB"/>
    <w:rsid w:val="00C73D05"/>
    <w:rsid w:val="00C73E0D"/>
    <w:rsid w:val="00C73F5B"/>
    <w:rsid w:val="00C74038"/>
    <w:rsid w:val="00C7409A"/>
    <w:rsid w:val="00C74192"/>
    <w:rsid w:val="00C74355"/>
    <w:rsid w:val="00C743EF"/>
    <w:rsid w:val="00C74402"/>
    <w:rsid w:val="00C747BB"/>
    <w:rsid w:val="00C748BB"/>
    <w:rsid w:val="00C748CD"/>
    <w:rsid w:val="00C74AA7"/>
    <w:rsid w:val="00C74C1B"/>
    <w:rsid w:val="00C74C7B"/>
    <w:rsid w:val="00C74CFC"/>
    <w:rsid w:val="00C74D25"/>
    <w:rsid w:val="00C74D88"/>
    <w:rsid w:val="00C74DBD"/>
    <w:rsid w:val="00C74DBE"/>
    <w:rsid w:val="00C74E87"/>
    <w:rsid w:val="00C750AB"/>
    <w:rsid w:val="00C750CA"/>
    <w:rsid w:val="00C751CC"/>
    <w:rsid w:val="00C7524A"/>
    <w:rsid w:val="00C75286"/>
    <w:rsid w:val="00C75335"/>
    <w:rsid w:val="00C75401"/>
    <w:rsid w:val="00C75504"/>
    <w:rsid w:val="00C7561C"/>
    <w:rsid w:val="00C7566B"/>
    <w:rsid w:val="00C75858"/>
    <w:rsid w:val="00C7599B"/>
    <w:rsid w:val="00C759B4"/>
    <w:rsid w:val="00C75A07"/>
    <w:rsid w:val="00C75A90"/>
    <w:rsid w:val="00C75B59"/>
    <w:rsid w:val="00C75CA2"/>
    <w:rsid w:val="00C75F02"/>
    <w:rsid w:val="00C7613C"/>
    <w:rsid w:val="00C76173"/>
    <w:rsid w:val="00C7632D"/>
    <w:rsid w:val="00C7648A"/>
    <w:rsid w:val="00C7661F"/>
    <w:rsid w:val="00C766FA"/>
    <w:rsid w:val="00C76700"/>
    <w:rsid w:val="00C76706"/>
    <w:rsid w:val="00C76776"/>
    <w:rsid w:val="00C7680F"/>
    <w:rsid w:val="00C7685F"/>
    <w:rsid w:val="00C768B3"/>
    <w:rsid w:val="00C76A47"/>
    <w:rsid w:val="00C76A85"/>
    <w:rsid w:val="00C76AE4"/>
    <w:rsid w:val="00C76AE6"/>
    <w:rsid w:val="00C76B9F"/>
    <w:rsid w:val="00C76BA5"/>
    <w:rsid w:val="00C76CFF"/>
    <w:rsid w:val="00C76EC7"/>
    <w:rsid w:val="00C76EE3"/>
    <w:rsid w:val="00C770B5"/>
    <w:rsid w:val="00C770EB"/>
    <w:rsid w:val="00C77169"/>
    <w:rsid w:val="00C771B7"/>
    <w:rsid w:val="00C771DB"/>
    <w:rsid w:val="00C772E9"/>
    <w:rsid w:val="00C77391"/>
    <w:rsid w:val="00C774D7"/>
    <w:rsid w:val="00C77520"/>
    <w:rsid w:val="00C7756D"/>
    <w:rsid w:val="00C77593"/>
    <w:rsid w:val="00C7762C"/>
    <w:rsid w:val="00C776D1"/>
    <w:rsid w:val="00C77A4E"/>
    <w:rsid w:val="00C77A9B"/>
    <w:rsid w:val="00C77C4D"/>
    <w:rsid w:val="00C77D33"/>
    <w:rsid w:val="00C77D65"/>
    <w:rsid w:val="00C77FC6"/>
    <w:rsid w:val="00C80055"/>
    <w:rsid w:val="00C800E5"/>
    <w:rsid w:val="00C8015A"/>
    <w:rsid w:val="00C8015D"/>
    <w:rsid w:val="00C80211"/>
    <w:rsid w:val="00C80437"/>
    <w:rsid w:val="00C80563"/>
    <w:rsid w:val="00C8065D"/>
    <w:rsid w:val="00C806EC"/>
    <w:rsid w:val="00C80718"/>
    <w:rsid w:val="00C80826"/>
    <w:rsid w:val="00C80921"/>
    <w:rsid w:val="00C80A45"/>
    <w:rsid w:val="00C80D17"/>
    <w:rsid w:val="00C80E01"/>
    <w:rsid w:val="00C80E72"/>
    <w:rsid w:val="00C80FDA"/>
    <w:rsid w:val="00C810A8"/>
    <w:rsid w:val="00C81163"/>
    <w:rsid w:val="00C8130B"/>
    <w:rsid w:val="00C81375"/>
    <w:rsid w:val="00C81390"/>
    <w:rsid w:val="00C813C1"/>
    <w:rsid w:val="00C813CD"/>
    <w:rsid w:val="00C813DE"/>
    <w:rsid w:val="00C813EF"/>
    <w:rsid w:val="00C81455"/>
    <w:rsid w:val="00C814E5"/>
    <w:rsid w:val="00C81560"/>
    <w:rsid w:val="00C817F2"/>
    <w:rsid w:val="00C81974"/>
    <w:rsid w:val="00C819B0"/>
    <w:rsid w:val="00C819D0"/>
    <w:rsid w:val="00C819D7"/>
    <w:rsid w:val="00C81AF3"/>
    <w:rsid w:val="00C81B0A"/>
    <w:rsid w:val="00C81CA5"/>
    <w:rsid w:val="00C81DF5"/>
    <w:rsid w:val="00C81FFD"/>
    <w:rsid w:val="00C82004"/>
    <w:rsid w:val="00C8202D"/>
    <w:rsid w:val="00C82208"/>
    <w:rsid w:val="00C822A0"/>
    <w:rsid w:val="00C82446"/>
    <w:rsid w:val="00C82474"/>
    <w:rsid w:val="00C824B1"/>
    <w:rsid w:val="00C8268E"/>
    <w:rsid w:val="00C826AE"/>
    <w:rsid w:val="00C8271E"/>
    <w:rsid w:val="00C8275F"/>
    <w:rsid w:val="00C829C9"/>
    <w:rsid w:val="00C82B0D"/>
    <w:rsid w:val="00C82BC8"/>
    <w:rsid w:val="00C82BCE"/>
    <w:rsid w:val="00C82D3F"/>
    <w:rsid w:val="00C82DC7"/>
    <w:rsid w:val="00C82E4B"/>
    <w:rsid w:val="00C82F45"/>
    <w:rsid w:val="00C8310B"/>
    <w:rsid w:val="00C8313A"/>
    <w:rsid w:val="00C83192"/>
    <w:rsid w:val="00C831C4"/>
    <w:rsid w:val="00C833F7"/>
    <w:rsid w:val="00C83434"/>
    <w:rsid w:val="00C8343B"/>
    <w:rsid w:val="00C8344B"/>
    <w:rsid w:val="00C838C9"/>
    <w:rsid w:val="00C83A66"/>
    <w:rsid w:val="00C83AD0"/>
    <w:rsid w:val="00C83AD7"/>
    <w:rsid w:val="00C83B52"/>
    <w:rsid w:val="00C83BAD"/>
    <w:rsid w:val="00C83BD2"/>
    <w:rsid w:val="00C83C48"/>
    <w:rsid w:val="00C83F17"/>
    <w:rsid w:val="00C83FB0"/>
    <w:rsid w:val="00C840ED"/>
    <w:rsid w:val="00C8415A"/>
    <w:rsid w:val="00C84208"/>
    <w:rsid w:val="00C84356"/>
    <w:rsid w:val="00C84408"/>
    <w:rsid w:val="00C8454B"/>
    <w:rsid w:val="00C84619"/>
    <w:rsid w:val="00C846C9"/>
    <w:rsid w:val="00C847EC"/>
    <w:rsid w:val="00C84893"/>
    <w:rsid w:val="00C84A13"/>
    <w:rsid w:val="00C84A6A"/>
    <w:rsid w:val="00C84B21"/>
    <w:rsid w:val="00C84CC4"/>
    <w:rsid w:val="00C84D96"/>
    <w:rsid w:val="00C84DB9"/>
    <w:rsid w:val="00C84DC7"/>
    <w:rsid w:val="00C84F26"/>
    <w:rsid w:val="00C84F79"/>
    <w:rsid w:val="00C85167"/>
    <w:rsid w:val="00C85314"/>
    <w:rsid w:val="00C85385"/>
    <w:rsid w:val="00C85408"/>
    <w:rsid w:val="00C85427"/>
    <w:rsid w:val="00C854C1"/>
    <w:rsid w:val="00C854D2"/>
    <w:rsid w:val="00C855C6"/>
    <w:rsid w:val="00C855C8"/>
    <w:rsid w:val="00C856DE"/>
    <w:rsid w:val="00C8584A"/>
    <w:rsid w:val="00C859E1"/>
    <w:rsid w:val="00C85A45"/>
    <w:rsid w:val="00C85BFF"/>
    <w:rsid w:val="00C85C7A"/>
    <w:rsid w:val="00C85F6F"/>
    <w:rsid w:val="00C85FC2"/>
    <w:rsid w:val="00C8600B"/>
    <w:rsid w:val="00C86051"/>
    <w:rsid w:val="00C86163"/>
    <w:rsid w:val="00C8624F"/>
    <w:rsid w:val="00C86279"/>
    <w:rsid w:val="00C8630F"/>
    <w:rsid w:val="00C86310"/>
    <w:rsid w:val="00C866AF"/>
    <w:rsid w:val="00C866C2"/>
    <w:rsid w:val="00C866F8"/>
    <w:rsid w:val="00C86799"/>
    <w:rsid w:val="00C867E4"/>
    <w:rsid w:val="00C86906"/>
    <w:rsid w:val="00C86A42"/>
    <w:rsid w:val="00C86B04"/>
    <w:rsid w:val="00C86B6C"/>
    <w:rsid w:val="00C86B7E"/>
    <w:rsid w:val="00C86C32"/>
    <w:rsid w:val="00C86CAD"/>
    <w:rsid w:val="00C86CF3"/>
    <w:rsid w:val="00C86CF4"/>
    <w:rsid w:val="00C86D78"/>
    <w:rsid w:val="00C86D8B"/>
    <w:rsid w:val="00C86FB2"/>
    <w:rsid w:val="00C86FB6"/>
    <w:rsid w:val="00C87166"/>
    <w:rsid w:val="00C87273"/>
    <w:rsid w:val="00C872AD"/>
    <w:rsid w:val="00C872B5"/>
    <w:rsid w:val="00C87417"/>
    <w:rsid w:val="00C874F4"/>
    <w:rsid w:val="00C874FC"/>
    <w:rsid w:val="00C876EC"/>
    <w:rsid w:val="00C8779C"/>
    <w:rsid w:val="00C8786E"/>
    <w:rsid w:val="00C87913"/>
    <w:rsid w:val="00C8796A"/>
    <w:rsid w:val="00C87B1C"/>
    <w:rsid w:val="00C87C45"/>
    <w:rsid w:val="00C87C5B"/>
    <w:rsid w:val="00C87C79"/>
    <w:rsid w:val="00C87C92"/>
    <w:rsid w:val="00C87E1B"/>
    <w:rsid w:val="00C87E1E"/>
    <w:rsid w:val="00C87E62"/>
    <w:rsid w:val="00C87E76"/>
    <w:rsid w:val="00C90129"/>
    <w:rsid w:val="00C90191"/>
    <w:rsid w:val="00C901E8"/>
    <w:rsid w:val="00C90354"/>
    <w:rsid w:val="00C905BA"/>
    <w:rsid w:val="00C90792"/>
    <w:rsid w:val="00C9090F"/>
    <w:rsid w:val="00C90A06"/>
    <w:rsid w:val="00C90ACC"/>
    <w:rsid w:val="00C90D9C"/>
    <w:rsid w:val="00C90E14"/>
    <w:rsid w:val="00C90E94"/>
    <w:rsid w:val="00C90F3F"/>
    <w:rsid w:val="00C90FEF"/>
    <w:rsid w:val="00C91000"/>
    <w:rsid w:val="00C910F4"/>
    <w:rsid w:val="00C91127"/>
    <w:rsid w:val="00C9133C"/>
    <w:rsid w:val="00C91426"/>
    <w:rsid w:val="00C914A1"/>
    <w:rsid w:val="00C914E7"/>
    <w:rsid w:val="00C9155B"/>
    <w:rsid w:val="00C91576"/>
    <w:rsid w:val="00C915C4"/>
    <w:rsid w:val="00C915E2"/>
    <w:rsid w:val="00C91620"/>
    <w:rsid w:val="00C91696"/>
    <w:rsid w:val="00C916A2"/>
    <w:rsid w:val="00C9178A"/>
    <w:rsid w:val="00C91842"/>
    <w:rsid w:val="00C919A0"/>
    <w:rsid w:val="00C91B62"/>
    <w:rsid w:val="00C91C33"/>
    <w:rsid w:val="00C91D07"/>
    <w:rsid w:val="00C91ED6"/>
    <w:rsid w:val="00C9212B"/>
    <w:rsid w:val="00C92140"/>
    <w:rsid w:val="00C9226D"/>
    <w:rsid w:val="00C922C4"/>
    <w:rsid w:val="00C92386"/>
    <w:rsid w:val="00C923BB"/>
    <w:rsid w:val="00C9244D"/>
    <w:rsid w:val="00C925C3"/>
    <w:rsid w:val="00C92638"/>
    <w:rsid w:val="00C92643"/>
    <w:rsid w:val="00C927EF"/>
    <w:rsid w:val="00C9282B"/>
    <w:rsid w:val="00C928BE"/>
    <w:rsid w:val="00C929C9"/>
    <w:rsid w:val="00C92A00"/>
    <w:rsid w:val="00C92ACE"/>
    <w:rsid w:val="00C92B21"/>
    <w:rsid w:val="00C92B87"/>
    <w:rsid w:val="00C92C07"/>
    <w:rsid w:val="00C92F4D"/>
    <w:rsid w:val="00C93025"/>
    <w:rsid w:val="00C9320D"/>
    <w:rsid w:val="00C932E9"/>
    <w:rsid w:val="00C93381"/>
    <w:rsid w:val="00C9338C"/>
    <w:rsid w:val="00C933FE"/>
    <w:rsid w:val="00C934CF"/>
    <w:rsid w:val="00C934E5"/>
    <w:rsid w:val="00C934F7"/>
    <w:rsid w:val="00C935C1"/>
    <w:rsid w:val="00C935CB"/>
    <w:rsid w:val="00C9373C"/>
    <w:rsid w:val="00C937ED"/>
    <w:rsid w:val="00C9381D"/>
    <w:rsid w:val="00C93830"/>
    <w:rsid w:val="00C93874"/>
    <w:rsid w:val="00C939E2"/>
    <w:rsid w:val="00C93C73"/>
    <w:rsid w:val="00C93C7C"/>
    <w:rsid w:val="00C93CB2"/>
    <w:rsid w:val="00C93D00"/>
    <w:rsid w:val="00C93D04"/>
    <w:rsid w:val="00C93EC4"/>
    <w:rsid w:val="00C93FE6"/>
    <w:rsid w:val="00C940FA"/>
    <w:rsid w:val="00C9425C"/>
    <w:rsid w:val="00C942E9"/>
    <w:rsid w:val="00C9433A"/>
    <w:rsid w:val="00C9443C"/>
    <w:rsid w:val="00C94809"/>
    <w:rsid w:val="00C948BC"/>
    <w:rsid w:val="00C94915"/>
    <w:rsid w:val="00C9494A"/>
    <w:rsid w:val="00C94C0B"/>
    <w:rsid w:val="00C94C3D"/>
    <w:rsid w:val="00C94D7F"/>
    <w:rsid w:val="00C94E56"/>
    <w:rsid w:val="00C94EFE"/>
    <w:rsid w:val="00C94FD7"/>
    <w:rsid w:val="00C94FFD"/>
    <w:rsid w:val="00C95055"/>
    <w:rsid w:val="00C95066"/>
    <w:rsid w:val="00C95071"/>
    <w:rsid w:val="00C951CB"/>
    <w:rsid w:val="00C952CB"/>
    <w:rsid w:val="00C953A4"/>
    <w:rsid w:val="00C953CE"/>
    <w:rsid w:val="00C9544B"/>
    <w:rsid w:val="00C9565A"/>
    <w:rsid w:val="00C9565E"/>
    <w:rsid w:val="00C9577F"/>
    <w:rsid w:val="00C958BA"/>
    <w:rsid w:val="00C958CF"/>
    <w:rsid w:val="00C95916"/>
    <w:rsid w:val="00C959FD"/>
    <w:rsid w:val="00C95A43"/>
    <w:rsid w:val="00C95C7E"/>
    <w:rsid w:val="00C95CB7"/>
    <w:rsid w:val="00C95D93"/>
    <w:rsid w:val="00C95DE4"/>
    <w:rsid w:val="00C95EF3"/>
    <w:rsid w:val="00C95F01"/>
    <w:rsid w:val="00C9600A"/>
    <w:rsid w:val="00C96062"/>
    <w:rsid w:val="00C961A7"/>
    <w:rsid w:val="00C962CF"/>
    <w:rsid w:val="00C963AF"/>
    <w:rsid w:val="00C9663B"/>
    <w:rsid w:val="00C966FA"/>
    <w:rsid w:val="00C96883"/>
    <w:rsid w:val="00C96A4B"/>
    <w:rsid w:val="00C96AA9"/>
    <w:rsid w:val="00C96B1A"/>
    <w:rsid w:val="00C96C70"/>
    <w:rsid w:val="00C96C98"/>
    <w:rsid w:val="00C96ECB"/>
    <w:rsid w:val="00C96F55"/>
    <w:rsid w:val="00C96FFA"/>
    <w:rsid w:val="00C97061"/>
    <w:rsid w:val="00C97066"/>
    <w:rsid w:val="00C97126"/>
    <w:rsid w:val="00C9715B"/>
    <w:rsid w:val="00C9716F"/>
    <w:rsid w:val="00C97181"/>
    <w:rsid w:val="00C971BC"/>
    <w:rsid w:val="00C9720F"/>
    <w:rsid w:val="00C97263"/>
    <w:rsid w:val="00C97345"/>
    <w:rsid w:val="00C973E2"/>
    <w:rsid w:val="00C973FB"/>
    <w:rsid w:val="00C97414"/>
    <w:rsid w:val="00C9768E"/>
    <w:rsid w:val="00C9777D"/>
    <w:rsid w:val="00C977C8"/>
    <w:rsid w:val="00C978E2"/>
    <w:rsid w:val="00C97A66"/>
    <w:rsid w:val="00C97AA1"/>
    <w:rsid w:val="00C97B06"/>
    <w:rsid w:val="00C97BDD"/>
    <w:rsid w:val="00C97C24"/>
    <w:rsid w:val="00C97C45"/>
    <w:rsid w:val="00C97D6B"/>
    <w:rsid w:val="00C97E3E"/>
    <w:rsid w:val="00C97EF8"/>
    <w:rsid w:val="00C97F12"/>
    <w:rsid w:val="00C97F2C"/>
    <w:rsid w:val="00C97FF8"/>
    <w:rsid w:val="00CA000D"/>
    <w:rsid w:val="00CA0078"/>
    <w:rsid w:val="00CA03C9"/>
    <w:rsid w:val="00CA03DA"/>
    <w:rsid w:val="00CA04B3"/>
    <w:rsid w:val="00CA0543"/>
    <w:rsid w:val="00CA057D"/>
    <w:rsid w:val="00CA05A5"/>
    <w:rsid w:val="00CA076C"/>
    <w:rsid w:val="00CA0831"/>
    <w:rsid w:val="00CA08D4"/>
    <w:rsid w:val="00CA09E7"/>
    <w:rsid w:val="00CA09F3"/>
    <w:rsid w:val="00CA0AB0"/>
    <w:rsid w:val="00CA0B8A"/>
    <w:rsid w:val="00CA0D5C"/>
    <w:rsid w:val="00CA0E36"/>
    <w:rsid w:val="00CA0E38"/>
    <w:rsid w:val="00CA0E3F"/>
    <w:rsid w:val="00CA0E7C"/>
    <w:rsid w:val="00CA107A"/>
    <w:rsid w:val="00CA135D"/>
    <w:rsid w:val="00CA141C"/>
    <w:rsid w:val="00CA15D4"/>
    <w:rsid w:val="00CA1657"/>
    <w:rsid w:val="00CA17BB"/>
    <w:rsid w:val="00CA18C5"/>
    <w:rsid w:val="00CA197F"/>
    <w:rsid w:val="00CA19C8"/>
    <w:rsid w:val="00CA1A13"/>
    <w:rsid w:val="00CA1BAB"/>
    <w:rsid w:val="00CA1D7E"/>
    <w:rsid w:val="00CA1E3A"/>
    <w:rsid w:val="00CA1F13"/>
    <w:rsid w:val="00CA2035"/>
    <w:rsid w:val="00CA2093"/>
    <w:rsid w:val="00CA2141"/>
    <w:rsid w:val="00CA2196"/>
    <w:rsid w:val="00CA219F"/>
    <w:rsid w:val="00CA21B2"/>
    <w:rsid w:val="00CA2276"/>
    <w:rsid w:val="00CA2292"/>
    <w:rsid w:val="00CA25D6"/>
    <w:rsid w:val="00CA260D"/>
    <w:rsid w:val="00CA267D"/>
    <w:rsid w:val="00CA272E"/>
    <w:rsid w:val="00CA2767"/>
    <w:rsid w:val="00CA2778"/>
    <w:rsid w:val="00CA28E5"/>
    <w:rsid w:val="00CA2B94"/>
    <w:rsid w:val="00CA2D75"/>
    <w:rsid w:val="00CA2DF9"/>
    <w:rsid w:val="00CA302E"/>
    <w:rsid w:val="00CA317D"/>
    <w:rsid w:val="00CA3227"/>
    <w:rsid w:val="00CA33C3"/>
    <w:rsid w:val="00CA33F0"/>
    <w:rsid w:val="00CA3515"/>
    <w:rsid w:val="00CA35A5"/>
    <w:rsid w:val="00CA3678"/>
    <w:rsid w:val="00CA367F"/>
    <w:rsid w:val="00CA3938"/>
    <w:rsid w:val="00CA39C0"/>
    <w:rsid w:val="00CA3A29"/>
    <w:rsid w:val="00CA3A3F"/>
    <w:rsid w:val="00CA3A88"/>
    <w:rsid w:val="00CA3B21"/>
    <w:rsid w:val="00CA3B86"/>
    <w:rsid w:val="00CA3C35"/>
    <w:rsid w:val="00CA3C3A"/>
    <w:rsid w:val="00CA3CEC"/>
    <w:rsid w:val="00CA3E1A"/>
    <w:rsid w:val="00CA3E6E"/>
    <w:rsid w:val="00CA3EA6"/>
    <w:rsid w:val="00CA3EB6"/>
    <w:rsid w:val="00CA3F27"/>
    <w:rsid w:val="00CA3F3C"/>
    <w:rsid w:val="00CA3F5B"/>
    <w:rsid w:val="00CA3F74"/>
    <w:rsid w:val="00CA3FDD"/>
    <w:rsid w:val="00CA4036"/>
    <w:rsid w:val="00CA4082"/>
    <w:rsid w:val="00CA416B"/>
    <w:rsid w:val="00CA416E"/>
    <w:rsid w:val="00CA4213"/>
    <w:rsid w:val="00CA42BF"/>
    <w:rsid w:val="00CA440F"/>
    <w:rsid w:val="00CA4591"/>
    <w:rsid w:val="00CA4607"/>
    <w:rsid w:val="00CA4850"/>
    <w:rsid w:val="00CA4897"/>
    <w:rsid w:val="00CA48CD"/>
    <w:rsid w:val="00CA48E7"/>
    <w:rsid w:val="00CA4947"/>
    <w:rsid w:val="00CA49A1"/>
    <w:rsid w:val="00CA4C14"/>
    <w:rsid w:val="00CA4D76"/>
    <w:rsid w:val="00CA4D99"/>
    <w:rsid w:val="00CA4F19"/>
    <w:rsid w:val="00CA4F78"/>
    <w:rsid w:val="00CA4FFB"/>
    <w:rsid w:val="00CA505A"/>
    <w:rsid w:val="00CA50FD"/>
    <w:rsid w:val="00CA5147"/>
    <w:rsid w:val="00CA517E"/>
    <w:rsid w:val="00CA51D5"/>
    <w:rsid w:val="00CA5297"/>
    <w:rsid w:val="00CA531D"/>
    <w:rsid w:val="00CA53D3"/>
    <w:rsid w:val="00CA54C1"/>
    <w:rsid w:val="00CA555B"/>
    <w:rsid w:val="00CA5607"/>
    <w:rsid w:val="00CA5732"/>
    <w:rsid w:val="00CA5796"/>
    <w:rsid w:val="00CA57A1"/>
    <w:rsid w:val="00CA57D6"/>
    <w:rsid w:val="00CA5822"/>
    <w:rsid w:val="00CA58FD"/>
    <w:rsid w:val="00CA5991"/>
    <w:rsid w:val="00CA59D8"/>
    <w:rsid w:val="00CA5DBB"/>
    <w:rsid w:val="00CA609D"/>
    <w:rsid w:val="00CA6204"/>
    <w:rsid w:val="00CA637A"/>
    <w:rsid w:val="00CA6542"/>
    <w:rsid w:val="00CA6747"/>
    <w:rsid w:val="00CA69D0"/>
    <w:rsid w:val="00CA6A13"/>
    <w:rsid w:val="00CA6AEC"/>
    <w:rsid w:val="00CA6B01"/>
    <w:rsid w:val="00CA6B09"/>
    <w:rsid w:val="00CA6BD1"/>
    <w:rsid w:val="00CA6CCB"/>
    <w:rsid w:val="00CA6D5F"/>
    <w:rsid w:val="00CA6DB5"/>
    <w:rsid w:val="00CA6E5E"/>
    <w:rsid w:val="00CA6EC1"/>
    <w:rsid w:val="00CA6F39"/>
    <w:rsid w:val="00CA7037"/>
    <w:rsid w:val="00CA707D"/>
    <w:rsid w:val="00CA70B2"/>
    <w:rsid w:val="00CA7279"/>
    <w:rsid w:val="00CA732D"/>
    <w:rsid w:val="00CA7486"/>
    <w:rsid w:val="00CA749A"/>
    <w:rsid w:val="00CA74CE"/>
    <w:rsid w:val="00CA757A"/>
    <w:rsid w:val="00CA7772"/>
    <w:rsid w:val="00CA77B3"/>
    <w:rsid w:val="00CA7BD7"/>
    <w:rsid w:val="00CA7D30"/>
    <w:rsid w:val="00CA7DA4"/>
    <w:rsid w:val="00CA7DBD"/>
    <w:rsid w:val="00CA7DBE"/>
    <w:rsid w:val="00CA7DE7"/>
    <w:rsid w:val="00CA7E4E"/>
    <w:rsid w:val="00CA7EBA"/>
    <w:rsid w:val="00CA7EFA"/>
    <w:rsid w:val="00CA7F75"/>
    <w:rsid w:val="00CB0000"/>
    <w:rsid w:val="00CB0051"/>
    <w:rsid w:val="00CB00B9"/>
    <w:rsid w:val="00CB0229"/>
    <w:rsid w:val="00CB02A3"/>
    <w:rsid w:val="00CB0408"/>
    <w:rsid w:val="00CB0494"/>
    <w:rsid w:val="00CB05D3"/>
    <w:rsid w:val="00CB0636"/>
    <w:rsid w:val="00CB068A"/>
    <w:rsid w:val="00CB07A7"/>
    <w:rsid w:val="00CB0940"/>
    <w:rsid w:val="00CB0D33"/>
    <w:rsid w:val="00CB0F54"/>
    <w:rsid w:val="00CB10A9"/>
    <w:rsid w:val="00CB11BE"/>
    <w:rsid w:val="00CB1243"/>
    <w:rsid w:val="00CB125B"/>
    <w:rsid w:val="00CB13A1"/>
    <w:rsid w:val="00CB13B1"/>
    <w:rsid w:val="00CB151A"/>
    <w:rsid w:val="00CB15C5"/>
    <w:rsid w:val="00CB15EF"/>
    <w:rsid w:val="00CB1607"/>
    <w:rsid w:val="00CB1666"/>
    <w:rsid w:val="00CB1668"/>
    <w:rsid w:val="00CB1AA6"/>
    <w:rsid w:val="00CB1B08"/>
    <w:rsid w:val="00CB1DA9"/>
    <w:rsid w:val="00CB1DB7"/>
    <w:rsid w:val="00CB1ED7"/>
    <w:rsid w:val="00CB2046"/>
    <w:rsid w:val="00CB2050"/>
    <w:rsid w:val="00CB2192"/>
    <w:rsid w:val="00CB223A"/>
    <w:rsid w:val="00CB23C4"/>
    <w:rsid w:val="00CB2425"/>
    <w:rsid w:val="00CB2450"/>
    <w:rsid w:val="00CB2452"/>
    <w:rsid w:val="00CB24AB"/>
    <w:rsid w:val="00CB25D3"/>
    <w:rsid w:val="00CB27DD"/>
    <w:rsid w:val="00CB28C0"/>
    <w:rsid w:val="00CB29C6"/>
    <w:rsid w:val="00CB2ADF"/>
    <w:rsid w:val="00CB2AE4"/>
    <w:rsid w:val="00CB2B10"/>
    <w:rsid w:val="00CB2CBC"/>
    <w:rsid w:val="00CB2CE2"/>
    <w:rsid w:val="00CB2E92"/>
    <w:rsid w:val="00CB3135"/>
    <w:rsid w:val="00CB31A2"/>
    <w:rsid w:val="00CB31B6"/>
    <w:rsid w:val="00CB334D"/>
    <w:rsid w:val="00CB3352"/>
    <w:rsid w:val="00CB360E"/>
    <w:rsid w:val="00CB3614"/>
    <w:rsid w:val="00CB3666"/>
    <w:rsid w:val="00CB3702"/>
    <w:rsid w:val="00CB37B3"/>
    <w:rsid w:val="00CB37B9"/>
    <w:rsid w:val="00CB3B41"/>
    <w:rsid w:val="00CB3B89"/>
    <w:rsid w:val="00CB3D86"/>
    <w:rsid w:val="00CB3D97"/>
    <w:rsid w:val="00CB3E9B"/>
    <w:rsid w:val="00CB4074"/>
    <w:rsid w:val="00CB41F8"/>
    <w:rsid w:val="00CB422E"/>
    <w:rsid w:val="00CB444A"/>
    <w:rsid w:val="00CB444C"/>
    <w:rsid w:val="00CB44DB"/>
    <w:rsid w:val="00CB4540"/>
    <w:rsid w:val="00CB45B5"/>
    <w:rsid w:val="00CB45D3"/>
    <w:rsid w:val="00CB45F2"/>
    <w:rsid w:val="00CB46A3"/>
    <w:rsid w:val="00CB47F5"/>
    <w:rsid w:val="00CB48F4"/>
    <w:rsid w:val="00CB494F"/>
    <w:rsid w:val="00CB49AA"/>
    <w:rsid w:val="00CB49F8"/>
    <w:rsid w:val="00CB4AA2"/>
    <w:rsid w:val="00CB4ABF"/>
    <w:rsid w:val="00CB4B98"/>
    <w:rsid w:val="00CB4C4B"/>
    <w:rsid w:val="00CB4D85"/>
    <w:rsid w:val="00CB4DCF"/>
    <w:rsid w:val="00CB4DE3"/>
    <w:rsid w:val="00CB4F91"/>
    <w:rsid w:val="00CB4FBD"/>
    <w:rsid w:val="00CB511C"/>
    <w:rsid w:val="00CB525E"/>
    <w:rsid w:val="00CB52EC"/>
    <w:rsid w:val="00CB532A"/>
    <w:rsid w:val="00CB5438"/>
    <w:rsid w:val="00CB547F"/>
    <w:rsid w:val="00CB54A0"/>
    <w:rsid w:val="00CB54C3"/>
    <w:rsid w:val="00CB54D8"/>
    <w:rsid w:val="00CB55C7"/>
    <w:rsid w:val="00CB55FA"/>
    <w:rsid w:val="00CB5622"/>
    <w:rsid w:val="00CB56FD"/>
    <w:rsid w:val="00CB59D0"/>
    <w:rsid w:val="00CB59FD"/>
    <w:rsid w:val="00CB5CB1"/>
    <w:rsid w:val="00CB5E25"/>
    <w:rsid w:val="00CB5E5B"/>
    <w:rsid w:val="00CB5E7D"/>
    <w:rsid w:val="00CB5F4A"/>
    <w:rsid w:val="00CB5F62"/>
    <w:rsid w:val="00CB5F66"/>
    <w:rsid w:val="00CB60CA"/>
    <w:rsid w:val="00CB6224"/>
    <w:rsid w:val="00CB625B"/>
    <w:rsid w:val="00CB635E"/>
    <w:rsid w:val="00CB63B9"/>
    <w:rsid w:val="00CB6416"/>
    <w:rsid w:val="00CB656C"/>
    <w:rsid w:val="00CB65E0"/>
    <w:rsid w:val="00CB66BC"/>
    <w:rsid w:val="00CB6752"/>
    <w:rsid w:val="00CB680F"/>
    <w:rsid w:val="00CB6829"/>
    <w:rsid w:val="00CB683D"/>
    <w:rsid w:val="00CB68AA"/>
    <w:rsid w:val="00CB68EF"/>
    <w:rsid w:val="00CB6923"/>
    <w:rsid w:val="00CB694C"/>
    <w:rsid w:val="00CB69F9"/>
    <w:rsid w:val="00CB6A34"/>
    <w:rsid w:val="00CB6A5D"/>
    <w:rsid w:val="00CB6B96"/>
    <w:rsid w:val="00CB6BA0"/>
    <w:rsid w:val="00CB6CAF"/>
    <w:rsid w:val="00CB6CBA"/>
    <w:rsid w:val="00CB6CD0"/>
    <w:rsid w:val="00CB6E85"/>
    <w:rsid w:val="00CB6F5F"/>
    <w:rsid w:val="00CB6F97"/>
    <w:rsid w:val="00CB6FA3"/>
    <w:rsid w:val="00CB704F"/>
    <w:rsid w:val="00CB730C"/>
    <w:rsid w:val="00CB74D0"/>
    <w:rsid w:val="00CB7524"/>
    <w:rsid w:val="00CB758A"/>
    <w:rsid w:val="00CB76C4"/>
    <w:rsid w:val="00CB7773"/>
    <w:rsid w:val="00CB7799"/>
    <w:rsid w:val="00CB7843"/>
    <w:rsid w:val="00CB792F"/>
    <w:rsid w:val="00CB797C"/>
    <w:rsid w:val="00CB7B2F"/>
    <w:rsid w:val="00CB7C6F"/>
    <w:rsid w:val="00CB7DA0"/>
    <w:rsid w:val="00CB7E3D"/>
    <w:rsid w:val="00CB7E78"/>
    <w:rsid w:val="00CB7F1B"/>
    <w:rsid w:val="00CB7FC3"/>
    <w:rsid w:val="00CBEA5D"/>
    <w:rsid w:val="00CC00D2"/>
    <w:rsid w:val="00CC0141"/>
    <w:rsid w:val="00CC0334"/>
    <w:rsid w:val="00CC03C1"/>
    <w:rsid w:val="00CC0406"/>
    <w:rsid w:val="00CC0445"/>
    <w:rsid w:val="00CC051E"/>
    <w:rsid w:val="00CC05CF"/>
    <w:rsid w:val="00CC064F"/>
    <w:rsid w:val="00CC08D3"/>
    <w:rsid w:val="00CC0976"/>
    <w:rsid w:val="00CC09B2"/>
    <w:rsid w:val="00CC0A87"/>
    <w:rsid w:val="00CC0A9A"/>
    <w:rsid w:val="00CC0AEF"/>
    <w:rsid w:val="00CC0B13"/>
    <w:rsid w:val="00CC0B2D"/>
    <w:rsid w:val="00CC0C67"/>
    <w:rsid w:val="00CC0D30"/>
    <w:rsid w:val="00CC0DD6"/>
    <w:rsid w:val="00CC0DE8"/>
    <w:rsid w:val="00CC0E06"/>
    <w:rsid w:val="00CC0FD6"/>
    <w:rsid w:val="00CC1118"/>
    <w:rsid w:val="00CC144F"/>
    <w:rsid w:val="00CC1475"/>
    <w:rsid w:val="00CC14C7"/>
    <w:rsid w:val="00CC14C9"/>
    <w:rsid w:val="00CC1585"/>
    <w:rsid w:val="00CC1682"/>
    <w:rsid w:val="00CC1881"/>
    <w:rsid w:val="00CC1B72"/>
    <w:rsid w:val="00CC1BC3"/>
    <w:rsid w:val="00CC1BF1"/>
    <w:rsid w:val="00CC1EB6"/>
    <w:rsid w:val="00CC1F07"/>
    <w:rsid w:val="00CC1FD5"/>
    <w:rsid w:val="00CC2253"/>
    <w:rsid w:val="00CC23E4"/>
    <w:rsid w:val="00CC2444"/>
    <w:rsid w:val="00CC24DA"/>
    <w:rsid w:val="00CC282D"/>
    <w:rsid w:val="00CC28BE"/>
    <w:rsid w:val="00CC29B2"/>
    <w:rsid w:val="00CC29CA"/>
    <w:rsid w:val="00CC2AA0"/>
    <w:rsid w:val="00CC2ADC"/>
    <w:rsid w:val="00CC2B27"/>
    <w:rsid w:val="00CC2B58"/>
    <w:rsid w:val="00CC2C8F"/>
    <w:rsid w:val="00CC2D2A"/>
    <w:rsid w:val="00CC2D47"/>
    <w:rsid w:val="00CC2E3D"/>
    <w:rsid w:val="00CC30D2"/>
    <w:rsid w:val="00CC323E"/>
    <w:rsid w:val="00CC3338"/>
    <w:rsid w:val="00CC33BC"/>
    <w:rsid w:val="00CC35B4"/>
    <w:rsid w:val="00CC36F0"/>
    <w:rsid w:val="00CC3767"/>
    <w:rsid w:val="00CC3915"/>
    <w:rsid w:val="00CC395E"/>
    <w:rsid w:val="00CC39E3"/>
    <w:rsid w:val="00CC3BE0"/>
    <w:rsid w:val="00CC3C5A"/>
    <w:rsid w:val="00CC3CD3"/>
    <w:rsid w:val="00CC3E86"/>
    <w:rsid w:val="00CC3EC9"/>
    <w:rsid w:val="00CC4027"/>
    <w:rsid w:val="00CC402B"/>
    <w:rsid w:val="00CC40A4"/>
    <w:rsid w:val="00CC40C8"/>
    <w:rsid w:val="00CC410E"/>
    <w:rsid w:val="00CC42A7"/>
    <w:rsid w:val="00CC44A0"/>
    <w:rsid w:val="00CC44EB"/>
    <w:rsid w:val="00CC453E"/>
    <w:rsid w:val="00CC4553"/>
    <w:rsid w:val="00CC4590"/>
    <w:rsid w:val="00CC47BB"/>
    <w:rsid w:val="00CC47C7"/>
    <w:rsid w:val="00CC481F"/>
    <w:rsid w:val="00CC484A"/>
    <w:rsid w:val="00CC48EC"/>
    <w:rsid w:val="00CC4971"/>
    <w:rsid w:val="00CC4B91"/>
    <w:rsid w:val="00CC4CC1"/>
    <w:rsid w:val="00CC4E67"/>
    <w:rsid w:val="00CC4ED3"/>
    <w:rsid w:val="00CC4ED8"/>
    <w:rsid w:val="00CC4FE3"/>
    <w:rsid w:val="00CC4FEF"/>
    <w:rsid w:val="00CC5054"/>
    <w:rsid w:val="00CC50E5"/>
    <w:rsid w:val="00CC511E"/>
    <w:rsid w:val="00CC5164"/>
    <w:rsid w:val="00CC51F5"/>
    <w:rsid w:val="00CC525D"/>
    <w:rsid w:val="00CC53F2"/>
    <w:rsid w:val="00CC541E"/>
    <w:rsid w:val="00CC55C8"/>
    <w:rsid w:val="00CC5691"/>
    <w:rsid w:val="00CC5707"/>
    <w:rsid w:val="00CC598C"/>
    <w:rsid w:val="00CC5B17"/>
    <w:rsid w:val="00CC5B77"/>
    <w:rsid w:val="00CC5D87"/>
    <w:rsid w:val="00CC5DA6"/>
    <w:rsid w:val="00CC5F16"/>
    <w:rsid w:val="00CC6009"/>
    <w:rsid w:val="00CC600C"/>
    <w:rsid w:val="00CC6254"/>
    <w:rsid w:val="00CC62C1"/>
    <w:rsid w:val="00CC64FB"/>
    <w:rsid w:val="00CC6508"/>
    <w:rsid w:val="00CC655B"/>
    <w:rsid w:val="00CC65E5"/>
    <w:rsid w:val="00CC6605"/>
    <w:rsid w:val="00CC6629"/>
    <w:rsid w:val="00CC6685"/>
    <w:rsid w:val="00CC66E6"/>
    <w:rsid w:val="00CC684B"/>
    <w:rsid w:val="00CC68D5"/>
    <w:rsid w:val="00CC69DC"/>
    <w:rsid w:val="00CC6A92"/>
    <w:rsid w:val="00CC6A98"/>
    <w:rsid w:val="00CC6D64"/>
    <w:rsid w:val="00CC6E3A"/>
    <w:rsid w:val="00CC717B"/>
    <w:rsid w:val="00CC7232"/>
    <w:rsid w:val="00CC726F"/>
    <w:rsid w:val="00CC7419"/>
    <w:rsid w:val="00CC74EE"/>
    <w:rsid w:val="00CC7506"/>
    <w:rsid w:val="00CC7525"/>
    <w:rsid w:val="00CC760A"/>
    <w:rsid w:val="00CC763D"/>
    <w:rsid w:val="00CC7736"/>
    <w:rsid w:val="00CC787C"/>
    <w:rsid w:val="00CC7B0F"/>
    <w:rsid w:val="00CC7CD7"/>
    <w:rsid w:val="00CC7E54"/>
    <w:rsid w:val="00CC7EE1"/>
    <w:rsid w:val="00CC7F82"/>
    <w:rsid w:val="00CD00E7"/>
    <w:rsid w:val="00CD01BD"/>
    <w:rsid w:val="00CD021B"/>
    <w:rsid w:val="00CD0484"/>
    <w:rsid w:val="00CD04DA"/>
    <w:rsid w:val="00CD05C0"/>
    <w:rsid w:val="00CD072A"/>
    <w:rsid w:val="00CD07D0"/>
    <w:rsid w:val="00CD07F8"/>
    <w:rsid w:val="00CD081F"/>
    <w:rsid w:val="00CD0840"/>
    <w:rsid w:val="00CD08DA"/>
    <w:rsid w:val="00CD0ADE"/>
    <w:rsid w:val="00CD0B9A"/>
    <w:rsid w:val="00CD0BF6"/>
    <w:rsid w:val="00CD0CF7"/>
    <w:rsid w:val="00CD0D76"/>
    <w:rsid w:val="00CD0D7A"/>
    <w:rsid w:val="00CD0DF2"/>
    <w:rsid w:val="00CD0E50"/>
    <w:rsid w:val="00CD109F"/>
    <w:rsid w:val="00CD124C"/>
    <w:rsid w:val="00CD13EF"/>
    <w:rsid w:val="00CD1464"/>
    <w:rsid w:val="00CD162E"/>
    <w:rsid w:val="00CD172E"/>
    <w:rsid w:val="00CD17A4"/>
    <w:rsid w:val="00CD17AB"/>
    <w:rsid w:val="00CD17AF"/>
    <w:rsid w:val="00CD180F"/>
    <w:rsid w:val="00CD1861"/>
    <w:rsid w:val="00CD1994"/>
    <w:rsid w:val="00CD1998"/>
    <w:rsid w:val="00CD19C7"/>
    <w:rsid w:val="00CD1AF0"/>
    <w:rsid w:val="00CD1B32"/>
    <w:rsid w:val="00CD1BD4"/>
    <w:rsid w:val="00CD1ED9"/>
    <w:rsid w:val="00CD1F20"/>
    <w:rsid w:val="00CD1F53"/>
    <w:rsid w:val="00CD2020"/>
    <w:rsid w:val="00CD21D1"/>
    <w:rsid w:val="00CD2309"/>
    <w:rsid w:val="00CD2413"/>
    <w:rsid w:val="00CD272A"/>
    <w:rsid w:val="00CD27A8"/>
    <w:rsid w:val="00CD28CD"/>
    <w:rsid w:val="00CD2A7F"/>
    <w:rsid w:val="00CD2A87"/>
    <w:rsid w:val="00CD2B04"/>
    <w:rsid w:val="00CD2B73"/>
    <w:rsid w:val="00CD2C51"/>
    <w:rsid w:val="00CD2E7D"/>
    <w:rsid w:val="00CD2F49"/>
    <w:rsid w:val="00CD3086"/>
    <w:rsid w:val="00CD314C"/>
    <w:rsid w:val="00CD31FA"/>
    <w:rsid w:val="00CD32C1"/>
    <w:rsid w:val="00CD32CB"/>
    <w:rsid w:val="00CD33E6"/>
    <w:rsid w:val="00CD34F5"/>
    <w:rsid w:val="00CD358E"/>
    <w:rsid w:val="00CD359D"/>
    <w:rsid w:val="00CD39BE"/>
    <w:rsid w:val="00CD3A0B"/>
    <w:rsid w:val="00CD3BB0"/>
    <w:rsid w:val="00CD3D2A"/>
    <w:rsid w:val="00CD3ED5"/>
    <w:rsid w:val="00CD4124"/>
    <w:rsid w:val="00CD41BF"/>
    <w:rsid w:val="00CD4216"/>
    <w:rsid w:val="00CD42A8"/>
    <w:rsid w:val="00CD4340"/>
    <w:rsid w:val="00CD4413"/>
    <w:rsid w:val="00CD4445"/>
    <w:rsid w:val="00CD450C"/>
    <w:rsid w:val="00CD4512"/>
    <w:rsid w:val="00CD46C4"/>
    <w:rsid w:val="00CD4709"/>
    <w:rsid w:val="00CD470E"/>
    <w:rsid w:val="00CD4736"/>
    <w:rsid w:val="00CD4896"/>
    <w:rsid w:val="00CD48A1"/>
    <w:rsid w:val="00CD4917"/>
    <w:rsid w:val="00CD498D"/>
    <w:rsid w:val="00CD499A"/>
    <w:rsid w:val="00CD49D9"/>
    <w:rsid w:val="00CD4A14"/>
    <w:rsid w:val="00CD4BAB"/>
    <w:rsid w:val="00CD4D0A"/>
    <w:rsid w:val="00CD4F8F"/>
    <w:rsid w:val="00CD4FE9"/>
    <w:rsid w:val="00CD5045"/>
    <w:rsid w:val="00CD523F"/>
    <w:rsid w:val="00CD52AF"/>
    <w:rsid w:val="00CD5331"/>
    <w:rsid w:val="00CD53D1"/>
    <w:rsid w:val="00CD5436"/>
    <w:rsid w:val="00CD5453"/>
    <w:rsid w:val="00CD549D"/>
    <w:rsid w:val="00CD5510"/>
    <w:rsid w:val="00CD5575"/>
    <w:rsid w:val="00CD57A1"/>
    <w:rsid w:val="00CD57BF"/>
    <w:rsid w:val="00CD58A0"/>
    <w:rsid w:val="00CD58BE"/>
    <w:rsid w:val="00CD58F4"/>
    <w:rsid w:val="00CD5B82"/>
    <w:rsid w:val="00CD5C02"/>
    <w:rsid w:val="00CD5C34"/>
    <w:rsid w:val="00CD5DCD"/>
    <w:rsid w:val="00CD5DE3"/>
    <w:rsid w:val="00CD5E8A"/>
    <w:rsid w:val="00CD5F04"/>
    <w:rsid w:val="00CD5F15"/>
    <w:rsid w:val="00CD5FB4"/>
    <w:rsid w:val="00CD6034"/>
    <w:rsid w:val="00CD605D"/>
    <w:rsid w:val="00CD60EE"/>
    <w:rsid w:val="00CD6100"/>
    <w:rsid w:val="00CD6129"/>
    <w:rsid w:val="00CD627C"/>
    <w:rsid w:val="00CD6594"/>
    <w:rsid w:val="00CD661C"/>
    <w:rsid w:val="00CD6664"/>
    <w:rsid w:val="00CD6722"/>
    <w:rsid w:val="00CD6828"/>
    <w:rsid w:val="00CD6831"/>
    <w:rsid w:val="00CD6A80"/>
    <w:rsid w:val="00CD6B0A"/>
    <w:rsid w:val="00CD6B92"/>
    <w:rsid w:val="00CD6BEC"/>
    <w:rsid w:val="00CD6E54"/>
    <w:rsid w:val="00CD6F30"/>
    <w:rsid w:val="00CD6FAF"/>
    <w:rsid w:val="00CD721E"/>
    <w:rsid w:val="00CD729D"/>
    <w:rsid w:val="00CD7580"/>
    <w:rsid w:val="00CD75FE"/>
    <w:rsid w:val="00CD7729"/>
    <w:rsid w:val="00CD78AE"/>
    <w:rsid w:val="00CD78D0"/>
    <w:rsid w:val="00CD79B6"/>
    <w:rsid w:val="00CD7AA8"/>
    <w:rsid w:val="00CD7AD9"/>
    <w:rsid w:val="00CD7B60"/>
    <w:rsid w:val="00CD7C75"/>
    <w:rsid w:val="00CD7CA2"/>
    <w:rsid w:val="00CD7F15"/>
    <w:rsid w:val="00CD7F57"/>
    <w:rsid w:val="00CE019F"/>
    <w:rsid w:val="00CE0205"/>
    <w:rsid w:val="00CE0238"/>
    <w:rsid w:val="00CE0446"/>
    <w:rsid w:val="00CE049E"/>
    <w:rsid w:val="00CE04DC"/>
    <w:rsid w:val="00CE0549"/>
    <w:rsid w:val="00CE05C6"/>
    <w:rsid w:val="00CE07D7"/>
    <w:rsid w:val="00CE0911"/>
    <w:rsid w:val="00CE0996"/>
    <w:rsid w:val="00CE0A28"/>
    <w:rsid w:val="00CE0A2E"/>
    <w:rsid w:val="00CE0B4B"/>
    <w:rsid w:val="00CE0B93"/>
    <w:rsid w:val="00CE0BF0"/>
    <w:rsid w:val="00CE0EAF"/>
    <w:rsid w:val="00CE0F65"/>
    <w:rsid w:val="00CE1170"/>
    <w:rsid w:val="00CE13C6"/>
    <w:rsid w:val="00CE13FD"/>
    <w:rsid w:val="00CE144C"/>
    <w:rsid w:val="00CE147A"/>
    <w:rsid w:val="00CE148F"/>
    <w:rsid w:val="00CE1509"/>
    <w:rsid w:val="00CE156B"/>
    <w:rsid w:val="00CE1591"/>
    <w:rsid w:val="00CE1699"/>
    <w:rsid w:val="00CE1716"/>
    <w:rsid w:val="00CE194A"/>
    <w:rsid w:val="00CE1A35"/>
    <w:rsid w:val="00CE1A63"/>
    <w:rsid w:val="00CE1AE0"/>
    <w:rsid w:val="00CE1B1C"/>
    <w:rsid w:val="00CE1B3A"/>
    <w:rsid w:val="00CE1BA1"/>
    <w:rsid w:val="00CE1BA8"/>
    <w:rsid w:val="00CE1BBC"/>
    <w:rsid w:val="00CE1C58"/>
    <w:rsid w:val="00CE1D34"/>
    <w:rsid w:val="00CE1DEE"/>
    <w:rsid w:val="00CE1E0B"/>
    <w:rsid w:val="00CE214B"/>
    <w:rsid w:val="00CE2242"/>
    <w:rsid w:val="00CE22CC"/>
    <w:rsid w:val="00CE23A7"/>
    <w:rsid w:val="00CE24D1"/>
    <w:rsid w:val="00CE25B0"/>
    <w:rsid w:val="00CE25D6"/>
    <w:rsid w:val="00CE26D2"/>
    <w:rsid w:val="00CE2973"/>
    <w:rsid w:val="00CE2B8C"/>
    <w:rsid w:val="00CE2BAC"/>
    <w:rsid w:val="00CE2C66"/>
    <w:rsid w:val="00CE2E58"/>
    <w:rsid w:val="00CE2F72"/>
    <w:rsid w:val="00CE3091"/>
    <w:rsid w:val="00CE325F"/>
    <w:rsid w:val="00CE353D"/>
    <w:rsid w:val="00CE355E"/>
    <w:rsid w:val="00CE35A8"/>
    <w:rsid w:val="00CE361B"/>
    <w:rsid w:val="00CE36A0"/>
    <w:rsid w:val="00CE3713"/>
    <w:rsid w:val="00CE375B"/>
    <w:rsid w:val="00CE37A5"/>
    <w:rsid w:val="00CE386C"/>
    <w:rsid w:val="00CE38BA"/>
    <w:rsid w:val="00CE38FA"/>
    <w:rsid w:val="00CE3904"/>
    <w:rsid w:val="00CE39D9"/>
    <w:rsid w:val="00CE39F6"/>
    <w:rsid w:val="00CE3A7B"/>
    <w:rsid w:val="00CE3B84"/>
    <w:rsid w:val="00CE3BA2"/>
    <w:rsid w:val="00CE3CE6"/>
    <w:rsid w:val="00CE3D0C"/>
    <w:rsid w:val="00CE3D5B"/>
    <w:rsid w:val="00CE3D78"/>
    <w:rsid w:val="00CE3E95"/>
    <w:rsid w:val="00CE3EA4"/>
    <w:rsid w:val="00CE3FC9"/>
    <w:rsid w:val="00CE423E"/>
    <w:rsid w:val="00CE42A2"/>
    <w:rsid w:val="00CE42BB"/>
    <w:rsid w:val="00CE4577"/>
    <w:rsid w:val="00CE45D3"/>
    <w:rsid w:val="00CE4724"/>
    <w:rsid w:val="00CE4822"/>
    <w:rsid w:val="00CE48D0"/>
    <w:rsid w:val="00CE496E"/>
    <w:rsid w:val="00CE4973"/>
    <w:rsid w:val="00CE4A3D"/>
    <w:rsid w:val="00CE4A61"/>
    <w:rsid w:val="00CE4B17"/>
    <w:rsid w:val="00CE4BE9"/>
    <w:rsid w:val="00CE4D8C"/>
    <w:rsid w:val="00CE4DF1"/>
    <w:rsid w:val="00CE4E6F"/>
    <w:rsid w:val="00CE4EDC"/>
    <w:rsid w:val="00CE4FF3"/>
    <w:rsid w:val="00CE5019"/>
    <w:rsid w:val="00CE507D"/>
    <w:rsid w:val="00CE50D1"/>
    <w:rsid w:val="00CE51E8"/>
    <w:rsid w:val="00CE5258"/>
    <w:rsid w:val="00CE5281"/>
    <w:rsid w:val="00CE53BB"/>
    <w:rsid w:val="00CE53E6"/>
    <w:rsid w:val="00CE53EA"/>
    <w:rsid w:val="00CE5450"/>
    <w:rsid w:val="00CE5504"/>
    <w:rsid w:val="00CE56A6"/>
    <w:rsid w:val="00CE57E3"/>
    <w:rsid w:val="00CE585A"/>
    <w:rsid w:val="00CE5ACA"/>
    <w:rsid w:val="00CE5D74"/>
    <w:rsid w:val="00CE5D82"/>
    <w:rsid w:val="00CE5F70"/>
    <w:rsid w:val="00CE601C"/>
    <w:rsid w:val="00CE615E"/>
    <w:rsid w:val="00CE61E5"/>
    <w:rsid w:val="00CE6453"/>
    <w:rsid w:val="00CE64F9"/>
    <w:rsid w:val="00CE66ED"/>
    <w:rsid w:val="00CE6810"/>
    <w:rsid w:val="00CE682D"/>
    <w:rsid w:val="00CE691C"/>
    <w:rsid w:val="00CE6937"/>
    <w:rsid w:val="00CE6AF0"/>
    <w:rsid w:val="00CE6B24"/>
    <w:rsid w:val="00CE6C55"/>
    <w:rsid w:val="00CE6CF2"/>
    <w:rsid w:val="00CE6D52"/>
    <w:rsid w:val="00CE6E9B"/>
    <w:rsid w:val="00CE6F9D"/>
    <w:rsid w:val="00CE70C0"/>
    <w:rsid w:val="00CE72EA"/>
    <w:rsid w:val="00CE7306"/>
    <w:rsid w:val="00CE732B"/>
    <w:rsid w:val="00CE74D1"/>
    <w:rsid w:val="00CE74F3"/>
    <w:rsid w:val="00CE74FE"/>
    <w:rsid w:val="00CE7581"/>
    <w:rsid w:val="00CE75DA"/>
    <w:rsid w:val="00CE7600"/>
    <w:rsid w:val="00CE7632"/>
    <w:rsid w:val="00CE775C"/>
    <w:rsid w:val="00CE7797"/>
    <w:rsid w:val="00CE78D6"/>
    <w:rsid w:val="00CE7914"/>
    <w:rsid w:val="00CE7D11"/>
    <w:rsid w:val="00CE7D42"/>
    <w:rsid w:val="00CE7D77"/>
    <w:rsid w:val="00CE7E0D"/>
    <w:rsid w:val="00CE7EB4"/>
    <w:rsid w:val="00CE7F82"/>
    <w:rsid w:val="00CF02E0"/>
    <w:rsid w:val="00CF03AE"/>
    <w:rsid w:val="00CF03EC"/>
    <w:rsid w:val="00CF0554"/>
    <w:rsid w:val="00CF0622"/>
    <w:rsid w:val="00CF0631"/>
    <w:rsid w:val="00CF0890"/>
    <w:rsid w:val="00CF089B"/>
    <w:rsid w:val="00CF09F5"/>
    <w:rsid w:val="00CF0A32"/>
    <w:rsid w:val="00CF0B05"/>
    <w:rsid w:val="00CF0D5D"/>
    <w:rsid w:val="00CF0E50"/>
    <w:rsid w:val="00CF0E65"/>
    <w:rsid w:val="00CF0EE0"/>
    <w:rsid w:val="00CF101E"/>
    <w:rsid w:val="00CF11D5"/>
    <w:rsid w:val="00CF13C2"/>
    <w:rsid w:val="00CF1490"/>
    <w:rsid w:val="00CF14BE"/>
    <w:rsid w:val="00CF14F2"/>
    <w:rsid w:val="00CF1587"/>
    <w:rsid w:val="00CF15A2"/>
    <w:rsid w:val="00CF1638"/>
    <w:rsid w:val="00CF17CD"/>
    <w:rsid w:val="00CF17EE"/>
    <w:rsid w:val="00CF18B4"/>
    <w:rsid w:val="00CF1975"/>
    <w:rsid w:val="00CF1A62"/>
    <w:rsid w:val="00CF1A87"/>
    <w:rsid w:val="00CF1AB9"/>
    <w:rsid w:val="00CF1C2D"/>
    <w:rsid w:val="00CF1C32"/>
    <w:rsid w:val="00CF1E13"/>
    <w:rsid w:val="00CF1FD9"/>
    <w:rsid w:val="00CF1FE6"/>
    <w:rsid w:val="00CF1FEB"/>
    <w:rsid w:val="00CF20ED"/>
    <w:rsid w:val="00CF21DE"/>
    <w:rsid w:val="00CF2227"/>
    <w:rsid w:val="00CF2295"/>
    <w:rsid w:val="00CF234D"/>
    <w:rsid w:val="00CF2383"/>
    <w:rsid w:val="00CF23B5"/>
    <w:rsid w:val="00CF26EF"/>
    <w:rsid w:val="00CF2798"/>
    <w:rsid w:val="00CF281B"/>
    <w:rsid w:val="00CF2848"/>
    <w:rsid w:val="00CF289E"/>
    <w:rsid w:val="00CF2958"/>
    <w:rsid w:val="00CF2A3F"/>
    <w:rsid w:val="00CF2B91"/>
    <w:rsid w:val="00CF2BCD"/>
    <w:rsid w:val="00CF2CB7"/>
    <w:rsid w:val="00CF2DD8"/>
    <w:rsid w:val="00CF2E6E"/>
    <w:rsid w:val="00CF2F8A"/>
    <w:rsid w:val="00CF2F98"/>
    <w:rsid w:val="00CF30D6"/>
    <w:rsid w:val="00CF31C1"/>
    <w:rsid w:val="00CF31FF"/>
    <w:rsid w:val="00CF3242"/>
    <w:rsid w:val="00CF3250"/>
    <w:rsid w:val="00CF3298"/>
    <w:rsid w:val="00CF339B"/>
    <w:rsid w:val="00CF34BC"/>
    <w:rsid w:val="00CF34FD"/>
    <w:rsid w:val="00CF3548"/>
    <w:rsid w:val="00CF368E"/>
    <w:rsid w:val="00CF3756"/>
    <w:rsid w:val="00CF377D"/>
    <w:rsid w:val="00CF3832"/>
    <w:rsid w:val="00CF38CD"/>
    <w:rsid w:val="00CF3A8C"/>
    <w:rsid w:val="00CF3B1E"/>
    <w:rsid w:val="00CF3C1F"/>
    <w:rsid w:val="00CF3C4C"/>
    <w:rsid w:val="00CF3D4E"/>
    <w:rsid w:val="00CF3D91"/>
    <w:rsid w:val="00CF3FCA"/>
    <w:rsid w:val="00CF404D"/>
    <w:rsid w:val="00CF41A1"/>
    <w:rsid w:val="00CF4259"/>
    <w:rsid w:val="00CF44DB"/>
    <w:rsid w:val="00CF458C"/>
    <w:rsid w:val="00CF45B7"/>
    <w:rsid w:val="00CF45CF"/>
    <w:rsid w:val="00CF46D4"/>
    <w:rsid w:val="00CF4773"/>
    <w:rsid w:val="00CF49B4"/>
    <w:rsid w:val="00CF49B9"/>
    <w:rsid w:val="00CF4A1F"/>
    <w:rsid w:val="00CF4A95"/>
    <w:rsid w:val="00CF4BFA"/>
    <w:rsid w:val="00CF4E8C"/>
    <w:rsid w:val="00CF4EB2"/>
    <w:rsid w:val="00CF51D0"/>
    <w:rsid w:val="00CF51F7"/>
    <w:rsid w:val="00CF5202"/>
    <w:rsid w:val="00CF5300"/>
    <w:rsid w:val="00CF5549"/>
    <w:rsid w:val="00CF5681"/>
    <w:rsid w:val="00CF5840"/>
    <w:rsid w:val="00CF5A25"/>
    <w:rsid w:val="00CF5A28"/>
    <w:rsid w:val="00CF5B4E"/>
    <w:rsid w:val="00CF5DE8"/>
    <w:rsid w:val="00CF5EE6"/>
    <w:rsid w:val="00CF5F04"/>
    <w:rsid w:val="00CF6226"/>
    <w:rsid w:val="00CF62C7"/>
    <w:rsid w:val="00CF6320"/>
    <w:rsid w:val="00CF649F"/>
    <w:rsid w:val="00CF64D6"/>
    <w:rsid w:val="00CF655C"/>
    <w:rsid w:val="00CF65B6"/>
    <w:rsid w:val="00CF65E9"/>
    <w:rsid w:val="00CF6638"/>
    <w:rsid w:val="00CF6661"/>
    <w:rsid w:val="00CF66E4"/>
    <w:rsid w:val="00CF66FD"/>
    <w:rsid w:val="00CF6791"/>
    <w:rsid w:val="00CF6893"/>
    <w:rsid w:val="00CF69DD"/>
    <w:rsid w:val="00CF6A77"/>
    <w:rsid w:val="00CF6ACE"/>
    <w:rsid w:val="00CF6B4D"/>
    <w:rsid w:val="00CF6BA6"/>
    <w:rsid w:val="00CF6BA7"/>
    <w:rsid w:val="00CF6D4F"/>
    <w:rsid w:val="00CF6DAA"/>
    <w:rsid w:val="00CF6EEB"/>
    <w:rsid w:val="00CF6F32"/>
    <w:rsid w:val="00CF6F82"/>
    <w:rsid w:val="00CF6FF1"/>
    <w:rsid w:val="00CF7062"/>
    <w:rsid w:val="00CF7065"/>
    <w:rsid w:val="00CF709C"/>
    <w:rsid w:val="00CF71FC"/>
    <w:rsid w:val="00CF720D"/>
    <w:rsid w:val="00CF7247"/>
    <w:rsid w:val="00CF73A9"/>
    <w:rsid w:val="00CF73C4"/>
    <w:rsid w:val="00CF7423"/>
    <w:rsid w:val="00CF74F7"/>
    <w:rsid w:val="00CF760E"/>
    <w:rsid w:val="00CF762A"/>
    <w:rsid w:val="00CF776B"/>
    <w:rsid w:val="00CF776F"/>
    <w:rsid w:val="00CF78EE"/>
    <w:rsid w:val="00CF7A2F"/>
    <w:rsid w:val="00CF7AD7"/>
    <w:rsid w:val="00CF7B2C"/>
    <w:rsid w:val="00CF7D40"/>
    <w:rsid w:val="00CF7D88"/>
    <w:rsid w:val="00D00023"/>
    <w:rsid w:val="00D00042"/>
    <w:rsid w:val="00D00118"/>
    <w:rsid w:val="00D0024F"/>
    <w:rsid w:val="00D002CC"/>
    <w:rsid w:val="00D003B6"/>
    <w:rsid w:val="00D005C2"/>
    <w:rsid w:val="00D005FE"/>
    <w:rsid w:val="00D00691"/>
    <w:rsid w:val="00D00760"/>
    <w:rsid w:val="00D00807"/>
    <w:rsid w:val="00D00838"/>
    <w:rsid w:val="00D0085F"/>
    <w:rsid w:val="00D00A08"/>
    <w:rsid w:val="00D00B02"/>
    <w:rsid w:val="00D00CD8"/>
    <w:rsid w:val="00D00CF6"/>
    <w:rsid w:val="00D00D5E"/>
    <w:rsid w:val="00D00D6A"/>
    <w:rsid w:val="00D00D7F"/>
    <w:rsid w:val="00D00DE3"/>
    <w:rsid w:val="00D00E5F"/>
    <w:rsid w:val="00D00F15"/>
    <w:rsid w:val="00D00FE7"/>
    <w:rsid w:val="00D01114"/>
    <w:rsid w:val="00D0112A"/>
    <w:rsid w:val="00D0120F"/>
    <w:rsid w:val="00D012C6"/>
    <w:rsid w:val="00D01378"/>
    <w:rsid w:val="00D013AC"/>
    <w:rsid w:val="00D0141D"/>
    <w:rsid w:val="00D0155A"/>
    <w:rsid w:val="00D01592"/>
    <w:rsid w:val="00D01634"/>
    <w:rsid w:val="00D0166B"/>
    <w:rsid w:val="00D0172E"/>
    <w:rsid w:val="00D0174B"/>
    <w:rsid w:val="00D01787"/>
    <w:rsid w:val="00D01837"/>
    <w:rsid w:val="00D019BD"/>
    <w:rsid w:val="00D01AAB"/>
    <w:rsid w:val="00D01AF0"/>
    <w:rsid w:val="00D01B8B"/>
    <w:rsid w:val="00D01BE8"/>
    <w:rsid w:val="00D01C19"/>
    <w:rsid w:val="00D01D4E"/>
    <w:rsid w:val="00D01EEB"/>
    <w:rsid w:val="00D01FDA"/>
    <w:rsid w:val="00D02121"/>
    <w:rsid w:val="00D021CD"/>
    <w:rsid w:val="00D027F1"/>
    <w:rsid w:val="00D02877"/>
    <w:rsid w:val="00D02940"/>
    <w:rsid w:val="00D029DF"/>
    <w:rsid w:val="00D02A03"/>
    <w:rsid w:val="00D02A93"/>
    <w:rsid w:val="00D02B64"/>
    <w:rsid w:val="00D02EF3"/>
    <w:rsid w:val="00D02F10"/>
    <w:rsid w:val="00D0301A"/>
    <w:rsid w:val="00D031B6"/>
    <w:rsid w:val="00D0328B"/>
    <w:rsid w:val="00D0341A"/>
    <w:rsid w:val="00D03469"/>
    <w:rsid w:val="00D034B5"/>
    <w:rsid w:val="00D036EE"/>
    <w:rsid w:val="00D0373D"/>
    <w:rsid w:val="00D0378F"/>
    <w:rsid w:val="00D037D9"/>
    <w:rsid w:val="00D03829"/>
    <w:rsid w:val="00D03874"/>
    <w:rsid w:val="00D038D2"/>
    <w:rsid w:val="00D03CF4"/>
    <w:rsid w:val="00D03D18"/>
    <w:rsid w:val="00D03E38"/>
    <w:rsid w:val="00D03F54"/>
    <w:rsid w:val="00D03FA8"/>
    <w:rsid w:val="00D0410C"/>
    <w:rsid w:val="00D0417D"/>
    <w:rsid w:val="00D041AF"/>
    <w:rsid w:val="00D041D7"/>
    <w:rsid w:val="00D041E5"/>
    <w:rsid w:val="00D04303"/>
    <w:rsid w:val="00D04341"/>
    <w:rsid w:val="00D043F7"/>
    <w:rsid w:val="00D0452F"/>
    <w:rsid w:val="00D04564"/>
    <w:rsid w:val="00D04670"/>
    <w:rsid w:val="00D046DD"/>
    <w:rsid w:val="00D047F3"/>
    <w:rsid w:val="00D047FF"/>
    <w:rsid w:val="00D0487A"/>
    <w:rsid w:val="00D048CC"/>
    <w:rsid w:val="00D0493D"/>
    <w:rsid w:val="00D04B1F"/>
    <w:rsid w:val="00D04C35"/>
    <w:rsid w:val="00D04D97"/>
    <w:rsid w:val="00D04E06"/>
    <w:rsid w:val="00D04E7F"/>
    <w:rsid w:val="00D04EA7"/>
    <w:rsid w:val="00D04EAD"/>
    <w:rsid w:val="00D04EC0"/>
    <w:rsid w:val="00D04EC5"/>
    <w:rsid w:val="00D04FCA"/>
    <w:rsid w:val="00D051EE"/>
    <w:rsid w:val="00D052C2"/>
    <w:rsid w:val="00D052EA"/>
    <w:rsid w:val="00D05376"/>
    <w:rsid w:val="00D05511"/>
    <w:rsid w:val="00D05628"/>
    <w:rsid w:val="00D05637"/>
    <w:rsid w:val="00D056B0"/>
    <w:rsid w:val="00D057D4"/>
    <w:rsid w:val="00D05826"/>
    <w:rsid w:val="00D05840"/>
    <w:rsid w:val="00D05939"/>
    <w:rsid w:val="00D05B9F"/>
    <w:rsid w:val="00D05BA6"/>
    <w:rsid w:val="00D05BAE"/>
    <w:rsid w:val="00D05BBC"/>
    <w:rsid w:val="00D05E62"/>
    <w:rsid w:val="00D05EF1"/>
    <w:rsid w:val="00D05F46"/>
    <w:rsid w:val="00D06008"/>
    <w:rsid w:val="00D06021"/>
    <w:rsid w:val="00D06027"/>
    <w:rsid w:val="00D0603D"/>
    <w:rsid w:val="00D06084"/>
    <w:rsid w:val="00D060E6"/>
    <w:rsid w:val="00D06119"/>
    <w:rsid w:val="00D061C0"/>
    <w:rsid w:val="00D062E2"/>
    <w:rsid w:val="00D06586"/>
    <w:rsid w:val="00D065CC"/>
    <w:rsid w:val="00D066A8"/>
    <w:rsid w:val="00D066AA"/>
    <w:rsid w:val="00D06707"/>
    <w:rsid w:val="00D06742"/>
    <w:rsid w:val="00D067CC"/>
    <w:rsid w:val="00D06923"/>
    <w:rsid w:val="00D06A24"/>
    <w:rsid w:val="00D06AC4"/>
    <w:rsid w:val="00D06BCE"/>
    <w:rsid w:val="00D06C6D"/>
    <w:rsid w:val="00D06D88"/>
    <w:rsid w:val="00D06E41"/>
    <w:rsid w:val="00D06E74"/>
    <w:rsid w:val="00D06F61"/>
    <w:rsid w:val="00D06FA5"/>
    <w:rsid w:val="00D07023"/>
    <w:rsid w:val="00D07346"/>
    <w:rsid w:val="00D073B0"/>
    <w:rsid w:val="00D07485"/>
    <w:rsid w:val="00D0757C"/>
    <w:rsid w:val="00D07593"/>
    <w:rsid w:val="00D075DA"/>
    <w:rsid w:val="00D0774E"/>
    <w:rsid w:val="00D0778F"/>
    <w:rsid w:val="00D077F2"/>
    <w:rsid w:val="00D07868"/>
    <w:rsid w:val="00D078D3"/>
    <w:rsid w:val="00D0798A"/>
    <w:rsid w:val="00D079C5"/>
    <w:rsid w:val="00D079CB"/>
    <w:rsid w:val="00D07A10"/>
    <w:rsid w:val="00D07A71"/>
    <w:rsid w:val="00D07B01"/>
    <w:rsid w:val="00D07B35"/>
    <w:rsid w:val="00D07B6C"/>
    <w:rsid w:val="00D07B79"/>
    <w:rsid w:val="00D07B95"/>
    <w:rsid w:val="00D07C9C"/>
    <w:rsid w:val="00D07D83"/>
    <w:rsid w:val="00D1000B"/>
    <w:rsid w:val="00D100D1"/>
    <w:rsid w:val="00D101B4"/>
    <w:rsid w:val="00D10343"/>
    <w:rsid w:val="00D10359"/>
    <w:rsid w:val="00D10472"/>
    <w:rsid w:val="00D10570"/>
    <w:rsid w:val="00D10684"/>
    <w:rsid w:val="00D106E8"/>
    <w:rsid w:val="00D107F5"/>
    <w:rsid w:val="00D10837"/>
    <w:rsid w:val="00D108C2"/>
    <w:rsid w:val="00D10918"/>
    <w:rsid w:val="00D1099F"/>
    <w:rsid w:val="00D109C3"/>
    <w:rsid w:val="00D10A64"/>
    <w:rsid w:val="00D10B71"/>
    <w:rsid w:val="00D10B90"/>
    <w:rsid w:val="00D10C42"/>
    <w:rsid w:val="00D10CF5"/>
    <w:rsid w:val="00D10D9F"/>
    <w:rsid w:val="00D10E1C"/>
    <w:rsid w:val="00D10E54"/>
    <w:rsid w:val="00D10F55"/>
    <w:rsid w:val="00D110CF"/>
    <w:rsid w:val="00D110D0"/>
    <w:rsid w:val="00D110D5"/>
    <w:rsid w:val="00D110FD"/>
    <w:rsid w:val="00D1112F"/>
    <w:rsid w:val="00D1119F"/>
    <w:rsid w:val="00D111E9"/>
    <w:rsid w:val="00D11217"/>
    <w:rsid w:val="00D11353"/>
    <w:rsid w:val="00D113D5"/>
    <w:rsid w:val="00D11416"/>
    <w:rsid w:val="00D11535"/>
    <w:rsid w:val="00D1155A"/>
    <w:rsid w:val="00D115B8"/>
    <w:rsid w:val="00D1163E"/>
    <w:rsid w:val="00D11670"/>
    <w:rsid w:val="00D117F5"/>
    <w:rsid w:val="00D11807"/>
    <w:rsid w:val="00D11892"/>
    <w:rsid w:val="00D11957"/>
    <w:rsid w:val="00D1196A"/>
    <w:rsid w:val="00D11A58"/>
    <w:rsid w:val="00D11B20"/>
    <w:rsid w:val="00D11D1C"/>
    <w:rsid w:val="00D11E4F"/>
    <w:rsid w:val="00D11FC6"/>
    <w:rsid w:val="00D120ED"/>
    <w:rsid w:val="00D12135"/>
    <w:rsid w:val="00D12165"/>
    <w:rsid w:val="00D12236"/>
    <w:rsid w:val="00D123B0"/>
    <w:rsid w:val="00D124A1"/>
    <w:rsid w:val="00D124BD"/>
    <w:rsid w:val="00D1257A"/>
    <w:rsid w:val="00D125BF"/>
    <w:rsid w:val="00D12612"/>
    <w:rsid w:val="00D12739"/>
    <w:rsid w:val="00D127F4"/>
    <w:rsid w:val="00D1285C"/>
    <w:rsid w:val="00D12A3C"/>
    <w:rsid w:val="00D12A62"/>
    <w:rsid w:val="00D12B06"/>
    <w:rsid w:val="00D12B8A"/>
    <w:rsid w:val="00D12BF9"/>
    <w:rsid w:val="00D12CC6"/>
    <w:rsid w:val="00D12D65"/>
    <w:rsid w:val="00D12E21"/>
    <w:rsid w:val="00D12F53"/>
    <w:rsid w:val="00D13034"/>
    <w:rsid w:val="00D13127"/>
    <w:rsid w:val="00D1314B"/>
    <w:rsid w:val="00D1332D"/>
    <w:rsid w:val="00D136E9"/>
    <w:rsid w:val="00D13772"/>
    <w:rsid w:val="00D13774"/>
    <w:rsid w:val="00D1380A"/>
    <w:rsid w:val="00D13815"/>
    <w:rsid w:val="00D138C6"/>
    <w:rsid w:val="00D139EF"/>
    <w:rsid w:val="00D13A60"/>
    <w:rsid w:val="00D13A6A"/>
    <w:rsid w:val="00D13BB5"/>
    <w:rsid w:val="00D13CA0"/>
    <w:rsid w:val="00D13DF7"/>
    <w:rsid w:val="00D13E31"/>
    <w:rsid w:val="00D13EFF"/>
    <w:rsid w:val="00D13F01"/>
    <w:rsid w:val="00D13F13"/>
    <w:rsid w:val="00D13FE2"/>
    <w:rsid w:val="00D13FEC"/>
    <w:rsid w:val="00D14024"/>
    <w:rsid w:val="00D14044"/>
    <w:rsid w:val="00D140D3"/>
    <w:rsid w:val="00D143AA"/>
    <w:rsid w:val="00D14444"/>
    <w:rsid w:val="00D1444E"/>
    <w:rsid w:val="00D144FA"/>
    <w:rsid w:val="00D146A4"/>
    <w:rsid w:val="00D146AD"/>
    <w:rsid w:val="00D146DA"/>
    <w:rsid w:val="00D1476D"/>
    <w:rsid w:val="00D1491B"/>
    <w:rsid w:val="00D1494E"/>
    <w:rsid w:val="00D14A78"/>
    <w:rsid w:val="00D14AD0"/>
    <w:rsid w:val="00D14B1D"/>
    <w:rsid w:val="00D14B3E"/>
    <w:rsid w:val="00D14C56"/>
    <w:rsid w:val="00D14D94"/>
    <w:rsid w:val="00D14E6B"/>
    <w:rsid w:val="00D14E91"/>
    <w:rsid w:val="00D14EBF"/>
    <w:rsid w:val="00D1511F"/>
    <w:rsid w:val="00D151F8"/>
    <w:rsid w:val="00D15228"/>
    <w:rsid w:val="00D1529F"/>
    <w:rsid w:val="00D152D0"/>
    <w:rsid w:val="00D154C7"/>
    <w:rsid w:val="00D15781"/>
    <w:rsid w:val="00D15A6D"/>
    <w:rsid w:val="00D15C61"/>
    <w:rsid w:val="00D15C9B"/>
    <w:rsid w:val="00D15CF0"/>
    <w:rsid w:val="00D15E33"/>
    <w:rsid w:val="00D15E59"/>
    <w:rsid w:val="00D1607D"/>
    <w:rsid w:val="00D161E7"/>
    <w:rsid w:val="00D1638C"/>
    <w:rsid w:val="00D1641F"/>
    <w:rsid w:val="00D1646D"/>
    <w:rsid w:val="00D164A5"/>
    <w:rsid w:val="00D165F5"/>
    <w:rsid w:val="00D16640"/>
    <w:rsid w:val="00D1692A"/>
    <w:rsid w:val="00D16930"/>
    <w:rsid w:val="00D1699D"/>
    <w:rsid w:val="00D16A19"/>
    <w:rsid w:val="00D16BD4"/>
    <w:rsid w:val="00D16CDB"/>
    <w:rsid w:val="00D16CE5"/>
    <w:rsid w:val="00D16E5E"/>
    <w:rsid w:val="00D16F70"/>
    <w:rsid w:val="00D16FCC"/>
    <w:rsid w:val="00D17040"/>
    <w:rsid w:val="00D17256"/>
    <w:rsid w:val="00D17281"/>
    <w:rsid w:val="00D17602"/>
    <w:rsid w:val="00D17648"/>
    <w:rsid w:val="00D1765E"/>
    <w:rsid w:val="00D17816"/>
    <w:rsid w:val="00D1789B"/>
    <w:rsid w:val="00D179A7"/>
    <w:rsid w:val="00D17D07"/>
    <w:rsid w:val="00D17D37"/>
    <w:rsid w:val="00D17D5A"/>
    <w:rsid w:val="00D17DAC"/>
    <w:rsid w:val="00D17E07"/>
    <w:rsid w:val="00D17E43"/>
    <w:rsid w:val="00D17EA7"/>
    <w:rsid w:val="00D20002"/>
    <w:rsid w:val="00D20083"/>
    <w:rsid w:val="00D2045E"/>
    <w:rsid w:val="00D20537"/>
    <w:rsid w:val="00D206D2"/>
    <w:rsid w:val="00D20707"/>
    <w:rsid w:val="00D207AE"/>
    <w:rsid w:val="00D207B5"/>
    <w:rsid w:val="00D20811"/>
    <w:rsid w:val="00D209BE"/>
    <w:rsid w:val="00D209FE"/>
    <w:rsid w:val="00D20C03"/>
    <w:rsid w:val="00D20C13"/>
    <w:rsid w:val="00D20C4A"/>
    <w:rsid w:val="00D20E7E"/>
    <w:rsid w:val="00D210A3"/>
    <w:rsid w:val="00D21162"/>
    <w:rsid w:val="00D211D1"/>
    <w:rsid w:val="00D21376"/>
    <w:rsid w:val="00D215CA"/>
    <w:rsid w:val="00D21663"/>
    <w:rsid w:val="00D2167A"/>
    <w:rsid w:val="00D21899"/>
    <w:rsid w:val="00D2190A"/>
    <w:rsid w:val="00D21974"/>
    <w:rsid w:val="00D21AE9"/>
    <w:rsid w:val="00D21B02"/>
    <w:rsid w:val="00D21B76"/>
    <w:rsid w:val="00D21CD8"/>
    <w:rsid w:val="00D21D93"/>
    <w:rsid w:val="00D21F1A"/>
    <w:rsid w:val="00D22009"/>
    <w:rsid w:val="00D2206C"/>
    <w:rsid w:val="00D220E1"/>
    <w:rsid w:val="00D221D4"/>
    <w:rsid w:val="00D224AC"/>
    <w:rsid w:val="00D2255B"/>
    <w:rsid w:val="00D2268C"/>
    <w:rsid w:val="00D226B6"/>
    <w:rsid w:val="00D22A56"/>
    <w:rsid w:val="00D22A83"/>
    <w:rsid w:val="00D22BCA"/>
    <w:rsid w:val="00D22E52"/>
    <w:rsid w:val="00D22E60"/>
    <w:rsid w:val="00D22F4F"/>
    <w:rsid w:val="00D22FAB"/>
    <w:rsid w:val="00D22FFC"/>
    <w:rsid w:val="00D230CD"/>
    <w:rsid w:val="00D230E6"/>
    <w:rsid w:val="00D230FA"/>
    <w:rsid w:val="00D23214"/>
    <w:rsid w:val="00D233BD"/>
    <w:rsid w:val="00D2345A"/>
    <w:rsid w:val="00D236B0"/>
    <w:rsid w:val="00D236D2"/>
    <w:rsid w:val="00D23762"/>
    <w:rsid w:val="00D237D7"/>
    <w:rsid w:val="00D23939"/>
    <w:rsid w:val="00D23CCC"/>
    <w:rsid w:val="00D23CF8"/>
    <w:rsid w:val="00D23DEA"/>
    <w:rsid w:val="00D23E7B"/>
    <w:rsid w:val="00D23F23"/>
    <w:rsid w:val="00D2402A"/>
    <w:rsid w:val="00D242CA"/>
    <w:rsid w:val="00D242F4"/>
    <w:rsid w:val="00D24335"/>
    <w:rsid w:val="00D243E8"/>
    <w:rsid w:val="00D2454E"/>
    <w:rsid w:val="00D245A0"/>
    <w:rsid w:val="00D24864"/>
    <w:rsid w:val="00D248B2"/>
    <w:rsid w:val="00D24B03"/>
    <w:rsid w:val="00D24BD7"/>
    <w:rsid w:val="00D24C29"/>
    <w:rsid w:val="00D24C57"/>
    <w:rsid w:val="00D24CFC"/>
    <w:rsid w:val="00D24D2F"/>
    <w:rsid w:val="00D24D81"/>
    <w:rsid w:val="00D24DEA"/>
    <w:rsid w:val="00D24E73"/>
    <w:rsid w:val="00D24ECD"/>
    <w:rsid w:val="00D24EED"/>
    <w:rsid w:val="00D25021"/>
    <w:rsid w:val="00D250BA"/>
    <w:rsid w:val="00D250E5"/>
    <w:rsid w:val="00D25150"/>
    <w:rsid w:val="00D25260"/>
    <w:rsid w:val="00D2529E"/>
    <w:rsid w:val="00D253B1"/>
    <w:rsid w:val="00D255E0"/>
    <w:rsid w:val="00D25976"/>
    <w:rsid w:val="00D25A5C"/>
    <w:rsid w:val="00D25B64"/>
    <w:rsid w:val="00D25BA5"/>
    <w:rsid w:val="00D25BC5"/>
    <w:rsid w:val="00D25C40"/>
    <w:rsid w:val="00D25DD6"/>
    <w:rsid w:val="00D25EBD"/>
    <w:rsid w:val="00D25FCA"/>
    <w:rsid w:val="00D25FDC"/>
    <w:rsid w:val="00D260FE"/>
    <w:rsid w:val="00D261C9"/>
    <w:rsid w:val="00D26270"/>
    <w:rsid w:val="00D262FF"/>
    <w:rsid w:val="00D26466"/>
    <w:rsid w:val="00D26485"/>
    <w:rsid w:val="00D26494"/>
    <w:rsid w:val="00D264AF"/>
    <w:rsid w:val="00D265F3"/>
    <w:rsid w:val="00D2661A"/>
    <w:rsid w:val="00D2673C"/>
    <w:rsid w:val="00D26799"/>
    <w:rsid w:val="00D267DA"/>
    <w:rsid w:val="00D26842"/>
    <w:rsid w:val="00D26A15"/>
    <w:rsid w:val="00D26B4C"/>
    <w:rsid w:val="00D26B62"/>
    <w:rsid w:val="00D26BA2"/>
    <w:rsid w:val="00D26C72"/>
    <w:rsid w:val="00D26E6D"/>
    <w:rsid w:val="00D26F11"/>
    <w:rsid w:val="00D2705C"/>
    <w:rsid w:val="00D271DD"/>
    <w:rsid w:val="00D271EE"/>
    <w:rsid w:val="00D272B6"/>
    <w:rsid w:val="00D272D3"/>
    <w:rsid w:val="00D273F5"/>
    <w:rsid w:val="00D27477"/>
    <w:rsid w:val="00D2759C"/>
    <w:rsid w:val="00D275BA"/>
    <w:rsid w:val="00D275DD"/>
    <w:rsid w:val="00D277B1"/>
    <w:rsid w:val="00D27853"/>
    <w:rsid w:val="00D27872"/>
    <w:rsid w:val="00D27902"/>
    <w:rsid w:val="00D27982"/>
    <w:rsid w:val="00D27BEA"/>
    <w:rsid w:val="00D27CA5"/>
    <w:rsid w:val="00D27CE9"/>
    <w:rsid w:val="00D27D65"/>
    <w:rsid w:val="00D27D96"/>
    <w:rsid w:val="00D27E67"/>
    <w:rsid w:val="00D27F15"/>
    <w:rsid w:val="00D30022"/>
    <w:rsid w:val="00D302FF"/>
    <w:rsid w:val="00D30326"/>
    <w:rsid w:val="00D307FE"/>
    <w:rsid w:val="00D30831"/>
    <w:rsid w:val="00D3086B"/>
    <w:rsid w:val="00D30950"/>
    <w:rsid w:val="00D30AA2"/>
    <w:rsid w:val="00D30B08"/>
    <w:rsid w:val="00D30BBE"/>
    <w:rsid w:val="00D30D5D"/>
    <w:rsid w:val="00D30D7D"/>
    <w:rsid w:val="00D30E42"/>
    <w:rsid w:val="00D30F11"/>
    <w:rsid w:val="00D30F1D"/>
    <w:rsid w:val="00D30F62"/>
    <w:rsid w:val="00D3103A"/>
    <w:rsid w:val="00D3121A"/>
    <w:rsid w:val="00D3129E"/>
    <w:rsid w:val="00D313BA"/>
    <w:rsid w:val="00D313E7"/>
    <w:rsid w:val="00D3147C"/>
    <w:rsid w:val="00D314A6"/>
    <w:rsid w:val="00D31735"/>
    <w:rsid w:val="00D31798"/>
    <w:rsid w:val="00D318D0"/>
    <w:rsid w:val="00D318D6"/>
    <w:rsid w:val="00D318D9"/>
    <w:rsid w:val="00D31A9C"/>
    <w:rsid w:val="00D31B35"/>
    <w:rsid w:val="00D31B4A"/>
    <w:rsid w:val="00D31CE9"/>
    <w:rsid w:val="00D31D2C"/>
    <w:rsid w:val="00D31D91"/>
    <w:rsid w:val="00D31F6B"/>
    <w:rsid w:val="00D323AB"/>
    <w:rsid w:val="00D323E8"/>
    <w:rsid w:val="00D32435"/>
    <w:rsid w:val="00D324D1"/>
    <w:rsid w:val="00D32591"/>
    <w:rsid w:val="00D32677"/>
    <w:rsid w:val="00D3274E"/>
    <w:rsid w:val="00D32839"/>
    <w:rsid w:val="00D328B9"/>
    <w:rsid w:val="00D329ED"/>
    <w:rsid w:val="00D32A66"/>
    <w:rsid w:val="00D32B4F"/>
    <w:rsid w:val="00D32C0A"/>
    <w:rsid w:val="00D32C5A"/>
    <w:rsid w:val="00D32C5E"/>
    <w:rsid w:val="00D32C9F"/>
    <w:rsid w:val="00D33045"/>
    <w:rsid w:val="00D33117"/>
    <w:rsid w:val="00D331AB"/>
    <w:rsid w:val="00D33463"/>
    <w:rsid w:val="00D33697"/>
    <w:rsid w:val="00D33781"/>
    <w:rsid w:val="00D337F4"/>
    <w:rsid w:val="00D33958"/>
    <w:rsid w:val="00D339C7"/>
    <w:rsid w:val="00D33B91"/>
    <w:rsid w:val="00D33C49"/>
    <w:rsid w:val="00D33CDC"/>
    <w:rsid w:val="00D33D1A"/>
    <w:rsid w:val="00D33D7D"/>
    <w:rsid w:val="00D33D85"/>
    <w:rsid w:val="00D3401C"/>
    <w:rsid w:val="00D34100"/>
    <w:rsid w:val="00D3412B"/>
    <w:rsid w:val="00D343CC"/>
    <w:rsid w:val="00D343D7"/>
    <w:rsid w:val="00D3442B"/>
    <w:rsid w:val="00D344A4"/>
    <w:rsid w:val="00D345E1"/>
    <w:rsid w:val="00D34779"/>
    <w:rsid w:val="00D349F8"/>
    <w:rsid w:val="00D34B05"/>
    <w:rsid w:val="00D34C1D"/>
    <w:rsid w:val="00D34C9F"/>
    <w:rsid w:val="00D34D9F"/>
    <w:rsid w:val="00D34DE3"/>
    <w:rsid w:val="00D34F88"/>
    <w:rsid w:val="00D35201"/>
    <w:rsid w:val="00D35211"/>
    <w:rsid w:val="00D35224"/>
    <w:rsid w:val="00D352C7"/>
    <w:rsid w:val="00D35423"/>
    <w:rsid w:val="00D35589"/>
    <w:rsid w:val="00D35599"/>
    <w:rsid w:val="00D355C1"/>
    <w:rsid w:val="00D356FC"/>
    <w:rsid w:val="00D35C3E"/>
    <w:rsid w:val="00D35E27"/>
    <w:rsid w:val="00D3603E"/>
    <w:rsid w:val="00D36203"/>
    <w:rsid w:val="00D36214"/>
    <w:rsid w:val="00D36271"/>
    <w:rsid w:val="00D362A1"/>
    <w:rsid w:val="00D362B6"/>
    <w:rsid w:val="00D362CD"/>
    <w:rsid w:val="00D362D5"/>
    <w:rsid w:val="00D36357"/>
    <w:rsid w:val="00D364E2"/>
    <w:rsid w:val="00D36519"/>
    <w:rsid w:val="00D365ED"/>
    <w:rsid w:val="00D36650"/>
    <w:rsid w:val="00D36B12"/>
    <w:rsid w:val="00D36CE9"/>
    <w:rsid w:val="00D36D23"/>
    <w:rsid w:val="00D36EB9"/>
    <w:rsid w:val="00D36EFF"/>
    <w:rsid w:val="00D36F46"/>
    <w:rsid w:val="00D37038"/>
    <w:rsid w:val="00D370AE"/>
    <w:rsid w:val="00D37153"/>
    <w:rsid w:val="00D371F4"/>
    <w:rsid w:val="00D3736C"/>
    <w:rsid w:val="00D374AA"/>
    <w:rsid w:val="00D37595"/>
    <w:rsid w:val="00D376CE"/>
    <w:rsid w:val="00D3788D"/>
    <w:rsid w:val="00D37922"/>
    <w:rsid w:val="00D37991"/>
    <w:rsid w:val="00D379FB"/>
    <w:rsid w:val="00D37A68"/>
    <w:rsid w:val="00D37A82"/>
    <w:rsid w:val="00D37B3F"/>
    <w:rsid w:val="00D37B75"/>
    <w:rsid w:val="00D37C78"/>
    <w:rsid w:val="00D37C99"/>
    <w:rsid w:val="00D37D5D"/>
    <w:rsid w:val="00D37E11"/>
    <w:rsid w:val="00D4000D"/>
    <w:rsid w:val="00D4008F"/>
    <w:rsid w:val="00D400C8"/>
    <w:rsid w:val="00D4024E"/>
    <w:rsid w:val="00D404C6"/>
    <w:rsid w:val="00D40511"/>
    <w:rsid w:val="00D4052B"/>
    <w:rsid w:val="00D40844"/>
    <w:rsid w:val="00D40858"/>
    <w:rsid w:val="00D40AF6"/>
    <w:rsid w:val="00D40C37"/>
    <w:rsid w:val="00D40C41"/>
    <w:rsid w:val="00D40D7C"/>
    <w:rsid w:val="00D40E25"/>
    <w:rsid w:val="00D40FD0"/>
    <w:rsid w:val="00D41118"/>
    <w:rsid w:val="00D41141"/>
    <w:rsid w:val="00D413B2"/>
    <w:rsid w:val="00D4147B"/>
    <w:rsid w:val="00D415E1"/>
    <w:rsid w:val="00D41669"/>
    <w:rsid w:val="00D416D6"/>
    <w:rsid w:val="00D416E7"/>
    <w:rsid w:val="00D417FD"/>
    <w:rsid w:val="00D41A66"/>
    <w:rsid w:val="00D41B5D"/>
    <w:rsid w:val="00D41BFF"/>
    <w:rsid w:val="00D41C4D"/>
    <w:rsid w:val="00D41C6C"/>
    <w:rsid w:val="00D41D0A"/>
    <w:rsid w:val="00D41D24"/>
    <w:rsid w:val="00D41D72"/>
    <w:rsid w:val="00D41DA8"/>
    <w:rsid w:val="00D41E0B"/>
    <w:rsid w:val="00D41ECB"/>
    <w:rsid w:val="00D41F88"/>
    <w:rsid w:val="00D420B6"/>
    <w:rsid w:val="00D422AF"/>
    <w:rsid w:val="00D4257D"/>
    <w:rsid w:val="00D42642"/>
    <w:rsid w:val="00D427E2"/>
    <w:rsid w:val="00D427FB"/>
    <w:rsid w:val="00D42863"/>
    <w:rsid w:val="00D428DC"/>
    <w:rsid w:val="00D429F4"/>
    <w:rsid w:val="00D42AA5"/>
    <w:rsid w:val="00D42AAE"/>
    <w:rsid w:val="00D42ABD"/>
    <w:rsid w:val="00D42BF1"/>
    <w:rsid w:val="00D42D17"/>
    <w:rsid w:val="00D42E5A"/>
    <w:rsid w:val="00D42FD5"/>
    <w:rsid w:val="00D43020"/>
    <w:rsid w:val="00D43029"/>
    <w:rsid w:val="00D4309D"/>
    <w:rsid w:val="00D43153"/>
    <w:rsid w:val="00D433AA"/>
    <w:rsid w:val="00D43433"/>
    <w:rsid w:val="00D43497"/>
    <w:rsid w:val="00D435D1"/>
    <w:rsid w:val="00D437AB"/>
    <w:rsid w:val="00D437BF"/>
    <w:rsid w:val="00D43899"/>
    <w:rsid w:val="00D4395B"/>
    <w:rsid w:val="00D43980"/>
    <w:rsid w:val="00D43A62"/>
    <w:rsid w:val="00D43CC3"/>
    <w:rsid w:val="00D43CDE"/>
    <w:rsid w:val="00D43CFC"/>
    <w:rsid w:val="00D43E3D"/>
    <w:rsid w:val="00D43FB0"/>
    <w:rsid w:val="00D44014"/>
    <w:rsid w:val="00D44065"/>
    <w:rsid w:val="00D4421E"/>
    <w:rsid w:val="00D4425C"/>
    <w:rsid w:val="00D442BB"/>
    <w:rsid w:val="00D44442"/>
    <w:rsid w:val="00D444D4"/>
    <w:rsid w:val="00D44541"/>
    <w:rsid w:val="00D44558"/>
    <w:rsid w:val="00D4468F"/>
    <w:rsid w:val="00D446BD"/>
    <w:rsid w:val="00D44763"/>
    <w:rsid w:val="00D447E2"/>
    <w:rsid w:val="00D449E0"/>
    <w:rsid w:val="00D44A0A"/>
    <w:rsid w:val="00D44AA9"/>
    <w:rsid w:val="00D44BBA"/>
    <w:rsid w:val="00D44C8E"/>
    <w:rsid w:val="00D44D6F"/>
    <w:rsid w:val="00D44DDC"/>
    <w:rsid w:val="00D44E7C"/>
    <w:rsid w:val="00D44E8B"/>
    <w:rsid w:val="00D44F0B"/>
    <w:rsid w:val="00D45276"/>
    <w:rsid w:val="00D452D7"/>
    <w:rsid w:val="00D4533F"/>
    <w:rsid w:val="00D4547E"/>
    <w:rsid w:val="00D45494"/>
    <w:rsid w:val="00D4550C"/>
    <w:rsid w:val="00D4554F"/>
    <w:rsid w:val="00D45627"/>
    <w:rsid w:val="00D456DA"/>
    <w:rsid w:val="00D4570C"/>
    <w:rsid w:val="00D4570E"/>
    <w:rsid w:val="00D45713"/>
    <w:rsid w:val="00D45719"/>
    <w:rsid w:val="00D458A5"/>
    <w:rsid w:val="00D458AB"/>
    <w:rsid w:val="00D45949"/>
    <w:rsid w:val="00D45B66"/>
    <w:rsid w:val="00D45B8B"/>
    <w:rsid w:val="00D45C0E"/>
    <w:rsid w:val="00D45D35"/>
    <w:rsid w:val="00D45F25"/>
    <w:rsid w:val="00D46129"/>
    <w:rsid w:val="00D46181"/>
    <w:rsid w:val="00D462CF"/>
    <w:rsid w:val="00D46367"/>
    <w:rsid w:val="00D46690"/>
    <w:rsid w:val="00D467EC"/>
    <w:rsid w:val="00D46836"/>
    <w:rsid w:val="00D46850"/>
    <w:rsid w:val="00D46923"/>
    <w:rsid w:val="00D469B1"/>
    <w:rsid w:val="00D469E6"/>
    <w:rsid w:val="00D46A88"/>
    <w:rsid w:val="00D46AC1"/>
    <w:rsid w:val="00D46B39"/>
    <w:rsid w:val="00D46C96"/>
    <w:rsid w:val="00D46CF9"/>
    <w:rsid w:val="00D46D30"/>
    <w:rsid w:val="00D46E9C"/>
    <w:rsid w:val="00D46F15"/>
    <w:rsid w:val="00D46F5B"/>
    <w:rsid w:val="00D46F9C"/>
    <w:rsid w:val="00D4701F"/>
    <w:rsid w:val="00D472A2"/>
    <w:rsid w:val="00D47311"/>
    <w:rsid w:val="00D474B4"/>
    <w:rsid w:val="00D47551"/>
    <w:rsid w:val="00D47679"/>
    <w:rsid w:val="00D476A7"/>
    <w:rsid w:val="00D4773F"/>
    <w:rsid w:val="00D47762"/>
    <w:rsid w:val="00D477CA"/>
    <w:rsid w:val="00D47821"/>
    <w:rsid w:val="00D478C6"/>
    <w:rsid w:val="00D478E4"/>
    <w:rsid w:val="00D4799A"/>
    <w:rsid w:val="00D479B9"/>
    <w:rsid w:val="00D479BD"/>
    <w:rsid w:val="00D47A5D"/>
    <w:rsid w:val="00D47A73"/>
    <w:rsid w:val="00D47ADD"/>
    <w:rsid w:val="00D47BA4"/>
    <w:rsid w:val="00D47BCD"/>
    <w:rsid w:val="00D47CCA"/>
    <w:rsid w:val="00D47E05"/>
    <w:rsid w:val="00D47FBE"/>
    <w:rsid w:val="00D47FF8"/>
    <w:rsid w:val="00D4BB4A"/>
    <w:rsid w:val="00D50033"/>
    <w:rsid w:val="00D50095"/>
    <w:rsid w:val="00D50157"/>
    <w:rsid w:val="00D50351"/>
    <w:rsid w:val="00D504C0"/>
    <w:rsid w:val="00D50514"/>
    <w:rsid w:val="00D50644"/>
    <w:rsid w:val="00D50809"/>
    <w:rsid w:val="00D50834"/>
    <w:rsid w:val="00D5091E"/>
    <w:rsid w:val="00D5098A"/>
    <w:rsid w:val="00D50DB2"/>
    <w:rsid w:val="00D50E5C"/>
    <w:rsid w:val="00D50F07"/>
    <w:rsid w:val="00D51005"/>
    <w:rsid w:val="00D5103C"/>
    <w:rsid w:val="00D51114"/>
    <w:rsid w:val="00D51160"/>
    <w:rsid w:val="00D51227"/>
    <w:rsid w:val="00D51290"/>
    <w:rsid w:val="00D51333"/>
    <w:rsid w:val="00D51352"/>
    <w:rsid w:val="00D51460"/>
    <w:rsid w:val="00D514D6"/>
    <w:rsid w:val="00D51596"/>
    <w:rsid w:val="00D516F2"/>
    <w:rsid w:val="00D51713"/>
    <w:rsid w:val="00D519D3"/>
    <w:rsid w:val="00D51B85"/>
    <w:rsid w:val="00D51BB8"/>
    <w:rsid w:val="00D51C23"/>
    <w:rsid w:val="00D51C24"/>
    <w:rsid w:val="00D51CB6"/>
    <w:rsid w:val="00D51CED"/>
    <w:rsid w:val="00D51D5F"/>
    <w:rsid w:val="00D52208"/>
    <w:rsid w:val="00D522FD"/>
    <w:rsid w:val="00D524CE"/>
    <w:rsid w:val="00D524E8"/>
    <w:rsid w:val="00D5250C"/>
    <w:rsid w:val="00D52532"/>
    <w:rsid w:val="00D525BC"/>
    <w:rsid w:val="00D52752"/>
    <w:rsid w:val="00D527C0"/>
    <w:rsid w:val="00D527D1"/>
    <w:rsid w:val="00D5281B"/>
    <w:rsid w:val="00D5282E"/>
    <w:rsid w:val="00D5288B"/>
    <w:rsid w:val="00D528CE"/>
    <w:rsid w:val="00D528EB"/>
    <w:rsid w:val="00D5290B"/>
    <w:rsid w:val="00D52A24"/>
    <w:rsid w:val="00D52A7D"/>
    <w:rsid w:val="00D52BDE"/>
    <w:rsid w:val="00D52C0A"/>
    <w:rsid w:val="00D52CA3"/>
    <w:rsid w:val="00D52D20"/>
    <w:rsid w:val="00D52D85"/>
    <w:rsid w:val="00D52F5E"/>
    <w:rsid w:val="00D53163"/>
    <w:rsid w:val="00D53214"/>
    <w:rsid w:val="00D53416"/>
    <w:rsid w:val="00D534E5"/>
    <w:rsid w:val="00D53724"/>
    <w:rsid w:val="00D537FF"/>
    <w:rsid w:val="00D53968"/>
    <w:rsid w:val="00D5398F"/>
    <w:rsid w:val="00D53AD9"/>
    <w:rsid w:val="00D53AEC"/>
    <w:rsid w:val="00D53B27"/>
    <w:rsid w:val="00D53DB5"/>
    <w:rsid w:val="00D53F3A"/>
    <w:rsid w:val="00D53F99"/>
    <w:rsid w:val="00D540FE"/>
    <w:rsid w:val="00D54124"/>
    <w:rsid w:val="00D5418F"/>
    <w:rsid w:val="00D542DF"/>
    <w:rsid w:val="00D543D3"/>
    <w:rsid w:val="00D5440B"/>
    <w:rsid w:val="00D544C6"/>
    <w:rsid w:val="00D54516"/>
    <w:rsid w:val="00D5454F"/>
    <w:rsid w:val="00D5461C"/>
    <w:rsid w:val="00D54681"/>
    <w:rsid w:val="00D5485F"/>
    <w:rsid w:val="00D54BF3"/>
    <w:rsid w:val="00D54C28"/>
    <w:rsid w:val="00D54D06"/>
    <w:rsid w:val="00D54D95"/>
    <w:rsid w:val="00D54DFA"/>
    <w:rsid w:val="00D54ED4"/>
    <w:rsid w:val="00D55061"/>
    <w:rsid w:val="00D55137"/>
    <w:rsid w:val="00D55342"/>
    <w:rsid w:val="00D5535B"/>
    <w:rsid w:val="00D5535E"/>
    <w:rsid w:val="00D55404"/>
    <w:rsid w:val="00D554B6"/>
    <w:rsid w:val="00D55503"/>
    <w:rsid w:val="00D55666"/>
    <w:rsid w:val="00D55717"/>
    <w:rsid w:val="00D55751"/>
    <w:rsid w:val="00D55880"/>
    <w:rsid w:val="00D55887"/>
    <w:rsid w:val="00D55966"/>
    <w:rsid w:val="00D55B4A"/>
    <w:rsid w:val="00D55DEA"/>
    <w:rsid w:val="00D55ED8"/>
    <w:rsid w:val="00D55FDF"/>
    <w:rsid w:val="00D56199"/>
    <w:rsid w:val="00D561C6"/>
    <w:rsid w:val="00D5622F"/>
    <w:rsid w:val="00D56298"/>
    <w:rsid w:val="00D562F1"/>
    <w:rsid w:val="00D56461"/>
    <w:rsid w:val="00D5646C"/>
    <w:rsid w:val="00D5663A"/>
    <w:rsid w:val="00D56681"/>
    <w:rsid w:val="00D56689"/>
    <w:rsid w:val="00D566FD"/>
    <w:rsid w:val="00D56749"/>
    <w:rsid w:val="00D56753"/>
    <w:rsid w:val="00D5683B"/>
    <w:rsid w:val="00D568F8"/>
    <w:rsid w:val="00D56909"/>
    <w:rsid w:val="00D56959"/>
    <w:rsid w:val="00D569BA"/>
    <w:rsid w:val="00D569D4"/>
    <w:rsid w:val="00D56A58"/>
    <w:rsid w:val="00D56B8E"/>
    <w:rsid w:val="00D56C3E"/>
    <w:rsid w:val="00D56EC9"/>
    <w:rsid w:val="00D56EDD"/>
    <w:rsid w:val="00D56EE6"/>
    <w:rsid w:val="00D570BF"/>
    <w:rsid w:val="00D5710A"/>
    <w:rsid w:val="00D57120"/>
    <w:rsid w:val="00D571A8"/>
    <w:rsid w:val="00D57232"/>
    <w:rsid w:val="00D572A9"/>
    <w:rsid w:val="00D572DA"/>
    <w:rsid w:val="00D573F3"/>
    <w:rsid w:val="00D5743F"/>
    <w:rsid w:val="00D57470"/>
    <w:rsid w:val="00D57482"/>
    <w:rsid w:val="00D5753A"/>
    <w:rsid w:val="00D57611"/>
    <w:rsid w:val="00D57618"/>
    <w:rsid w:val="00D5761A"/>
    <w:rsid w:val="00D57634"/>
    <w:rsid w:val="00D5775B"/>
    <w:rsid w:val="00D57789"/>
    <w:rsid w:val="00D577AF"/>
    <w:rsid w:val="00D577C0"/>
    <w:rsid w:val="00D577F8"/>
    <w:rsid w:val="00D57912"/>
    <w:rsid w:val="00D5793C"/>
    <w:rsid w:val="00D57972"/>
    <w:rsid w:val="00D57A68"/>
    <w:rsid w:val="00D57AB2"/>
    <w:rsid w:val="00D57B33"/>
    <w:rsid w:val="00D57C02"/>
    <w:rsid w:val="00D57E71"/>
    <w:rsid w:val="00D57FE4"/>
    <w:rsid w:val="00D60159"/>
    <w:rsid w:val="00D60244"/>
    <w:rsid w:val="00D60281"/>
    <w:rsid w:val="00D602DA"/>
    <w:rsid w:val="00D603C5"/>
    <w:rsid w:val="00D60539"/>
    <w:rsid w:val="00D605DD"/>
    <w:rsid w:val="00D608B4"/>
    <w:rsid w:val="00D609B9"/>
    <w:rsid w:val="00D60B26"/>
    <w:rsid w:val="00D60BB9"/>
    <w:rsid w:val="00D60C91"/>
    <w:rsid w:val="00D60E2B"/>
    <w:rsid w:val="00D60F12"/>
    <w:rsid w:val="00D60F55"/>
    <w:rsid w:val="00D6100A"/>
    <w:rsid w:val="00D6103F"/>
    <w:rsid w:val="00D610DF"/>
    <w:rsid w:val="00D6116B"/>
    <w:rsid w:val="00D61172"/>
    <w:rsid w:val="00D6133C"/>
    <w:rsid w:val="00D613B6"/>
    <w:rsid w:val="00D613C4"/>
    <w:rsid w:val="00D61475"/>
    <w:rsid w:val="00D614C9"/>
    <w:rsid w:val="00D61667"/>
    <w:rsid w:val="00D61838"/>
    <w:rsid w:val="00D6196B"/>
    <w:rsid w:val="00D61B11"/>
    <w:rsid w:val="00D61B9C"/>
    <w:rsid w:val="00D61BA9"/>
    <w:rsid w:val="00D61C54"/>
    <w:rsid w:val="00D61CC3"/>
    <w:rsid w:val="00D61D16"/>
    <w:rsid w:val="00D61D41"/>
    <w:rsid w:val="00D61E5D"/>
    <w:rsid w:val="00D61EA4"/>
    <w:rsid w:val="00D62009"/>
    <w:rsid w:val="00D6202B"/>
    <w:rsid w:val="00D62116"/>
    <w:rsid w:val="00D6224D"/>
    <w:rsid w:val="00D6237B"/>
    <w:rsid w:val="00D62428"/>
    <w:rsid w:val="00D6245C"/>
    <w:rsid w:val="00D6247E"/>
    <w:rsid w:val="00D624A1"/>
    <w:rsid w:val="00D6252E"/>
    <w:rsid w:val="00D6257B"/>
    <w:rsid w:val="00D62721"/>
    <w:rsid w:val="00D6273A"/>
    <w:rsid w:val="00D62A93"/>
    <w:rsid w:val="00D62AAB"/>
    <w:rsid w:val="00D62B9A"/>
    <w:rsid w:val="00D62CD4"/>
    <w:rsid w:val="00D62D92"/>
    <w:rsid w:val="00D62E7B"/>
    <w:rsid w:val="00D62ED8"/>
    <w:rsid w:val="00D62F7E"/>
    <w:rsid w:val="00D630C6"/>
    <w:rsid w:val="00D6310A"/>
    <w:rsid w:val="00D63236"/>
    <w:rsid w:val="00D6332C"/>
    <w:rsid w:val="00D63401"/>
    <w:rsid w:val="00D63473"/>
    <w:rsid w:val="00D634D1"/>
    <w:rsid w:val="00D6388E"/>
    <w:rsid w:val="00D6389C"/>
    <w:rsid w:val="00D638EB"/>
    <w:rsid w:val="00D6393B"/>
    <w:rsid w:val="00D639AF"/>
    <w:rsid w:val="00D63A00"/>
    <w:rsid w:val="00D63B00"/>
    <w:rsid w:val="00D63B3D"/>
    <w:rsid w:val="00D63DE4"/>
    <w:rsid w:val="00D63E27"/>
    <w:rsid w:val="00D63F12"/>
    <w:rsid w:val="00D6400A"/>
    <w:rsid w:val="00D641A3"/>
    <w:rsid w:val="00D642F2"/>
    <w:rsid w:val="00D6434E"/>
    <w:rsid w:val="00D6438A"/>
    <w:rsid w:val="00D64422"/>
    <w:rsid w:val="00D6447B"/>
    <w:rsid w:val="00D6450C"/>
    <w:rsid w:val="00D6454B"/>
    <w:rsid w:val="00D64670"/>
    <w:rsid w:val="00D647BD"/>
    <w:rsid w:val="00D647F2"/>
    <w:rsid w:val="00D64808"/>
    <w:rsid w:val="00D648E5"/>
    <w:rsid w:val="00D6499B"/>
    <w:rsid w:val="00D649AB"/>
    <w:rsid w:val="00D649F1"/>
    <w:rsid w:val="00D64A4F"/>
    <w:rsid w:val="00D64B7C"/>
    <w:rsid w:val="00D64BCF"/>
    <w:rsid w:val="00D64BD6"/>
    <w:rsid w:val="00D64BDE"/>
    <w:rsid w:val="00D64D5D"/>
    <w:rsid w:val="00D64DB6"/>
    <w:rsid w:val="00D64DCF"/>
    <w:rsid w:val="00D64EA8"/>
    <w:rsid w:val="00D65103"/>
    <w:rsid w:val="00D6511E"/>
    <w:rsid w:val="00D65127"/>
    <w:rsid w:val="00D6529F"/>
    <w:rsid w:val="00D652A3"/>
    <w:rsid w:val="00D653BD"/>
    <w:rsid w:val="00D65489"/>
    <w:rsid w:val="00D655FC"/>
    <w:rsid w:val="00D656CB"/>
    <w:rsid w:val="00D6572C"/>
    <w:rsid w:val="00D657B4"/>
    <w:rsid w:val="00D6582B"/>
    <w:rsid w:val="00D65884"/>
    <w:rsid w:val="00D65889"/>
    <w:rsid w:val="00D659C7"/>
    <w:rsid w:val="00D65A93"/>
    <w:rsid w:val="00D65C3B"/>
    <w:rsid w:val="00D65D84"/>
    <w:rsid w:val="00D65FBA"/>
    <w:rsid w:val="00D65FCC"/>
    <w:rsid w:val="00D660A3"/>
    <w:rsid w:val="00D660AC"/>
    <w:rsid w:val="00D66174"/>
    <w:rsid w:val="00D6619D"/>
    <w:rsid w:val="00D661DF"/>
    <w:rsid w:val="00D665D4"/>
    <w:rsid w:val="00D66666"/>
    <w:rsid w:val="00D6683B"/>
    <w:rsid w:val="00D66A20"/>
    <w:rsid w:val="00D66B00"/>
    <w:rsid w:val="00D66B89"/>
    <w:rsid w:val="00D66B93"/>
    <w:rsid w:val="00D66C3B"/>
    <w:rsid w:val="00D66CB2"/>
    <w:rsid w:val="00D66D0A"/>
    <w:rsid w:val="00D66D9D"/>
    <w:rsid w:val="00D66DB0"/>
    <w:rsid w:val="00D66EB1"/>
    <w:rsid w:val="00D66F7E"/>
    <w:rsid w:val="00D66FBD"/>
    <w:rsid w:val="00D66FCA"/>
    <w:rsid w:val="00D66FE4"/>
    <w:rsid w:val="00D670F3"/>
    <w:rsid w:val="00D67307"/>
    <w:rsid w:val="00D67451"/>
    <w:rsid w:val="00D675D2"/>
    <w:rsid w:val="00D676CB"/>
    <w:rsid w:val="00D67721"/>
    <w:rsid w:val="00D678CC"/>
    <w:rsid w:val="00D6790E"/>
    <w:rsid w:val="00D67A86"/>
    <w:rsid w:val="00D67AEE"/>
    <w:rsid w:val="00D67BB7"/>
    <w:rsid w:val="00D67DCA"/>
    <w:rsid w:val="00D67E08"/>
    <w:rsid w:val="00D67FAF"/>
    <w:rsid w:val="00D67FF8"/>
    <w:rsid w:val="00D7001E"/>
    <w:rsid w:val="00D70068"/>
    <w:rsid w:val="00D70197"/>
    <w:rsid w:val="00D70285"/>
    <w:rsid w:val="00D7032C"/>
    <w:rsid w:val="00D703DD"/>
    <w:rsid w:val="00D7050D"/>
    <w:rsid w:val="00D705E0"/>
    <w:rsid w:val="00D70703"/>
    <w:rsid w:val="00D707AC"/>
    <w:rsid w:val="00D70940"/>
    <w:rsid w:val="00D70B71"/>
    <w:rsid w:val="00D70B85"/>
    <w:rsid w:val="00D70C19"/>
    <w:rsid w:val="00D70CC3"/>
    <w:rsid w:val="00D70D35"/>
    <w:rsid w:val="00D70D54"/>
    <w:rsid w:val="00D70F09"/>
    <w:rsid w:val="00D70FAE"/>
    <w:rsid w:val="00D71008"/>
    <w:rsid w:val="00D7103A"/>
    <w:rsid w:val="00D710DA"/>
    <w:rsid w:val="00D71342"/>
    <w:rsid w:val="00D71373"/>
    <w:rsid w:val="00D71438"/>
    <w:rsid w:val="00D714A3"/>
    <w:rsid w:val="00D716CE"/>
    <w:rsid w:val="00D716E1"/>
    <w:rsid w:val="00D717BB"/>
    <w:rsid w:val="00D7189E"/>
    <w:rsid w:val="00D718F6"/>
    <w:rsid w:val="00D71AA1"/>
    <w:rsid w:val="00D71B47"/>
    <w:rsid w:val="00D71C2D"/>
    <w:rsid w:val="00D72022"/>
    <w:rsid w:val="00D720B7"/>
    <w:rsid w:val="00D7211A"/>
    <w:rsid w:val="00D721CF"/>
    <w:rsid w:val="00D7220A"/>
    <w:rsid w:val="00D72236"/>
    <w:rsid w:val="00D7225D"/>
    <w:rsid w:val="00D722E7"/>
    <w:rsid w:val="00D724AA"/>
    <w:rsid w:val="00D726EC"/>
    <w:rsid w:val="00D72787"/>
    <w:rsid w:val="00D72822"/>
    <w:rsid w:val="00D728D1"/>
    <w:rsid w:val="00D728E9"/>
    <w:rsid w:val="00D72B57"/>
    <w:rsid w:val="00D72B69"/>
    <w:rsid w:val="00D72D29"/>
    <w:rsid w:val="00D72E75"/>
    <w:rsid w:val="00D72FBE"/>
    <w:rsid w:val="00D72FC7"/>
    <w:rsid w:val="00D730CD"/>
    <w:rsid w:val="00D7310D"/>
    <w:rsid w:val="00D73485"/>
    <w:rsid w:val="00D734C3"/>
    <w:rsid w:val="00D73545"/>
    <w:rsid w:val="00D73557"/>
    <w:rsid w:val="00D7358C"/>
    <w:rsid w:val="00D735CD"/>
    <w:rsid w:val="00D7364A"/>
    <w:rsid w:val="00D73763"/>
    <w:rsid w:val="00D73792"/>
    <w:rsid w:val="00D738A8"/>
    <w:rsid w:val="00D739B6"/>
    <w:rsid w:val="00D73AE7"/>
    <w:rsid w:val="00D73AF4"/>
    <w:rsid w:val="00D73BE7"/>
    <w:rsid w:val="00D73C0C"/>
    <w:rsid w:val="00D73CE9"/>
    <w:rsid w:val="00D73E19"/>
    <w:rsid w:val="00D73EB9"/>
    <w:rsid w:val="00D73F5B"/>
    <w:rsid w:val="00D73FDD"/>
    <w:rsid w:val="00D7402D"/>
    <w:rsid w:val="00D74062"/>
    <w:rsid w:val="00D740F1"/>
    <w:rsid w:val="00D74118"/>
    <w:rsid w:val="00D74159"/>
    <w:rsid w:val="00D741BC"/>
    <w:rsid w:val="00D7427A"/>
    <w:rsid w:val="00D742D1"/>
    <w:rsid w:val="00D74331"/>
    <w:rsid w:val="00D743AB"/>
    <w:rsid w:val="00D744A9"/>
    <w:rsid w:val="00D744B5"/>
    <w:rsid w:val="00D7456D"/>
    <w:rsid w:val="00D74769"/>
    <w:rsid w:val="00D747ED"/>
    <w:rsid w:val="00D74981"/>
    <w:rsid w:val="00D749F6"/>
    <w:rsid w:val="00D74A38"/>
    <w:rsid w:val="00D74C65"/>
    <w:rsid w:val="00D74E1F"/>
    <w:rsid w:val="00D74EAD"/>
    <w:rsid w:val="00D75068"/>
    <w:rsid w:val="00D753B6"/>
    <w:rsid w:val="00D753FB"/>
    <w:rsid w:val="00D75523"/>
    <w:rsid w:val="00D755D9"/>
    <w:rsid w:val="00D757BE"/>
    <w:rsid w:val="00D7586C"/>
    <w:rsid w:val="00D7592D"/>
    <w:rsid w:val="00D75BD7"/>
    <w:rsid w:val="00D75CA6"/>
    <w:rsid w:val="00D75D68"/>
    <w:rsid w:val="00D75ECF"/>
    <w:rsid w:val="00D7622F"/>
    <w:rsid w:val="00D76245"/>
    <w:rsid w:val="00D76326"/>
    <w:rsid w:val="00D7638F"/>
    <w:rsid w:val="00D7640D"/>
    <w:rsid w:val="00D764AD"/>
    <w:rsid w:val="00D7657E"/>
    <w:rsid w:val="00D7662F"/>
    <w:rsid w:val="00D76653"/>
    <w:rsid w:val="00D767F7"/>
    <w:rsid w:val="00D76910"/>
    <w:rsid w:val="00D76946"/>
    <w:rsid w:val="00D76A15"/>
    <w:rsid w:val="00D76ACA"/>
    <w:rsid w:val="00D76AF5"/>
    <w:rsid w:val="00D76B34"/>
    <w:rsid w:val="00D76B58"/>
    <w:rsid w:val="00D76BEF"/>
    <w:rsid w:val="00D770E5"/>
    <w:rsid w:val="00D7711E"/>
    <w:rsid w:val="00D7728C"/>
    <w:rsid w:val="00D772CF"/>
    <w:rsid w:val="00D772EF"/>
    <w:rsid w:val="00D774D7"/>
    <w:rsid w:val="00D7755C"/>
    <w:rsid w:val="00D775B2"/>
    <w:rsid w:val="00D77673"/>
    <w:rsid w:val="00D77707"/>
    <w:rsid w:val="00D77725"/>
    <w:rsid w:val="00D77970"/>
    <w:rsid w:val="00D77AAD"/>
    <w:rsid w:val="00D77B64"/>
    <w:rsid w:val="00D77BA6"/>
    <w:rsid w:val="00D77BF1"/>
    <w:rsid w:val="00D77C8A"/>
    <w:rsid w:val="00D77D60"/>
    <w:rsid w:val="00D77D7B"/>
    <w:rsid w:val="00D77D81"/>
    <w:rsid w:val="00D77F43"/>
    <w:rsid w:val="00D77FD5"/>
    <w:rsid w:val="00D800BC"/>
    <w:rsid w:val="00D8011D"/>
    <w:rsid w:val="00D80154"/>
    <w:rsid w:val="00D8015A"/>
    <w:rsid w:val="00D80293"/>
    <w:rsid w:val="00D80438"/>
    <w:rsid w:val="00D80450"/>
    <w:rsid w:val="00D80563"/>
    <w:rsid w:val="00D80665"/>
    <w:rsid w:val="00D808EE"/>
    <w:rsid w:val="00D80B3F"/>
    <w:rsid w:val="00D80BE1"/>
    <w:rsid w:val="00D80C3D"/>
    <w:rsid w:val="00D80C6A"/>
    <w:rsid w:val="00D80DA1"/>
    <w:rsid w:val="00D80E23"/>
    <w:rsid w:val="00D80F2E"/>
    <w:rsid w:val="00D80F6B"/>
    <w:rsid w:val="00D80FE8"/>
    <w:rsid w:val="00D81063"/>
    <w:rsid w:val="00D8132F"/>
    <w:rsid w:val="00D813DB"/>
    <w:rsid w:val="00D81794"/>
    <w:rsid w:val="00D8181A"/>
    <w:rsid w:val="00D818D4"/>
    <w:rsid w:val="00D818D9"/>
    <w:rsid w:val="00D81937"/>
    <w:rsid w:val="00D819C1"/>
    <w:rsid w:val="00D81A32"/>
    <w:rsid w:val="00D81A7D"/>
    <w:rsid w:val="00D81AA0"/>
    <w:rsid w:val="00D81AED"/>
    <w:rsid w:val="00D81C83"/>
    <w:rsid w:val="00D81D05"/>
    <w:rsid w:val="00D81E31"/>
    <w:rsid w:val="00D81F66"/>
    <w:rsid w:val="00D82049"/>
    <w:rsid w:val="00D8213F"/>
    <w:rsid w:val="00D8216C"/>
    <w:rsid w:val="00D82266"/>
    <w:rsid w:val="00D8228D"/>
    <w:rsid w:val="00D823CA"/>
    <w:rsid w:val="00D8247D"/>
    <w:rsid w:val="00D8254E"/>
    <w:rsid w:val="00D82A23"/>
    <w:rsid w:val="00D82A9C"/>
    <w:rsid w:val="00D82B1B"/>
    <w:rsid w:val="00D82B5E"/>
    <w:rsid w:val="00D82B97"/>
    <w:rsid w:val="00D82B98"/>
    <w:rsid w:val="00D82BBB"/>
    <w:rsid w:val="00D82BC5"/>
    <w:rsid w:val="00D82D64"/>
    <w:rsid w:val="00D82F77"/>
    <w:rsid w:val="00D830D1"/>
    <w:rsid w:val="00D83361"/>
    <w:rsid w:val="00D83430"/>
    <w:rsid w:val="00D834B9"/>
    <w:rsid w:val="00D8358D"/>
    <w:rsid w:val="00D83596"/>
    <w:rsid w:val="00D8366D"/>
    <w:rsid w:val="00D83674"/>
    <w:rsid w:val="00D83695"/>
    <w:rsid w:val="00D83725"/>
    <w:rsid w:val="00D837F5"/>
    <w:rsid w:val="00D838E6"/>
    <w:rsid w:val="00D83999"/>
    <w:rsid w:val="00D839EF"/>
    <w:rsid w:val="00D83BCA"/>
    <w:rsid w:val="00D83C52"/>
    <w:rsid w:val="00D83D3B"/>
    <w:rsid w:val="00D83D6F"/>
    <w:rsid w:val="00D83EA0"/>
    <w:rsid w:val="00D83EA7"/>
    <w:rsid w:val="00D83F1F"/>
    <w:rsid w:val="00D83F83"/>
    <w:rsid w:val="00D83F8B"/>
    <w:rsid w:val="00D843F1"/>
    <w:rsid w:val="00D84491"/>
    <w:rsid w:val="00D844E8"/>
    <w:rsid w:val="00D8470A"/>
    <w:rsid w:val="00D8472D"/>
    <w:rsid w:val="00D847C2"/>
    <w:rsid w:val="00D84971"/>
    <w:rsid w:val="00D84C49"/>
    <w:rsid w:val="00D84D22"/>
    <w:rsid w:val="00D84D79"/>
    <w:rsid w:val="00D84DE7"/>
    <w:rsid w:val="00D84ECE"/>
    <w:rsid w:val="00D85084"/>
    <w:rsid w:val="00D85112"/>
    <w:rsid w:val="00D851B1"/>
    <w:rsid w:val="00D85245"/>
    <w:rsid w:val="00D852E6"/>
    <w:rsid w:val="00D853D5"/>
    <w:rsid w:val="00D853D9"/>
    <w:rsid w:val="00D854CF"/>
    <w:rsid w:val="00D85584"/>
    <w:rsid w:val="00D8566E"/>
    <w:rsid w:val="00D85805"/>
    <w:rsid w:val="00D85861"/>
    <w:rsid w:val="00D85895"/>
    <w:rsid w:val="00D858C4"/>
    <w:rsid w:val="00D859AC"/>
    <w:rsid w:val="00D85A96"/>
    <w:rsid w:val="00D85AA5"/>
    <w:rsid w:val="00D85B42"/>
    <w:rsid w:val="00D85B47"/>
    <w:rsid w:val="00D85B5C"/>
    <w:rsid w:val="00D85BFA"/>
    <w:rsid w:val="00D85C73"/>
    <w:rsid w:val="00D85C8C"/>
    <w:rsid w:val="00D85CCF"/>
    <w:rsid w:val="00D85D51"/>
    <w:rsid w:val="00D85E6C"/>
    <w:rsid w:val="00D85F0F"/>
    <w:rsid w:val="00D85FEB"/>
    <w:rsid w:val="00D86088"/>
    <w:rsid w:val="00D86117"/>
    <w:rsid w:val="00D86163"/>
    <w:rsid w:val="00D8635F"/>
    <w:rsid w:val="00D863FD"/>
    <w:rsid w:val="00D8644D"/>
    <w:rsid w:val="00D8660A"/>
    <w:rsid w:val="00D866CC"/>
    <w:rsid w:val="00D86784"/>
    <w:rsid w:val="00D86905"/>
    <w:rsid w:val="00D86B4D"/>
    <w:rsid w:val="00D86C18"/>
    <w:rsid w:val="00D86C87"/>
    <w:rsid w:val="00D86D09"/>
    <w:rsid w:val="00D86D0D"/>
    <w:rsid w:val="00D86DF6"/>
    <w:rsid w:val="00D86E43"/>
    <w:rsid w:val="00D86FAC"/>
    <w:rsid w:val="00D86FE1"/>
    <w:rsid w:val="00D8707F"/>
    <w:rsid w:val="00D87184"/>
    <w:rsid w:val="00D8726A"/>
    <w:rsid w:val="00D8740D"/>
    <w:rsid w:val="00D87541"/>
    <w:rsid w:val="00D875E5"/>
    <w:rsid w:val="00D8764A"/>
    <w:rsid w:val="00D877D4"/>
    <w:rsid w:val="00D878FC"/>
    <w:rsid w:val="00D87977"/>
    <w:rsid w:val="00D87999"/>
    <w:rsid w:val="00D87BB3"/>
    <w:rsid w:val="00D87BCB"/>
    <w:rsid w:val="00D87C38"/>
    <w:rsid w:val="00D87D66"/>
    <w:rsid w:val="00D87DB1"/>
    <w:rsid w:val="00D87DB6"/>
    <w:rsid w:val="00D87DB8"/>
    <w:rsid w:val="00D87E97"/>
    <w:rsid w:val="00D87EB1"/>
    <w:rsid w:val="00D87F5F"/>
    <w:rsid w:val="00D87FC0"/>
    <w:rsid w:val="00D901B8"/>
    <w:rsid w:val="00D901DF"/>
    <w:rsid w:val="00D902A4"/>
    <w:rsid w:val="00D90393"/>
    <w:rsid w:val="00D903E8"/>
    <w:rsid w:val="00D90564"/>
    <w:rsid w:val="00D9070A"/>
    <w:rsid w:val="00D908DF"/>
    <w:rsid w:val="00D90967"/>
    <w:rsid w:val="00D9098E"/>
    <w:rsid w:val="00D90ACF"/>
    <w:rsid w:val="00D90AEC"/>
    <w:rsid w:val="00D90B28"/>
    <w:rsid w:val="00D90BF3"/>
    <w:rsid w:val="00D90C52"/>
    <w:rsid w:val="00D90D6C"/>
    <w:rsid w:val="00D90EA8"/>
    <w:rsid w:val="00D90F13"/>
    <w:rsid w:val="00D90F86"/>
    <w:rsid w:val="00D91020"/>
    <w:rsid w:val="00D9110B"/>
    <w:rsid w:val="00D912DC"/>
    <w:rsid w:val="00D9145F"/>
    <w:rsid w:val="00D914CA"/>
    <w:rsid w:val="00D914D1"/>
    <w:rsid w:val="00D914E6"/>
    <w:rsid w:val="00D914EB"/>
    <w:rsid w:val="00D91550"/>
    <w:rsid w:val="00D915E0"/>
    <w:rsid w:val="00D915EC"/>
    <w:rsid w:val="00D916E9"/>
    <w:rsid w:val="00D918C4"/>
    <w:rsid w:val="00D91952"/>
    <w:rsid w:val="00D919AB"/>
    <w:rsid w:val="00D91BF7"/>
    <w:rsid w:val="00D91C00"/>
    <w:rsid w:val="00D91C7D"/>
    <w:rsid w:val="00D91D4F"/>
    <w:rsid w:val="00D91D6F"/>
    <w:rsid w:val="00D9202E"/>
    <w:rsid w:val="00D92079"/>
    <w:rsid w:val="00D9207A"/>
    <w:rsid w:val="00D9211B"/>
    <w:rsid w:val="00D921EB"/>
    <w:rsid w:val="00D92268"/>
    <w:rsid w:val="00D922AF"/>
    <w:rsid w:val="00D9239D"/>
    <w:rsid w:val="00D923BB"/>
    <w:rsid w:val="00D924E4"/>
    <w:rsid w:val="00D924F2"/>
    <w:rsid w:val="00D924FE"/>
    <w:rsid w:val="00D92618"/>
    <w:rsid w:val="00D9264B"/>
    <w:rsid w:val="00D926E2"/>
    <w:rsid w:val="00D92809"/>
    <w:rsid w:val="00D928AC"/>
    <w:rsid w:val="00D928B8"/>
    <w:rsid w:val="00D928F0"/>
    <w:rsid w:val="00D9298E"/>
    <w:rsid w:val="00D92A33"/>
    <w:rsid w:val="00D92AAE"/>
    <w:rsid w:val="00D92B80"/>
    <w:rsid w:val="00D92BA6"/>
    <w:rsid w:val="00D92C3A"/>
    <w:rsid w:val="00D92C7D"/>
    <w:rsid w:val="00D92D0A"/>
    <w:rsid w:val="00D93019"/>
    <w:rsid w:val="00D93178"/>
    <w:rsid w:val="00D931D7"/>
    <w:rsid w:val="00D9327A"/>
    <w:rsid w:val="00D935BD"/>
    <w:rsid w:val="00D936CA"/>
    <w:rsid w:val="00D93732"/>
    <w:rsid w:val="00D937C4"/>
    <w:rsid w:val="00D93B1F"/>
    <w:rsid w:val="00D93CBD"/>
    <w:rsid w:val="00D93F42"/>
    <w:rsid w:val="00D940D6"/>
    <w:rsid w:val="00D9422A"/>
    <w:rsid w:val="00D94390"/>
    <w:rsid w:val="00D94418"/>
    <w:rsid w:val="00D946F9"/>
    <w:rsid w:val="00D9473E"/>
    <w:rsid w:val="00D9491A"/>
    <w:rsid w:val="00D9491B"/>
    <w:rsid w:val="00D94B63"/>
    <w:rsid w:val="00D94B7C"/>
    <w:rsid w:val="00D94BE9"/>
    <w:rsid w:val="00D94C7F"/>
    <w:rsid w:val="00D94DB7"/>
    <w:rsid w:val="00D94E9A"/>
    <w:rsid w:val="00D94ECA"/>
    <w:rsid w:val="00D94F1A"/>
    <w:rsid w:val="00D94FC1"/>
    <w:rsid w:val="00D94FFB"/>
    <w:rsid w:val="00D95114"/>
    <w:rsid w:val="00D95493"/>
    <w:rsid w:val="00D95552"/>
    <w:rsid w:val="00D956E5"/>
    <w:rsid w:val="00D95732"/>
    <w:rsid w:val="00D9578C"/>
    <w:rsid w:val="00D957E1"/>
    <w:rsid w:val="00D957F6"/>
    <w:rsid w:val="00D959CB"/>
    <w:rsid w:val="00D95A4D"/>
    <w:rsid w:val="00D95A64"/>
    <w:rsid w:val="00D95BF6"/>
    <w:rsid w:val="00D95C4C"/>
    <w:rsid w:val="00D95C8D"/>
    <w:rsid w:val="00D95D91"/>
    <w:rsid w:val="00D95E4B"/>
    <w:rsid w:val="00D95EDF"/>
    <w:rsid w:val="00D96133"/>
    <w:rsid w:val="00D961D7"/>
    <w:rsid w:val="00D96231"/>
    <w:rsid w:val="00D9623A"/>
    <w:rsid w:val="00D96308"/>
    <w:rsid w:val="00D96311"/>
    <w:rsid w:val="00D964B4"/>
    <w:rsid w:val="00D964E3"/>
    <w:rsid w:val="00D96502"/>
    <w:rsid w:val="00D96570"/>
    <w:rsid w:val="00D9691F"/>
    <w:rsid w:val="00D96956"/>
    <w:rsid w:val="00D96A30"/>
    <w:rsid w:val="00D96A37"/>
    <w:rsid w:val="00D96AA6"/>
    <w:rsid w:val="00D96B5A"/>
    <w:rsid w:val="00D96B9E"/>
    <w:rsid w:val="00D96CFE"/>
    <w:rsid w:val="00D96E39"/>
    <w:rsid w:val="00D970B9"/>
    <w:rsid w:val="00D9711F"/>
    <w:rsid w:val="00D97145"/>
    <w:rsid w:val="00D97148"/>
    <w:rsid w:val="00D971AF"/>
    <w:rsid w:val="00D971E8"/>
    <w:rsid w:val="00D97389"/>
    <w:rsid w:val="00D9746E"/>
    <w:rsid w:val="00D9751B"/>
    <w:rsid w:val="00D97535"/>
    <w:rsid w:val="00D97624"/>
    <w:rsid w:val="00D9763C"/>
    <w:rsid w:val="00D976CA"/>
    <w:rsid w:val="00D97849"/>
    <w:rsid w:val="00D97892"/>
    <w:rsid w:val="00D978C9"/>
    <w:rsid w:val="00D97919"/>
    <w:rsid w:val="00D979FD"/>
    <w:rsid w:val="00D97B61"/>
    <w:rsid w:val="00D97B7F"/>
    <w:rsid w:val="00D97BDA"/>
    <w:rsid w:val="00D97C33"/>
    <w:rsid w:val="00D97CD4"/>
    <w:rsid w:val="00D97EBC"/>
    <w:rsid w:val="00D97EF5"/>
    <w:rsid w:val="00D97F33"/>
    <w:rsid w:val="00D97FA8"/>
    <w:rsid w:val="00DA0011"/>
    <w:rsid w:val="00DA0062"/>
    <w:rsid w:val="00DA014D"/>
    <w:rsid w:val="00DA01E5"/>
    <w:rsid w:val="00DA024C"/>
    <w:rsid w:val="00DA02A2"/>
    <w:rsid w:val="00DA02F1"/>
    <w:rsid w:val="00DA03A7"/>
    <w:rsid w:val="00DA04F1"/>
    <w:rsid w:val="00DA04F7"/>
    <w:rsid w:val="00DA0507"/>
    <w:rsid w:val="00DA0597"/>
    <w:rsid w:val="00DA05CE"/>
    <w:rsid w:val="00DA06F1"/>
    <w:rsid w:val="00DA07D1"/>
    <w:rsid w:val="00DA08D1"/>
    <w:rsid w:val="00DA08E0"/>
    <w:rsid w:val="00DA0973"/>
    <w:rsid w:val="00DA09EA"/>
    <w:rsid w:val="00DA0A01"/>
    <w:rsid w:val="00DA0B1A"/>
    <w:rsid w:val="00DA0BA7"/>
    <w:rsid w:val="00DA0C10"/>
    <w:rsid w:val="00DA0EE2"/>
    <w:rsid w:val="00DA0FAE"/>
    <w:rsid w:val="00DA1034"/>
    <w:rsid w:val="00DA10B4"/>
    <w:rsid w:val="00DA1132"/>
    <w:rsid w:val="00DA119B"/>
    <w:rsid w:val="00DA11D3"/>
    <w:rsid w:val="00DA11DD"/>
    <w:rsid w:val="00DA12C2"/>
    <w:rsid w:val="00DA1339"/>
    <w:rsid w:val="00DA13AA"/>
    <w:rsid w:val="00DA13B0"/>
    <w:rsid w:val="00DA13F0"/>
    <w:rsid w:val="00DA157C"/>
    <w:rsid w:val="00DA179D"/>
    <w:rsid w:val="00DA19F5"/>
    <w:rsid w:val="00DA1A26"/>
    <w:rsid w:val="00DA1A86"/>
    <w:rsid w:val="00DA1D64"/>
    <w:rsid w:val="00DA20AE"/>
    <w:rsid w:val="00DA213E"/>
    <w:rsid w:val="00DA2225"/>
    <w:rsid w:val="00DA2227"/>
    <w:rsid w:val="00DA226D"/>
    <w:rsid w:val="00DA229E"/>
    <w:rsid w:val="00DA22B3"/>
    <w:rsid w:val="00DA22EA"/>
    <w:rsid w:val="00DA22F0"/>
    <w:rsid w:val="00DA2499"/>
    <w:rsid w:val="00DA2746"/>
    <w:rsid w:val="00DA278C"/>
    <w:rsid w:val="00DA279D"/>
    <w:rsid w:val="00DA27E6"/>
    <w:rsid w:val="00DA289D"/>
    <w:rsid w:val="00DA28F7"/>
    <w:rsid w:val="00DA2939"/>
    <w:rsid w:val="00DA2A7F"/>
    <w:rsid w:val="00DA2B9A"/>
    <w:rsid w:val="00DA2BA9"/>
    <w:rsid w:val="00DA2C37"/>
    <w:rsid w:val="00DA2C52"/>
    <w:rsid w:val="00DA2FFF"/>
    <w:rsid w:val="00DA30C7"/>
    <w:rsid w:val="00DA3145"/>
    <w:rsid w:val="00DA3148"/>
    <w:rsid w:val="00DA3182"/>
    <w:rsid w:val="00DA31EA"/>
    <w:rsid w:val="00DA348B"/>
    <w:rsid w:val="00DA3581"/>
    <w:rsid w:val="00DA35F3"/>
    <w:rsid w:val="00DA36F6"/>
    <w:rsid w:val="00DA3801"/>
    <w:rsid w:val="00DA3A01"/>
    <w:rsid w:val="00DA3AB1"/>
    <w:rsid w:val="00DA3B7F"/>
    <w:rsid w:val="00DA3BC7"/>
    <w:rsid w:val="00DA3CC8"/>
    <w:rsid w:val="00DA3D4F"/>
    <w:rsid w:val="00DA3E95"/>
    <w:rsid w:val="00DA3EEC"/>
    <w:rsid w:val="00DA3FD5"/>
    <w:rsid w:val="00DA3FF4"/>
    <w:rsid w:val="00DA3FF5"/>
    <w:rsid w:val="00DA4053"/>
    <w:rsid w:val="00DA40DE"/>
    <w:rsid w:val="00DA41A7"/>
    <w:rsid w:val="00DA432B"/>
    <w:rsid w:val="00DA446C"/>
    <w:rsid w:val="00DA4521"/>
    <w:rsid w:val="00DA4541"/>
    <w:rsid w:val="00DA45E7"/>
    <w:rsid w:val="00DA45EF"/>
    <w:rsid w:val="00DA472D"/>
    <w:rsid w:val="00DA4806"/>
    <w:rsid w:val="00DA4A97"/>
    <w:rsid w:val="00DA4ABC"/>
    <w:rsid w:val="00DA4B18"/>
    <w:rsid w:val="00DA4CF2"/>
    <w:rsid w:val="00DA4FBB"/>
    <w:rsid w:val="00DA4FDB"/>
    <w:rsid w:val="00DA5058"/>
    <w:rsid w:val="00DA5135"/>
    <w:rsid w:val="00DA51DD"/>
    <w:rsid w:val="00DA5257"/>
    <w:rsid w:val="00DA52B7"/>
    <w:rsid w:val="00DA53E9"/>
    <w:rsid w:val="00DA53FB"/>
    <w:rsid w:val="00DA5620"/>
    <w:rsid w:val="00DA569B"/>
    <w:rsid w:val="00DA56DF"/>
    <w:rsid w:val="00DA572B"/>
    <w:rsid w:val="00DA5738"/>
    <w:rsid w:val="00DA57C5"/>
    <w:rsid w:val="00DA57D4"/>
    <w:rsid w:val="00DA58F3"/>
    <w:rsid w:val="00DA598A"/>
    <w:rsid w:val="00DA5A61"/>
    <w:rsid w:val="00DA5A75"/>
    <w:rsid w:val="00DA5AFC"/>
    <w:rsid w:val="00DA5B78"/>
    <w:rsid w:val="00DA5BAF"/>
    <w:rsid w:val="00DA5BD0"/>
    <w:rsid w:val="00DA5C4A"/>
    <w:rsid w:val="00DA5CAC"/>
    <w:rsid w:val="00DA5D1F"/>
    <w:rsid w:val="00DA5D48"/>
    <w:rsid w:val="00DA5E7A"/>
    <w:rsid w:val="00DA5EEA"/>
    <w:rsid w:val="00DA5F27"/>
    <w:rsid w:val="00DA61BD"/>
    <w:rsid w:val="00DA6426"/>
    <w:rsid w:val="00DA652C"/>
    <w:rsid w:val="00DA68DD"/>
    <w:rsid w:val="00DA695E"/>
    <w:rsid w:val="00DA6A97"/>
    <w:rsid w:val="00DA6B4C"/>
    <w:rsid w:val="00DA6C3D"/>
    <w:rsid w:val="00DA6F64"/>
    <w:rsid w:val="00DA6FEC"/>
    <w:rsid w:val="00DA706F"/>
    <w:rsid w:val="00DA7132"/>
    <w:rsid w:val="00DA726C"/>
    <w:rsid w:val="00DA72B1"/>
    <w:rsid w:val="00DA7366"/>
    <w:rsid w:val="00DA7571"/>
    <w:rsid w:val="00DA758E"/>
    <w:rsid w:val="00DA75C6"/>
    <w:rsid w:val="00DA769D"/>
    <w:rsid w:val="00DA778B"/>
    <w:rsid w:val="00DA794D"/>
    <w:rsid w:val="00DA7A4F"/>
    <w:rsid w:val="00DA7C06"/>
    <w:rsid w:val="00DA7CE8"/>
    <w:rsid w:val="00DA7D43"/>
    <w:rsid w:val="00DA7D9D"/>
    <w:rsid w:val="00DA7DE3"/>
    <w:rsid w:val="00DA7E5C"/>
    <w:rsid w:val="00DA7E70"/>
    <w:rsid w:val="00DB0005"/>
    <w:rsid w:val="00DB0031"/>
    <w:rsid w:val="00DB007F"/>
    <w:rsid w:val="00DB016B"/>
    <w:rsid w:val="00DB0356"/>
    <w:rsid w:val="00DB0414"/>
    <w:rsid w:val="00DB046D"/>
    <w:rsid w:val="00DB056F"/>
    <w:rsid w:val="00DB05F8"/>
    <w:rsid w:val="00DB0617"/>
    <w:rsid w:val="00DB0644"/>
    <w:rsid w:val="00DB084D"/>
    <w:rsid w:val="00DB0854"/>
    <w:rsid w:val="00DB08AB"/>
    <w:rsid w:val="00DB09D1"/>
    <w:rsid w:val="00DB09E0"/>
    <w:rsid w:val="00DB0AC1"/>
    <w:rsid w:val="00DB0B40"/>
    <w:rsid w:val="00DB0B56"/>
    <w:rsid w:val="00DB0C73"/>
    <w:rsid w:val="00DB0C8F"/>
    <w:rsid w:val="00DB0CBD"/>
    <w:rsid w:val="00DB0CFD"/>
    <w:rsid w:val="00DB0D11"/>
    <w:rsid w:val="00DB0DD2"/>
    <w:rsid w:val="00DB0E1E"/>
    <w:rsid w:val="00DB0E61"/>
    <w:rsid w:val="00DB0F44"/>
    <w:rsid w:val="00DB10C1"/>
    <w:rsid w:val="00DB1128"/>
    <w:rsid w:val="00DB1131"/>
    <w:rsid w:val="00DB118C"/>
    <w:rsid w:val="00DB12FF"/>
    <w:rsid w:val="00DB134C"/>
    <w:rsid w:val="00DB1360"/>
    <w:rsid w:val="00DB1367"/>
    <w:rsid w:val="00DB1610"/>
    <w:rsid w:val="00DB1626"/>
    <w:rsid w:val="00DB1637"/>
    <w:rsid w:val="00DB1738"/>
    <w:rsid w:val="00DB17EF"/>
    <w:rsid w:val="00DB18F3"/>
    <w:rsid w:val="00DB1B51"/>
    <w:rsid w:val="00DB1CA5"/>
    <w:rsid w:val="00DB1F29"/>
    <w:rsid w:val="00DB1F43"/>
    <w:rsid w:val="00DB218B"/>
    <w:rsid w:val="00DB233C"/>
    <w:rsid w:val="00DB2397"/>
    <w:rsid w:val="00DB24AA"/>
    <w:rsid w:val="00DB2522"/>
    <w:rsid w:val="00DB2584"/>
    <w:rsid w:val="00DB281F"/>
    <w:rsid w:val="00DB2B20"/>
    <w:rsid w:val="00DB2B25"/>
    <w:rsid w:val="00DB2C87"/>
    <w:rsid w:val="00DB2D1D"/>
    <w:rsid w:val="00DB2D21"/>
    <w:rsid w:val="00DB2DFB"/>
    <w:rsid w:val="00DB2E98"/>
    <w:rsid w:val="00DB2F25"/>
    <w:rsid w:val="00DB2F40"/>
    <w:rsid w:val="00DB2FE2"/>
    <w:rsid w:val="00DB30DC"/>
    <w:rsid w:val="00DB31D0"/>
    <w:rsid w:val="00DB326A"/>
    <w:rsid w:val="00DB3577"/>
    <w:rsid w:val="00DB35C6"/>
    <w:rsid w:val="00DB3699"/>
    <w:rsid w:val="00DB36B9"/>
    <w:rsid w:val="00DB375E"/>
    <w:rsid w:val="00DB37B2"/>
    <w:rsid w:val="00DB37C2"/>
    <w:rsid w:val="00DB3AB6"/>
    <w:rsid w:val="00DB3B22"/>
    <w:rsid w:val="00DB3C40"/>
    <w:rsid w:val="00DB3C73"/>
    <w:rsid w:val="00DB3DDB"/>
    <w:rsid w:val="00DB3EA8"/>
    <w:rsid w:val="00DB3F6A"/>
    <w:rsid w:val="00DB3F95"/>
    <w:rsid w:val="00DB423D"/>
    <w:rsid w:val="00DB42B5"/>
    <w:rsid w:val="00DB4333"/>
    <w:rsid w:val="00DB436A"/>
    <w:rsid w:val="00DB44EE"/>
    <w:rsid w:val="00DB452D"/>
    <w:rsid w:val="00DB46DC"/>
    <w:rsid w:val="00DB4B4B"/>
    <w:rsid w:val="00DB4B66"/>
    <w:rsid w:val="00DB4B72"/>
    <w:rsid w:val="00DB4BC2"/>
    <w:rsid w:val="00DB4D8D"/>
    <w:rsid w:val="00DB4E2C"/>
    <w:rsid w:val="00DB4E6F"/>
    <w:rsid w:val="00DB4FB1"/>
    <w:rsid w:val="00DB5016"/>
    <w:rsid w:val="00DB508B"/>
    <w:rsid w:val="00DB5394"/>
    <w:rsid w:val="00DB5470"/>
    <w:rsid w:val="00DB54B1"/>
    <w:rsid w:val="00DB55FB"/>
    <w:rsid w:val="00DB5602"/>
    <w:rsid w:val="00DB560C"/>
    <w:rsid w:val="00DB5654"/>
    <w:rsid w:val="00DB5655"/>
    <w:rsid w:val="00DB567D"/>
    <w:rsid w:val="00DB5711"/>
    <w:rsid w:val="00DB57BF"/>
    <w:rsid w:val="00DB57CF"/>
    <w:rsid w:val="00DB5828"/>
    <w:rsid w:val="00DB5979"/>
    <w:rsid w:val="00DB59B4"/>
    <w:rsid w:val="00DB5A0E"/>
    <w:rsid w:val="00DB5BB2"/>
    <w:rsid w:val="00DB5E0B"/>
    <w:rsid w:val="00DB5E58"/>
    <w:rsid w:val="00DB605B"/>
    <w:rsid w:val="00DB608B"/>
    <w:rsid w:val="00DB60E4"/>
    <w:rsid w:val="00DB610A"/>
    <w:rsid w:val="00DB612B"/>
    <w:rsid w:val="00DB6217"/>
    <w:rsid w:val="00DB62FF"/>
    <w:rsid w:val="00DB64C5"/>
    <w:rsid w:val="00DB65B5"/>
    <w:rsid w:val="00DB660E"/>
    <w:rsid w:val="00DB6635"/>
    <w:rsid w:val="00DB66D6"/>
    <w:rsid w:val="00DB6950"/>
    <w:rsid w:val="00DB6953"/>
    <w:rsid w:val="00DB69D8"/>
    <w:rsid w:val="00DB69EF"/>
    <w:rsid w:val="00DB6B0C"/>
    <w:rsid w:val="00DB6B5A"/>
    <w:rsid w:val="00DB6BB9"/>
    <w:rsid w:val="00DB6CC5"/>
    <w:rsid w:val="00DB6CD1"/>
    <w:rsid w:val="00DB6FC9"/>
    <w:rsid w:val="00DB717C"/>
    <w:rsid w:val="00DB720B"/>
    <w:rsid w:val="00DB72D5"/>
    <w:rsid w:val="00DB7631"/>
    <w:rsid w:val="00DB772B"/>
    <w:rsid w:val="00DB774B"/>
    <w:rsid w:val="00DB7786"/>
    <w:rsid w:val="00DB77F3"/>
    <w:rsid w:val="00DB7833"/>
    <w:rsid w:val="00DB7977"/>
    <w:rsid w:val="00DB7B05"/>
    <w:rsid w:val="00DB7B84"/>
    <w:rsid w:val="00DB7BFB"/>
    <w:rsid w:val="00DB7C18"/>
    <w:rsid w:val="00DB7CD8"/>
    <w:rsid w:val="00DB7DC0"/>
    <w:rsid w:val="00DB7E5C"/>
    <w:rsid w:val="00DB7E7B"/>
    <w:rsid w:val="00DB7F0A"/>
    <w:rsid w:val="00DC01AC"/>
    <w:rsid w:val="00DC0214"/>
    <w:rsid w:val="00DC021B"/>
    <w:rsid w:val="00DC0258"/>
    <w:rsid w:val="00DC0338"/>
    <w:rsid w:val="00DC06B0"/>
    <w:rsid w:val="00DC0729"/>
    <w:rsid w:val="00DC0887"/>
    <w:rsid w:val="00DC08E1"/>
    <w:rsid w:val="00DC08F6"/>
    <w:rsid w:val="00DC0999"/>
    <w:rsid w:val="00DC0B6B"/>
    <w:rsid w:val="00DC0CB7"/>
    <w:rsid w:val="00DC0CD7"/>
    <w:rsid w:val="00DC0DFF"/>
    <w:rsid w:val="00DC10AB"/>
    <w:rsid w:val="00DC116C"/>
    <w:rsid w:val="00DC11D3"/>
    <w:rsid w:val="00DC13AC"/>
    <w:rsid w:val="00DC1458"/>
    <w:rsid w:val="00DC1486"/>
    <w:rsid w:val="00DC14DB"/>
    <w:rsid w:val="00DC14E1"/>
    <w:rsid w:val="00DC1763"/>
    <w:rsid w:val="00DC1812"/>
    <w:rsid w:val="00DC1854"/>
    <w:rsid w:val="00DC1980"/>
    <w:rsid w:val="00DC1A13"/>
    <w:rsid w:val="00DC1CF4"/>
    <w:rsid w:val="00DC1D02"/>
    <w:rsid w:val="00DC1D43"/>
    <w:rsid w:val="00DC1D45"/>
    <w:rsid w:val="00DC1D69"/>
    <w:rsid w:val="00DC1D8B"/>
    <w:rsid w:val="00DC1D93"/>
    <w:rsid w:val="00DC1F3D"/>
    <w:rsid w:val="00DC2121"/>
    <w:rsid w:val="00DC2141"/>
    <w:rsid w:val="00DC2149"/>
    <w:rsid w:val="00DC2175"/>
    <w:rsid w:val="00DC21BA"/>
    <w:rsid w:val="00DC227B"/>
    <w:rsid w:val="00DC2283"/>
    <w:rsid w:val="00DC2312"/>
    <w:rsid w:val="00DC23EF"/>
    <w:rsid w:val="00DC2515"/>
    <w:rsid w:val="00DC2571"/>
    <w:rsid w:val="00DC259E"/>
    <w:rsid w:val="00DC267A"/>
    <w:rsid w:val="00DC26C7"/>
    <w:rsid w:val="00DC27FF"/>
    <w:rsid w:val="00DC28E6"/>
    <w:rsid w:val="00DC294C"/>
    <w:rsid w:val="00DC2A31"/>
    <w:rsid w:val="00DC2B1A"/>
    <w:rsid w:val="00DC2B7F"/>
    <w:rsid w:val="00DC2BB7"/>
    <w:rsid w:val="00DC2BFC"/>
    <w:rsid w:val="00DC2D16"/>
    <w:rsid w:val="00DC2F75"/>
    <w:rsid w:val="00DC2FB4"/>
    <w:rsid w:val="00DC2FD5"/>
    <w:rsid w:val="00DC32BC"/>
    <w:rsid w:val="00DC331A"/>
    <w:rsid w:val="00DC3361"/>
    <w:rsid w:val="00DC338D"/>
    <w:rsid w:val="00DC33CF"/>
    <w:rsid w:val="00DC3431"/>
    <w:rsid w:val="00DC3444"/>
    <w:rsid w:val="00DC3480"/>
    <w:rsid w:val="00DC373F"/>
    <w:rsid w:val="00DC37D2"/>
    <w:rsid w:val="00DC3825"/>
    <w:rsid w:val="00DC3928"/>
    <w:rsid w:val="00DC39FD"/>
    <w:rsid w:val="00DC3C59"/>
    <w:rsid w:val="00DC3C97"/>
    <w:rsid w:val="00DC3D28"/>
    <w:rsid w:val="00DC3DB5"/>
    <w:rsid w:val="00DC3DC3"/>
    <w:rsid w:val="00DC3EA7"/>
    <w:rsid w:val="00DC3ECB"/>
    <w:rsid w:val="00DC40F2"/>
    <w:rsid w:val="00DC4225"/>
    <w:rsid w:val="00DC4269"/>
    <w:rsid w:val="00DC431E"/>
    <w:rsid w:val="00DC433D"/>
    <w:rsid w:val="00DC4512"/>
    <w:rsid w:val="00DC45BF"/>
    <w:rsid w:val="00DC46F2"/>
    <w:rsid w:val="00DC4783"/>
    <w:rsid w:val="00DC47AE"/>
    <w:rsid w:val="00DC4809"/>
    <w:rsid w:val="00DC4911"/>
    <w:rsid w:val="00DC49D5"/>
    <w:rsid w:val="00DC4A37"/>
    <w:rsid w:val="00DC4BA7"/>
    <w:rsid w:val="00DC4D74"/>
    <w:rsid w:val="00DC4DFB"/>
    <w:rsid w:val="00DC4F17"/>
    <w:rsid w:val="00DC4F92"/>
    <w:rsid w:val="00DC51BE"/>
    <w:rsid w:val="00DC52BB"/>
    <w:rsid w:val="00DC530E"/>
    <w:rsid w:val="00DC53E2"/>
    <w:rsid w:val="00DC53FD"/>
    <w:rsid w:val="00DC54FD"/>
    <w:rsid w:val="00DC55A5"/>
    <w:rsid w:val="00DC5647"/>
    <w:rsid w:val="00DC57D1"/>
    <w:rsid w:val="00DC5CBA"/>
    <w:rsid w:val="00DC5CF8"/>
    <w:rsid w:val="00DC5D07"/>
    <w:rsid w:val="00DC5E12"/>
    <w:rsid w:val="00DC600A"/>
    <w:rsid w:val="00DC6216"/>
    <w:rsid w:val="00DC6242"/>
    <w:rsid w:val="00DC624F"/>
    <w:rsid w:val="00DC6327"/>
    <w:rsid w:val="00DC6351"/>
    <w:rsid w:val="00DC6478"/>
    <w:rsid w:val="00DC6620"/>
    <w:rsid w:val="00DC6732"/>
    <w:rsid w:val="00DC68E6"/>
    <w:rsid w:val="00DC6993"/>
    <w:rsid w:val="00DC6BC3"/>
    <w:rsid w:val="00DC6C0E"/>
    <w:rsid w:val="00DC6D0A"/>
    <w:rsid w:val="00DC6DC0"/>
    <w:rsid w:val="00DC6E0F"/>
    <w:rsid w:val="00DC7050"/>
    <w:rsid w:val="00DC706B"/>
    <w:rsid w:val="00DC71FD"/>
    <w:rsid w:val="00DC729C"/>
    <w:rsid w:val="00DC732B"/>
    <w:rsid w:val="00DC7837"/>
    <w:rsid w:val="00DC7AFF"/>
    <w:rsid w:val="00DC7BBB"/>
    <w:rsid w:val="00DC7C3B"/>
    <w:rsid w:val="00DC7CFE"/>
    <w:rsid w:val="00DC7D27"/>
    <w:rsid w:val="00DC7DE9"/>
    <w:rsid w:val="00DC7E22"/>
    <w:rsid w:val="00DC7EBC"/>
    <w:rsid w:val="00DC7F18"/>
    <w:rsid w:val="00DC7F2B"/>
    <w:rsid w:val="00DC7F2F"/>
    <w:rsid w:val="00DC7F99"/>
    <w:rsid w:val="00DC7FA4"/>
    <w:rsid w:val="00DC7FB1"/>
    <w:rsid w:val="00DC7FCF"/>
    <w:rsid w:val="00DD002E"/>
    <w:rsid w:val="00DD0036"/>
    <w:rsid w:val="00DD0104"/>
    <w:rsid w:val="00DD030B"/>
    <w:rsid w:val="00DD038F"/>
    <w:rsid w:val="00DD055F"/>
    <w:rsid w:val="00DD05AB"/>
    <w:rsid w:val="00DD0693"/>
    <w:rsid w:val="00DD0743"/>
    <w:rsid w:val="00DD0797"/>
    <w:rsid w:val="00DD07E8"/>
    <w:rsid w:val="00DD0941"/>
    <w:rsid w:val="00DD0946"/>
    <w:rsid w:val="00DD0A13"/>
    <w:rsid w:val="00DD0A26"/>
    <w:rsid w:val="00DD0C6B"/>
    <w:rsid w:val="00DD0D09"/>
    <w:rsid w:val="00DD0D48"/>
    <w:rsid w:val="00DD0E2D"/>
    <w:rsid w:val="00DD0E73"/>
    <w:rsid w:val="00DD0F6D"/>
    <w:rsid w:val="00DD0F7F"/>
    <w:rsid w:val="00DD0F89"/>
    <w:rsid w:val="00DD1048"/>
    <w:rsid w:val="00DD10A6"/>
    <w:rsid w:val="00DD116F"/>
    <w:rsid w:val="00DD1355"/>
    <w:rsid w:val="00DD13D0"/>
    <w:rsid w:val="00DD13F8"/>
    <w:rsid w:val="00DD1467"/>
    <w:rsid w:val="00DD14B0"/>
    <w:rsid w:val="00DD1521"/>
    <w:rsid w:val="00DD1558"/>
    <w:rsid w:val="00DD1595"/>
    <w:rsid w:val="00DD15DB"/>
    <w:rsid w:val="00DD164E"/>
    <w:rsid w:val="00DD1671"/>
    <w:rsid w:val="00DD16F6"/>
    <w:rsid w:val="00DD194A"/>
    <w:rsid w:val="00DD19C8"/>
    <w:rsid w:val="00DD1B25"/>
    <w:rsid w:val="00DD1B52"/>
    <w:rsid w:val="00DD1D7A"/>
    <w:rsid w:val="00DD1D86"/>
    <w:rsid w:val="00DD1DF6"/>
    <w:rsid w:val="00DD22A0"/>
    <w:rsid w:val="00DD22BA"/>
    <w:rsid w:val="00DD22C6"/>
    <w:rsid w:val="00DD2530"/>
    <w:rsid w:val="00DD257B"/>
    <w:rsid w:val="00DD257F"/>
    <w:rsid w:val="00DD2705"/>
    <w:rsid w:val="00DD282E"/>
    <w:rsid w:val="00DD2891"/>
    <w:rsid w:val="00DD29AB"/>
    <w:rsid w:val="00DD29AF"/>
    <w:rsid w:val="00DD2C0E"/>
    <w:rsid w:val="00DD2CD5"/>
    <w:rsid w:val="00DD2D4E"/>
    <w:rsid w:val="00DD2D85"/>
    <w:rsid w:val="00DD2DCD"/>
    <w:rsid w:val="00DD2E24"/>
    <w:rsid w:val="00DD2F28"/>
    <w:rsid w:val="00DD371A"/>
    <w:rsid w:val="00DD37D4"/>
    <w:rsid w:val="00DD380E"/>
    <w:rsid w:val="00DD39EA"/>
    <w:rsid w:val="00DD3A00"/>
    <w:rsid w:val="00DD3A7B"/>
    <w:rsid w:val="00DD3C1B"/>
    <w:rsid w:val="00DD3C4C"/>
    <w:rsid w:val="00DD3C69"/>
    <w:rsid w:val="00DD3D9B"/>
    <w:rsid w:val="00DD3FB7"/>
    <w:rsid w:val="00DD40F2"/>
    <w:rsid w:val="00DD4112"/>
    <w:rsid w:val="00DD4154"/>
    <w:rsid w:val="00DD4521"/>
    <w:rsid w:val="00DD4572"/>
    <w:rsid w:val="00DD4608"/>
    <w:rsid w:val="00DD4741"/>
    <w:rsid w:val="00DD4817"/>
    <w:rsid w:val="00DD493B"/>
    <w:rsid w:val="00DD4967"/>
    <w:rsid w:val="00DD4A30"/>
    <w:rsid w:val="00DD4BAC"/>
    <w:rsid w:val="00DD4D74"/>
    <w:rsid w:val="00DD4DEF"/>
    <w:rsid w:val="00DD4E39"/>
    <w:rsid w:val="00DD4E71"/>
    <w:rsid w:val="00DD4F8D"/>
    <w:rsid w:val="00DD5138"/>
    <w:rsid w:val="00DD525F"/>
    <w:rsid w:val="00DD53B8"/>
    <w:rsid w:val="00DD5410"/>
    <w:rsid w:val="00DD550F"/>
    <w:rsid w:val="00DD55CE"/>
    <w:rsid w:val="00DD56F4"/>
    <w:rsid w:val="00DD57A1"/>
    <w:rsid w:val="00DD58E6"/>
    <w:rsid w:val="00DD591A"/>
    <w:rsid w:val="00DD594F"/>
    <w:rsid w:val="00DD59F8"/>
    <w:rsid w:val="00DD5A13"/>
    <w:rsid w:val="00DD5A55"/>
    <w:rsid w:val="00DD5AD9"/>
    <w:rsid w:val="00DD5D0D"/>
    <w:rsid w:val="00DD5D14"/>
    <w:rsid w:val="00DD5D1C"/>
    <w:rsid w:val="00DD5D88"/>
    <w:rsid w:val="00DD5E14"/>
    <w:rsid w:val="00DD5E29"/>
    <w:rsid w:val="00DD5F10"/>
    <w:rsid w:val="00DD5FE9"/>
    <w:rsid w:val="00DD6023"/>
    <w:rsid w:val="00DD6108"/>
    <w:rsid w:val="00DD6123"/>
    <w:rsid w:val="00DD63A4"/>
    <w:rsid w:val="00DD63C7"/>
    <w:rsid w:val="00DD63D1"/>
    <w:rsid w:val="00DD6542"/>
    <w:rsid w:val="00DD6555"/>
    <w:rsid w:val="00DD66B7"/>
    <w:rsid w:val="00DD66DD"/>
    <w:rsid w:val="00DD6741"/>
    <w:rsid w:val="00DD6751"/>
    <w:rsid w:val="00DD6792"/>
    <w:rsid w:val="00DD67E4"/>
    <w:rsid w:val="00DD67FA"/>
    <w:rsid w:val="00DD6944"/>
    <w:rsid w:val="00DD6962"/>
    <w:rsid w:val="00DD696C"/>
    <w:rsid w:val="00DD6A63"/>
    <w:rsid w:val="00DD6AEA"/>
    <w:rsid w:val="00DD6B2B"/>
    <w:rsid w:val="00DD6B32"/>
    <w:rsid w:val="00DD6DAE"/>
    <w:rsid w:val="00DD6F32"/>
    <w:rsid w:val="00DD7011"/>
    <w:rsid w:val="00DD7059"/>
    <w:rsid w:val="00DD70D2"/>
    <w:rsid w:val="00DD71E6"/>
    <w:rsid w:val="00DD71F1"/>
    <w:rsid w:val="00DD72E7"/>
    <w:rsid w:val="00DD77B9"/>
    <w:rsid w:val="00DD789D"/>
    <w:rsid w:val="00DD78AC"/>
    <w:rsid w:val="00DD7B17"/>
    <w:rsid w:val="00DD7DF2"/>
    <w:rsid w:val="00DD7E9E"/>
    <w:rsid w:val="00DE0012"/>
    <w:rsid w:val="00DE0060"/>
    <w:rsid w:val="00DE013C"/>
    <w:rsid w:val="00DE0168"/>
    <w:rsid w:val="00DE0197"/>
    <w:rsid w:val="00DE01CB"/>
    <w:rsid w:val="00DE021B"/>
    <w:rsid w:val="00DE0220"/>
    <w:rsid w:val="00DE0236"/>
    <w:rsid w:val="00DE0380"/>
    <w:rsid w:val="00DE0401"/>
    <w:rsid w:val="00DE04BA"/>
    <w:rsid w:val="00DE0538"/>
    <w:rsid w:val="00DE07A8"/>
    <w:rsid w:val="00DE0983"/>
    <w:rsid w:val="00DE0A0B"/>
    <w:rsid w:val="00DE0BB5"/>
    <w:rsid w:val="00DE0BE3"/>
    <w:rsid w:val="00DE0CB5"/>
    <w:rsid w:val="00DE0D57"/>
    <w:rsid w:val="00DE0EA5"/>
    <w:rsid w:val="00DE0EBD"/>
    <w:rsid w:val="00DE0F87"/>
    <w:rsid w:val="00DE1108"/>
    <w:rsid w:val="00DE121C"/>
    <w:rsid w:val="00DE14D6"/>
    <w:rsid w:val="00DE15E9"/>
    <w:rsid w:val="00DE1700"/>
    <w:rsid w:val="00DE1A19"/>
    <w:rsid w:val="00DE1B24"/>
    <w:rsid w:val="00DE1C51"/>
    <w:rsid w:val="00DE1D57"/>
    <w:rsid w:val="00DE1D6E"/>
    <w:rsid w:val="00DE1D9A"/>
    <w:rsid w:val="00DE1E3D"/>
    <w:rsid w:val="00DE2010"/>
    <w:rsid w:val="00DE20A5"/>
    <w:rsid w:val="00DE20B1"/>
    <w:rsid w:val="00DE2377"/>
    <w:rsid w:val="00DE26F8"/>
    <w:rsid w:val="00DE2755"/>
    <w:rsid w:val="00DE27F6"/>
    <w:rsid w:val="00DE2832"/>
    <w:rsid w:val="00DE2920"/>
    <w:rsid w:val="00DE298A"/>
    <w:rsid w:val="00DE2991"/>
    <w:rsid w:val="00DE29A8"/>
    <w:rsid w:val="00DE2AED"/>
    <w:rsid w:val="00DE3045"/>
    <w:rsid w:val="00DE30F5"/>
    <w:rsid w:val="00DE3235"/>
    <w:rsid w:val="00DE326C"/>
    <w:rsid w:val="00DE3311"/>
    <w:rsid w:val="00DE3351"/>
    <w:rsid w:val="00DE3579"/>
    <w:rsid w:val="00DE3583"/>
    <w:rsid w:val="00DE35E0"/>
    <w:rsid w:val="00DE36EB"/>
    <w:rsid w:val="00DE373A"/>
    <w:rsid w:val="00DE37A3"/>
    <w:rsid w:val="00DE387E"/>
    <w:rsid w:val="00DE3A77"/>
    <w:rsid w:val="00DE3DF2"/>
    <w:rsid w:val="00DE3EAC"/>
    <w:rsid w:val="00DE3ED1"/>
    <w:rsid w:val="00DE3EF3"/>
    <w:rsid w:val="00DE3F65"/>
    <w:rsid w:val="00DE42EC"/>
    <w:rsid w:val="00DE44AD"/>
    <w:rsid w:val="00DE450F"/>
    <w:rsid w:val="00DE4626"/>
    <w:rsid w:val="00DE4639"/>
    <w:rsid w:val="00DE4A1A"/>
    <w:rsid w:val="00DE4AF4"/>
    <w:rsid w:val="00DE4B18"/>
    <w:rsid w:val="00DE4B2F"/>
    <w:rsid w:val="00DE4CA7"/>
    <w:rsid w:val="00DE4ECF"/>
    <w:rsid w:val="00DE4FC6"/>
    <w:rsid w:val="00DE4FFC"/>
    <w:rsid w:val="00DE5144"/>
    <w:rsid w:val="00DE5206"/>
    <w:rsid w:val="00DE539D"/>
    <w:rsid w:val="00DE5410"/>
    <w:rsid w:val="00DE55A1"/>
    <w:rsid w:val="00DE560D"/>
    <w:rsid w:val="00DE56B9"/>
    <w:rsid w:val="00DE5788"/>
    <w:rsid w:val="00DE589D"/>
    <w:rsid w:val="00DE594B"/>
    <w:rsid w:val="00DE5984"/>
    <w:rsid w:val="00DE5A06"/>
    <w:rsid w:val="00DE5A6F"/>
    <w:rsid w:val="00DE5B6C"/>
    <w:rsid w:val="00DE5BDA"/>
    <w:rsid w:val="00DE5C6F"/>
    <w:rsid w:val="00DE5C98"/>
    <w:rsid w:val="00DE5CE8"/>
    <w:rsid w:val="00DE5D3F"/>
    <w:rsid w:val="00DE5F38"/>
    <w:rsid w:val="00DE5FF8"/>
    <w:rsid w:val="00DE608C"/>
    <w:rsid w:val="00DE60C7"/>
    <w:rsid w:val="00DE61C3"/>
    <w:rsid w:val="00DE62EE"/>
    <w:rsid w:val="00DE6475"/>
    <w:rsid w:val="00DE6679"/>
    <w:rsid w:val="00DE66AC"/>
    <w:rsid w:val="00DE66F3"/>
    <w:rsid w:val="00DE6818"/>
    <w:rsid w:val="00DE683A"/>
    <w:rsid w:val="00DE68A0"/>
    <w:rsid w:val="00DE693D"/>
    <w:rsid w:val="00DE6943"/>
    <w:rsid w:val="00DE6AA4"/>
    <w:rsid w:val="00DE6BA4"/>
    <w:rsid w:val="00DE6C7C"/>
    <w:rsid w:val="00DE6D64"/>
    <w:rsid w:val="00DE6E45"/>
    <w:rsid w:val="00DE7020"/>
    <w:rsid w:val="00DE702D"/>
    <w:rsid w:val="00DE713A"/>
    <w:rsid w:val="00DE715A"/>
    <w:rsid w:val="00DE7292"/>
    <w:rsid w:val="00DE7452"/>
    <w:rsid w:val="00DE7498"/>
    <w:rsid w:val="00DE74CF"/>
    <w:rsid w:val="00DE755D"/>
    <w:rsid w:val="00DE75EB"/>
    <w:rsid w:val="00DE773A"/>
    <w:rsid w:val="00DE78BF"/>
    <w:rsid w:val="00DE78D3"/>
    <w:rsid w:val="00DE78F9"/>
    <w:rsid w:val="00DE7B65"/>
    <w:rsid w:val="00DE7B6F"/>
    <w:rsid w:val="00DE7C2C"/>
    <w:rsid w:val="00DE7C3F"/>
    <w:rsid w:val="00DE7C73"/>
    <w:rsid w:val="00DE7C83"/>
    <w:rsid w:val="00DE7D98"/>
    <w:rsid w:val="00DE7DF9"/>
    <w:rsid w:val="00DE7EC4"/>
    <w:rsid w:val="00DF011C"/>
    <w:rsid w:val="00DF0125"/>
    <w:rsid w:val="00DF021B"/>
    <w:rsid w:val="00DF0226"/>
    <w:rsid w:val="00DF0292"/>
    <w:rsid w:val="00DF034E"/>
    <w:rsid w:val="00DF05B3"/>
    <w:rsid w:val="00DF0618"/>
    <w:rsid w:val="00DF0733"/>
    <w:rsid w:val="00DF0760"/>
    <w:rsid w:val="00DF07A8"/>
    <w:rsid w:val="00DF07DC"/>
    <w:rsid w:val="00DF09A8"/>
    <w:rsid w:val="00DF09FB"/>
    <w:rsid w:val="00DF0C68"/>
    <w:rsid w:val="00DF0DF2"/>
    <w:rsid w:val="00DF0E8B"/>
    <w:rsid w:val="00DF105C"/>
    <w:rsid w:val="00DF1072"/>
    <w:rsid w:val="00DF12C8"/>
    <w:rsid w:val="00DF12DB"/>
    <w:rsid w:val="00DF1383"/>
    <w:rsid w:val="00DF14E7"/>
    <w:rsid w:val="00DF15B0"/>
    <w:rsid w:val="00DF1624"/>
    <w:rsid w:val="00DF16EE"/>
    <w:rsid w:val="00DF171B"/>
    <w:rsid w:val="00DF18AA"/>
    <w:rsid w:val="00DF1904"/>
    <w:rsid w:val="00DF1982"/>
    <w:rsid w:val="00DF1A06"/>
    <w:rsid w:val="00DF1AAB"/>
    <w:rsid w:val="00DF1B5D"/>
    <w:rsid w:val="00DF1E26"/>
    <w:rsid w:val="00DF1F6E"/>
    <w:rsid w:val="00DF20BB"/>
    <w:rsid w:val="00DF213A"/>
    <w:rsid w:val="00DF2184"/>
    <w:rsid w:val="00DF22CC"/>
    <w:rsid w:val="00DF22FA"/>
    <w:rsid w:val="00DF2301"/>
    <w:rsid w:val="00DF2500"/>
    <w:rsid w:val="00DF25D1"/>
    <w:rsid w:val="00DF277F"/>
    <w:rsid w:val="00DF29CA"/>
    <w:rsid w:val="00DF2C9D"/>
    <w:rsid w:val="00DF2D06"/>
    <w:rsid w:val="00DF2D26"/>
    <w:rsid w:val="00DF303A"/>
    <w:rsid w:val="00DF3050"/>
    <w:rsid w:val="00DF3053"/>
    <w:rsid w:val="00DF339F"/>
    <w:rsid w:val="00DF33A1"/>
    <w:rsid w:val="00DF34FB"/>
    <w:rsid w:val="00DF3625"/>
    <w:rsid w:val="00DF367F"/>
    <w:rsid w:val="00DF36EA"/>
    <w:rsid w:val="00DF3B19"/>
    <w:rsid w:val="00DF3BD1"/>
    <w:rsid w:val="00DF3BD5"/>
    <w:rsid w:val="00DF3C1B"/>
    <w:rsid w:val="00DF3D50"/>
    <w:rsid w:val="00DF3E23"/>
    <w:rsid w:val="00DF3FA2"/>
    <w:rsid w:val="00DF412F"/>
    <w:rsid w:val="00DF41AA"/>
    <w:rsid w:val="00DF41E7"/>
    <w:rsid w:val="00DF41FB"/>
    <w:rsid w:val="00DF4265"/>
    <w:rsid w:val="00DF44B6"/>
    <w:rsid w:val="00DF44BB"/>
    <w:rsid w:val="00DF4663"/>
    <w:rsid w:val="00DF471A"/>
    <w:rsid w:val="00DF4A6F"/>
    <w:rsid w:val="00DF4CDE"/>
    <w:rsid w:val="00DF4D1B"/>
    <w:rsid w:val="00DF4F82"/>
    <w:rsid w:val="00DF5058"/>
    <w:rsid w:val="00DF50E0"/>
    <w:rsid w:val="00DF5331"/>
    <w:rsid w:val="00DF5347"/>
    <w:rsid w:val="00DF534E"/>
    <w:rsid w:val="00DF5376"/>
    <w:rsid w:val="00DF53CA"/>
    <w:rsid w:val="00DF53DD"/>
    <w:rsid w:val="00DF540C"/>
    <w:rsid w:val="00DF5458"/>
    <w:rsid w:val="00DF54C2"/>
    <w:rsid w:val="00DF559B"/>
    <w:rsid w:val="00DF590B"/>
    <w:rsid w:val="00DF5AA6"/>
    <w:rsid w:val="00DF5BA9"/>
    <w:rsid w:val="00DF5C3A"/>
    <w:rsid w:val="00DF5C5D"/>
    <w:rsid w:val="00DF5CBC"/>
    <w:rsid w:val="00DF5D13"/>
    <w:rsid w:val="00DF5D1F"/>
    <w:rsid w:val="00DF5DC5"/>
    <w:rsid w:val="00DF5EAC"/>
    <w:rsid w:val="00DF5EDB"/>
    <w:rsid w:val="00DF6060"/>
    <w:rsid w:val="00DF61E5"/>
    <w:rsid w:val="00DF61EE"/>
    <w:rsid w:val="00DF6280"/>
    <w:rsid w:val="00DF6286"/>
    <w:rsid w:val="00DF63C9"/>
    <w:rsid w:val="00DF6425"/>
    <w:rsid w:val="00DF6489"/>
    <w:rsid w:val="00DF648C"/>
    <w:rsid w:val="00DF65B6"/>
    <w:rsid w:val="00DF6627"/>
    <w:rsid w:val="00DF666A"/>
    <w:rsid w:val="00DF67C3"/>
    <w:rsid w:val="00DF69A1"/>
    <w:rsid w:val="00DF69FB"/>
    <w:rsid w:val="00DF6B34"/>
    <w:rsid w:val="00DF6BC7"/>
    <w:rsid w:val="00DF6C0F"/>
    <w:rsid w:val="00DF6DD4"/>
    <w:rsid w:val="00DF6E53"/>
    <w:rsid w:val="00DF701B"/>
    <w:rsid w:val="00DF70DD"/>
    <w:rsid w:val="00DF72E4"/>
    <w:rsid w:val="00DF7394"/>
    <w:rsid w:val="00DF757A"/>
    <w:rsid w:val="00DF75E3"/>
    <w:rsid w:val="00DF7757"/>
    <w:rsid w:val="00DF7773"/>
    <w:rsid w:val="00DF78BB"/>
    <w:rsid w:val="00DF7977"/>
    <w:rsid w:val="00DF7A06"/>
    <w:rsid w:val="00DF7A1C"/>
    <w:rsid w:val="00DF7A4D"/>
    <w:rsid w:val="00DF7AAF"/>
    <w:rsid w:val="00DF7B59"/>
    <w:rsid w:val="00DF7BDC"/>
    <w:rsid w:val="00DF7CB9"/>
    <w:rsid w:val="00DF7D52"/>
    <w:rsid w:val="00DF7D8F"/>
    <w:rsid w:val="00DF7DFD"/>
    <w:rsid w:val="00DF7E87"/>
    <w:rsid w:val="00DF7ECE"/>
    <w:rsid w:val="00E002C3"/>
    <w:rsid w:val="00E0033D"/>
    <w:rsid w:val="00E0061E"/>
    <w:rsid w:val="00E0064B"/>
    <w:rsid w:val="00E00665"/>
    <w:rsid w:val="00E0070D"/>
    <w:rsid w:val="00E007E0"/>
    <w:rsid w:val="00E008A3"/>
    <w:rsid w:val="00E008CC"/>
    <w:rsid w:val="00E0096F"/>
    <w:rsid w:val="00E00A39"/>
    <w:rsid w:val="00E00BF2"/>
    <w:rsid w:val="00E00C84"/>
    <w:rsid w:val="00E00D4E"/>
    <w:rsid w:val="00E00E0B"/>
    <w:rsid w:val="00E00E2C"/>
    <w:rsid w:val="00E00FF9"/>
    <w:rsid w:val="00E01115"/>
    <w:rsid w:val="00E0129C"/>
    <w:rsid w:val="00E0136D"/>
    <w:rsid w:val="00E01398"/>
    <w:rsid w:val="00E014EB"/>
    <w:rsid w:val="00E014ED"/>
    <w:rsid w:val="00E01551"/>
    <w:rsid w:val="00E0173E"/>
    <w:rsid w:val="00E0176B"/>
    <w:rsid w:val="00E018CA"/>
    <w:rsid w:val="00E019AD"/>
    <w:rsid w:val="00E019BA"/>
    <w:rsid w:val="00E01AEB"/>
    <w:rsid w:val="00E01BAA"/>
    <w:rsid w:val="00E01BD2"/>
    <w:rsid w:val="00E01C5F"/>
    <w:rsid w:val="00E01CD8"/>
    <w:rsid w:val="00E01E0E"/>
    <w:rsid w:val="00E01EAC"/>
    <w:rsid w:val="00E01F17"/>
    <w:rsid w:val="00E01F83"/>
    <w:rsid w:val="00E0200C"/>
    <w:rsid w:val="00E02250"/>
    <w:rsid w:val="00E022BB"/>
    <w:rsid w:val="00E02568"/>
    <w:rsid w:val="00E025AE"/>
    <w:rsid w:val="00E025B1"/>
    <w:rsid w:val="00E0266C"/>
    <w:rsid w:val="00E02775"/>
    <w:rsid w:val="00E02963"/>
    <w:rsid w:val="00E029A3"/>
    <w:rsid w:val="00E02A71"/>
    <w:rsid w:val="00E02A8F"/>
    <w:rsid w:val="00E02C7D"/>
    <w:rsid w:val="00E02EF5"/>
    <w:rsid w:val="00E02FF0"/>
    <w:rsid w:val="00E03198"/>
    <w:rsid w:val="00E0348E"/>
    <w:rsid w:val="00E03493"/>
    <w:rsid w:val="00E037F0"/>
    <w:rsid w:val="00E03977"/>
    <w:rsid w:val="00E0397F"/>
    <w:rsid w:val="00E03A2B"/>
    <w:rsid w:val="00E03CCD"/>
    <w:rsid w:val="00E03D47"/>
    <w:rsid w:val="00E03E9E"/>
    <w:rsid w:val="00E03F23"/>
    <w:rsid w:val="00E04270"/>
    <w:rsid w:val="00E04328"/>
    <w:rsid w:val="00E04570"/>
    <w:rsid w:val="00E045B5"/>
    <w:rsid w:val="00E046D5"/>
    <w:rsid w:val="00E04909"/>
    <w:rsid w:val="00E0499E"/>
    <w:rsid w:val="00E049E0"/>
    <w:rsid w:val="00E04A18"/>
    <w:rsid w:val="00E04A63"/>
    <w:rsid w:val="00E04B87"/>
    <w:rsid w:val="00E04F9E"/>
    <w:rsid w:val="00E05020"/>
    <w:rsid w:val="00E0512A"/>
    <w:rsid w:val="00E05164"/>
    <w:rsid w:val="00E05325"/>
    <w:rsid w:val="00E05399"/>
    <w:rsid w:val="00E0545C"/>
    <w:rsid w:val="00E054D2"/>
    <w:rsid w:val="00E05733"/>
    <w:rsid w:val="00E057FB"/>
    <w:rsid w:val="00E0588B"/>
    <w:rsid w:val="00E05A65"/>
    <w:rsid w:val="00E05A6B"/>
    <w:rsid w:val="00E05AFA"/>
    <w:rsid w:val="00E05B0D"/>
    <w:rsid w:val="00E05B22"/>
    <w:rsid w:val="00E05B63"/>
    <w:rsid w:val="00E05F13"/>
    <w:rsid w:val="00E05F4A"/>
    <w:rsid w:val="00E0603A"/>
    <w:rsid w:val="00E0608B"/>
    <w:rsid w:val="00E060C9"/>
    <w:rsid w:val="00E0617E"/>
    <w:rsid w:val="00E0629C"/>
    <w:rsid w:val="00E062B2"/>
    <w:rsid w:val="00E063CE"/>
    <w:rsid w:val="00E06484"/>
    <w:rsid w:val="00E064D9"/>
    <w:rsid w:val="00E06509"/>
    <w:rsid w:val="00E0661A"/>
    <w:rsid w:val="00E06721"/>
    <w:rsid w:val="00E069A9"/>
    <w:rsid w:val="00E069D4"/>
    <w:rsid w:val="00E06AC9"/>
    <w:rsid w:val="00E06B83"/>
    <w:rsid w:val="00E06C14"/>
    <w:rsid w:val="00E06C15"/>
    <w:rsid w:val="00E06C39"/>
    <w:rsid w:val="00E06CD7"/>
    <w:rsid w:val="00E06F48"/>
    <w:rsid w:val="00E06FCE"/>
    <w:rsid w:val="00E0707E"/>
    <w:rsid w:val="00E072CA"/>
    <w:rsid w:val="00E0733A"/>
    <w:rsid w:val="00E073A9"/>
    <w:rsid w:val="00E0747A"/>
    <w:rsid w:val="00E075F3"/>
    <w:rsid w:val="00E07739"/>
    <w:rsid w:val="00E078C7"/>
    <w:rsid w:val="00E07A28"/>
    <w:rsid w:val="00E07A6F"/>
    <w:rsid w:val="00E07C6B"/>
    <w:rsid w:val="00E07D5C"/>
    <w:rsid w:val="00E07D5E"/>
    <w:rsid w:val="00E07DC7"/>
    <w:rsid w:val="00E07F3F"/>
    <w:rsid w:val="00E07F45"/>
    <w:rsid w:val="00E07F63"/>
    <w:rsid w:val="00E07FBE"/>
    <w:rsid w:val="00E1001B"/>
    <w:rsid w:val="00E10080"/>
    <w:rsid w:val="00E100FF"/>
    <w:rsid w:val="00E1024D"/>
    <w:rsid w:val="00E10363"/>
    <w:rsid w:val="00E1038B"/>
    <w:rsid w:val="00E103EE"/>
    <w:rsid w:val="00E103FE"/>
    <w:rsid w:val="00E1049B"/>
    <w:rsid w:val="00E10542"/>
    <w:rsid w:val="00E1056C"/>
    <w:rsid w:val="00E105D0"/>
    <w:rsid w:val="00E1073E"/>
    <w:rsid w:val="00E1083F"/>
    <w:rsid w:val="00E10A0C"/>
    <w:rsid w:val="00E10B16"/>
    <w:rsid w:val="00E10B38"/>
    <w:rsid w:val="00E10BDB"/>
    <w:rsid w:val="00E10C87"/>
    <w:rsid w:val="00E10CCA"/>
    <w:rsid w:val="00E10CFA"/>
    <w:rsid w:val="00E10CFC"/>
    <w:rsid w:val="00E10D73"/>
    <w:rsid w:val="00E10EF0"/>
    <w:rsid w:val="00E10F25"/>
    <w:rsid w:val="00E1106C"/>
    <w:rsid w:val="00E11088"/>
    <w:rsid w:val="00E1113E"/>
    <w:rsid w:val="00E1114C"/>
    <w:rsid w:val="00E111BF"/>
    <w:rsid w:val="00E1130F"/>
    <w:rsid w:val="00E11366"/>
    <w:rsid w:val="00E11404"/>
    <w:rsid w:val="00E11587"/>
    <w:rsid w:val="00E11672"/>
    <w:rsid w:val="00E1172F"/>
    <w:rsid w:val="00E118B8"/>
    <w:rsid w:val="00E119F1"/>
    <w:rsid w:val="00E11A4F"/>
    <w:rsid w:val="00E11AFB"/>
    <w:rsid w:val="00E11AFE"/>
    <w:rsid w:val="00E11C28"/>
    <w:rsid w:val="00E11DC6"/>
    <w:rsid w:val="00E11E44"/>
    <w:rsid w:val="00E11EB8"/>
    <w:rsid w:val="00E11F4F"/>
    <w:rsid w:val="00E1200F"/>
    <w:rsid w:val="00E120A9"/>
    <w:rsid w:val="00E12157"/>
    <w:rsid w:val="00E12348"/>
    <w:rsid w:val="00E12407"/>
    <w:rsid w:val="00E124E4"/>
    <w:rsid w:val="00E1250C"/>
    <w:rsid w:val="00E125A1"/>
    <w:rsid w:val="00E126B0"/>
    <w:rsid w:val="00E126C9"/>
    <w:rsid w:val="00E1282C"/>
    <w:rsid w:val="00E129B4"/>
    <w:rsid w:val="00E12A7E"/>
    <w:rsid w:val="00E12BA8"/>
    <w:rsid w:val="00E12BF8"/>
    <w:rsid w:val="00E12CD1"/>
    <w:rsid w:val="00E12E25"/>
    <w:rsid w:val="00E12E5E"/>
    <w:rsid w:val="00E12E67"/>
    <w:rsid w:val="00E12F8D"/>
    <w:rsid w:val="00E13095"/>
    <w:rsid w:val="00E13122"/>
    <w:rsid w:val="00E131C5"/>
    <w:rsid w:val="00E133FD"/>
    <w:rsid w:val="00E1353C"/>
    <w:rsid w:val="00E1356D"/>
    <w:rsid w:val="00E136FB"/>
    <w:rsid w:val="00E13757"/>
    <w:rsid w:val="00E1388E"/>
    <w:rsid w:val="00E138EE"/>
    <w:rsid w:val="00E139CD"/>
    <w:rsid w:val="00E139D0"/>
    <w:rsid w:val="00E13A53"/>
    <w:rsid w:val="00E13A9A"/>
    <w:rsid w:val="00E13AC6"/>
    <w:rsid w:val="00E13AFA"/>
    <w:rsid w:val="00E13BF0"/>
    <w:rsid w:val="00E13C35"/>
    <w:rsid w:val="00E13CBB"/>
    <w:rsid w:val="00E13D6D"/>
    <w:rsid w:val="00E13DE0"/>
    <w:rsid w:val="00E13E7F"/>
    <w:rsid w:val="00E1413B"/>
    <w:rsid w:val="00E1414A"/>
    <w:rsid w:val="00E14231"/>
    <w:rsid w:val="00E142DC"/>
    <w:rsid w:val="00E143E0"/>
    <w:rsid w:val="00E14479"/>
    <w:rsid w:val="00E14532"/>
    <w:rsid w:val="00E14546"/>
    <w:rsid w:val="00E14583"/>
    <w:rsid w:val="00E14664"/>
    <w:rsid w:val="00E1466D"/>
    <w:rsid w:val="00E146DF"/>
    <w:rsid w:val="00E14778"/>
    <w:rsid w:val="00E14984"/>
    <w:rsid w:val="00E14A9D"/>
    <w:rsid w:val="00E14BA9"/>
    <w:rsid w:val="00E14BDF"/>
    <w:rsid w:val="00E14DD3"/>
    <w:rsid w:val="00E14E86"/>
    <w:rsid w:val="00E14FB1"/>
    <w:rsid w:val="00E15065"/>
    <w:rsid w:val="00E15166"/>
    <w:rsid w:val="00E1540E"/>
    <w:rsid w:val="00E15569"/>
    <w:rsid w:val="00E155CB"/>
    <w:rsid w:val="00E1566C"/>
    <w:rsid w:val="00E1570A"/>
    <w:rsid w:val="00E1570B"/>
    <w:rsid w:val="00E157D2"/>
    <w:rsid w:val="00E1589E"/>
    <w:rsid w:val="00E15956"/>
    <w:rsid w:val="00E159C9"/>
    <w:rsid w:val="00E159CE"/>
    <w:rsid w:val="00E15A4C"/>
    <w:rsid w:val="00E15B38"/>
    <w:rsid w:val="00E15BD5"/>
    <w:rsid w:val="00E15CAD"/>
    <w:rsid w:val="00E15E6F"/>
    <w:rsid w:val="00E15EC8"/>
    <w:rsid w:val="00E15F64"/>
    <w:rsid w:val="00E1600F"/>
    <w:rsid w:val="00E161EF"/>
    <w:rsid w:val="00E161F2"/>
    <w:rsid w:val="00E16302"/>
    <w:rsid w:val="00E16433"/>
    <w:rsid w:val="00E16469"/>
    <w:rsid w:val="00E16486"/>
    <w:rsid w:val="00E165DA"/>
    <w:rsid w:val="00E1667A"/>
    <w:rsid w:val="00E16782"/>
    <w:rsid w:val="00E1680F"/>
    <w:rsid w:val="00E16886"/>
    <w:rsid w:val="00E1691E"/>
    <w:rsid w:val="00E169D0"/>
    <w:rsid w:val="00E16A11"/>
    <w:rsid w:val="00E16AE2"/>
    <w:rsid w:val="00E16AF8"/>
    <w:rsid w:val="00E16BA7"/>
    <w:rsid w:val="00E16C1A"/>
    <w:rsid w:val="00E16C22"/>
    <w:rsid w:val="00E16E16"/>
    <w:rsid w:val="00E16EAF"/>
    <w:rsid w:val="00E16FE7"/>
    <w:rsid w:val="00E17005"/>
    <w:rsid w:val="00E17066"/>
    <w:rsid w:val="00E170F7"/>
    <w:rsid w:val="00E17108"/>
    <w:rsid w:val="00E1715E"/>
    <w:rsid w:val="00E171A0"/>
    <w:rsid w:val="00E17224"/>
    <w:rsid w:val="00E172B7"/>
    <w:rsid w:val="00E17479"/>
    <w:rsid w:val="00E17553"/>
    <w:rsid w:val="00E17615"/>
    <w:rsid w:val="00E176F1"/>
    <w:rsid w:val="00E17755"/>
    <w:rsid w:val="00E177FC"/>
    <w:rsid w:val="00E17881"/>
    <w:rsid w:val="00E1794F"/>
    <w:rsid w:val="00E179A9"/>
    <w:rsid w:val="00E179E5"/>
    <w:rsid w:val="00E17A85"/>
    <w:rsid w:val="00E17AD3"/>
    <w:rsid w:val="00E17B9C"/>
    <w:rsid w:val="00E17BCF"/>
    <w:rsid w:val="00E17C19"/>
    <w:rsid w:val="00E17C82"/>
    <w:rsid w:val="00E17CFC"/>
    <w:rsid w:val="00E17D5E"/>
    <w:rsid w:val="00E200A7"/>
    <w:rsid w:val="00E200FF"/>
    <w:rsid w:val="00E20180"/>
    <w:rsid w:val="00E202E1"/>
    <w:rsid w:val="00E2067B"/>
    <w:rsid w:val="00E2072D"/>
    <w:rsid w:val="00E20824"/>
    <w:rsid w:val="00E20832"/>
    <w:rsid w:val="00E20882"/>
    <w:rsid w:val="00E20911"/>
    <w:rsid w:val="00E20958"/>
    <w:rsid w:val="00E20A65"/>
    <w:rsid w:val="00E20AF5"/>
    <w:rsid w:val="00E20EE0"/>
    <w:rsid w:val="00E20FD1"/>
    <w:rsid w:val="00E20FF2"/>
    <w:rsid w:val="00E2108E"/>
    <w:rsid w:val="00E21177"/>
    <w:rsid w:val="00E21213"/>
    <w:rsid w:val="00E21305"/>
    <w:rsid w:val="00E2143B"/>
    <w:rsid w:val="00E217AD"/>
    <w:rsid w:val="00E219C7"/>
    <w:rsid w:val="00E21A95"/>
    <w:rsid w:val="00E21B6B"/>
    <w:rsid w:val="00E21C18"/>
    <w:rsid w:val="00E21D3D"/>
    <w:rsid w:val="00E21D63"/>
    <w:rsid w:val="00E21ED0"/>
    <w:rsid w:val="00E21F2A"/>
    <w:rsid w:val="00E21F46"/>
    <w:rsid w:val="00E21F4C"/>
    <w:rsid w:val="00E21FB4"/>
    <w:rsid w:val="00E21FCC"/>
    <w:rsid w:val="00E220D3"/>
    <w:rsid w:val="00E221B9"/>
    <w:rsid w:val="00E22278"/>
    <w:rsid w:val="00E22421"/>
    <w:rsid w:val="00E2242D"/>
    <w:rsid w:val="00E224A2"/>
    <w:rsid w:val="00E224CF"/>
    <w:rsid w:val="00E2250A"/>
    <w:rsid w:val="00E22535"/>
    <w:rsid w:val="00E2257F"/>
    <w:rsid w:val="00E2273C"/>
    <w:rsid w:val="00E2283A"/>
    <w:rsid w:val="00E22B01"/>
    <w:rsid w:val="00E22B07"/>
    <w:rsid w:val="00E22BB3"/>
    <w:rsid w:val="00E22E0D"/>
    <w:rsid w:val="00E22E50"/>
    <w:rsid w:val="00E22EC0"/>
    <w:rsid w:val="00E22F94"/>
    <w:rsid w:val="00E22FB1"/>
    <w:rsid w:val="00E230AD"/>
    <w:rsid w:val="00E231AD"/>
    <w:rsid w:val="00E23289"/>
    <w:rsid w:val="00E232BC"/>
    <w:rsid w:val="00E2332A"/>
    <w:rsid w:val="00E23387"/>
    <w:rsid w:val="00E23457"/>
    <w:rsid w:val="00E23467"/>
    <w:rsid w:val="00E234D3"/>
    <w:rsid w:val="00E234E4"/>
    <w:rsid w:val="00E2367F"/>
    <w:rsid w:val="00E237BB"/>
    <w:rsid w:val="00E237F5"/>
    <w:rsid w:val="00E238A2"/>
    <w:rsid w:val="00E23992"/>
    <w:rsid w:val="00E23A03"/>
    <w:rsid w:val="00E23AD2"/>
    <w:rsid w:val="00E23B1B"/>
    <w:rsid w:val="00E23B99"/>
    <w:rsid w:val="00E23BEA"/>
    <w:rsid w:val="00E23CAA"/>
    <w:rsid w:val="00E23D2C"/>
    <w:rsid w:val="00E23F4B"/>
    <w:rsid w:val="00E23F9A"/>
    <w:rsid w:val="00E23F9F"/>
    <w:rsid w:val="00E23FF9"/>
    <w:rsid w:val="00E24096"/>
    <w:rsid w:val="00E240C1"/>
    <w:rsid w:val="00E241B6"/>
    <w:rsid w:val="00E24247"/>
    <w:rsid w:val="00E2425E"/>
    <w:rsid w:val="00E24384"/>
    <w:rsid w:val="00E24439"/>
    <w:rsid w:val="00E244A6"/>
    <w:rsid w:val="00E24538"/>
    <w:rsid w:val="00E24567"/>
    <w:rsid w:val="00E24633"/>
    <w:rsid w:val="00E24682"/>
    <w:rsid w:val="00E24695"/>
    <w:rsid w:val="00E246AF"/>
    <w:rsid w:val="00E2470F"/>
    <w:rsid w:val="00E247C4"/>
    <w:rsid w:val="00E2492F"/>
    <w:rsid w:val="00E249E9"/>
    <w:rsid w:val="00E24B1A"/>
    <w:rsid w:val="00E24C1D"/>
    <w:rsid w:val="00E24C4E"/>
    <w:rsid w:val="00E24DCA"/>
    <w:rsid w:val="00E24E29"/>
    <w:rsid w:val="00E2502F"/>
    <w:rsid w:val="00E25064"/>
    <w:rsid w:val="00E251D5"/>
    <w:rsid w:val="00E2525C"/>
    <w:rsid w:val="00E25413"/>
    <w:rsid w:val="00E25417"/>
    <w:rsid w:val="00E2544F"/>
    <w:rsid w:val="00E25542"/>
    <w:rsid w:val="00E2558F"/>
    <w:rsid w:val="00E2563E"/>
    <w:rsid w:val="00E25656"/>
    <w:rsid w:val="00E25723"/>
    <w:rsid w:val="00E25738"/>
    <w:rsid w:val="00E259B3"/>
    <w:rsid w:val="00E259D7"/>
    <w:rsid w:val="00E25A70"/>
    <w:rsid w:val="00E25A92"/>
    <w:rsid w:val="00E25A9B"/>
    <w:rsid w:val="00E25AFF"/>
    <w:rsid w:val="00E25B0E"/>
    <w:rsid w:val="00E25B31"/>
    <w:rsid w:val="00E25BA2"/>
    <w:rsid w:val="00E25BD7"/>
    <w:rsid w:val="00E25BD8"/>
    <w:rsid w:val="00E25C33"/>
    <w:rsid w:val="00E25C56"/>
    <w:rsid w:val="00E25DB3"/>
    <w:rsid w:val="00E25E0D"/>
    <w:rsid w:val="00E25EAC"/>
    <w:rsid w:val="00E25F29"/>
    <w:rsid w:val="00E260BE"/>
    <w:rsid w:val="00E2612A"/>
    <w:rsid w:val="00E2616C"/>
    <w:rsid w:val="00E2620A"/>
    <w:rsid w:val="00E262DF"/>
    <w:rsid w:val="00E263D5"/>
    <w:rsid w:val="00E26679"/>
    <w:rsid w:val="00E2671F"/>
    <w:rsid w:val="00E2681C"/>
    <w:rsid w:val="00E26893"/>
    <w:rsid w:val="00E268E5"/>
    <w:rsid w:val="00E2691C"/>
    <w:rsid w:val="00E26935"/>
    <w:rsid w:val="00E26A25"/>
    <w:rsid w:val="00E26ADB"/>
    <w:rsid w:val="00E26B5F"/>
    <w:rsid w:val="00E26D4F"/>
    <w:rsid w:val="00E26EC5"/>
    <w:rsid w:val="00E26F9F"/>
    <w:rsid w:val="00E270CA"/>
    <w:rsid w:val="00E2712A"/>
    <w:rsid w:val="00E271C5"/>
    <w:rsid w:val="00E271D4"/>
    <w:rsid w:val="00E27239"/>
    <w:rsid w:val="00E272BC"/>
    <w:rsid w:val="00E2743C"/>
    <w:rsid w:val="00E2775A"/>
    <w:rsid w:val="00E2776E"/>
    <w:rsid w:val="00E277CD"/>
    <w:rsid w:val="00E277D3"/>
    <w:rsid w:val="00E278B9"/>
    <w:rsid w:val="00E279E9"/>
    <w:rsid w:val="00E27BB3"/>
    <w:rsid w:val="00E27C54"/>
    <w:rsid w:val="00E27D7F"/>
    <w:rsid w:val="00E27EDA"/>
    <w:rsid w:val="00E27F24"/>
    <w:rsid w:val="00E3009A"/>
    <w:rsid w:val="00E3016E"/>
    <w:rsid w:val="00E30266"/>
    <w:rsid w:val="00E30320"/>
    <w:rsid w:val="00E30407"/>
    <w:rsid w:val="00E30414"/>
    <w:rsid w:val="00E3041F"/>
    <w:rsid w:val="00E304A8"/>
    <w:rsid w:val="00E304E8"/>
    <w:rsid w:val="00E30675"/>
    <w:rsid w:val="00E30716"/>
    <w:rsid w:val="00E3071F"/>
    <w:rsid w:val="00E30867"/>
    <w:rsid w:val="00E30ACB"/>
    <w:rsid w:val="00E30AFC"/>
    <w:rsid w:val="00E30B4D"/>
    <w:rsid w:val="00E30BBB"/>
    <w:rsid w:val="00E30D75"/>
    <w:rsid w:val="00E30DEC"/>
    <w:rsid w:val="00E30E88"/>
    <w:rsid w:val="00E30FC5"/>
    <w:rsid w:val="00E3106D"/>
    <w:rsid w:val="00E310D9"/>
    <w:rsid w:val="00E3129D"/>
    <w:rsid w:val="00E312C0"/>
    <w:rsid w:val="00E314C5"/>
    <w:rsid w:val="00E315BF"/>
    <w:rsid w:val="00E31783"/>
    <w:rsid w:val="00E317A8"/>
    <w:rsid w:val="00E3185C"/>
    <w:rsid w:val="00E31866"/>
    <w:rsid w:val="00E31B2F"/>
    <w:rsid w:val="00E31BEB"/>
    <w:rsid w:val="00E31C1E"/>
    <w:rsid w:val="00E31CE2"/>
    <w:rsid w:val="00E31D25"/>
    <w:rsid w:val="00E31D7A"/>
    <w:rsid w:val="00E31E02"/>
    <w:rsid w:val="00E31F40"/>
    <w:rsid w:val="00E31F85"/>
    <w:rsid w:val="00E31FA5"/>
    <w:rsid w:val="00E320F3"/>
    <w:rsid w:val="00E32193"/>
    <w:rsid w:val="00E32434"/>
    <w:rsid w:val="00E32554"/>
    <w:rsid w:val="00E325B8"/>
    <w:rsid w:val="00E32723"/>
    <w:rsid w:val="00E32A92"/>
    <w:rsid w:val="00E32C1D"/>
    <w:rsid w:val="00E32C82"/>
    <w:rsid w:val="00E32CA6"/>
    <w:rsid w:val="00E32E28"/>
    <w:rsid w:val="00E32FB4"/>
    <w:rsid w:val="00E32FF4"/>
    <w:rsid w:val="00E3301D"/>
    <w:rsid w:val="00E33279"/>
    <w:rsid w:val="00E33314"/>
    <w:rsid w:val="00E3346F"/>
    <w:rsid w:val="00E33732"/>
    <w:rsid w:val="00E3373B"/>
    <w:rsid w:val="00E33755"/>
    <w:rsid w:val="00E33878"/>
    <w:rsid w:val="00E3398F"/>
    <w:rsid w:val="00E33B25"/>
    <w:rsid w:val="00E33B6C"/>
    <w:rsid w:val="00E33E22"/>
    <w:rsid w:val="00E33E45"/>
    <w:rsid w:val="00E33EB4"/>
    <w:rsid w:val="00E33EF0"/>
    <w:rsid w:val="00E34055"/>
    <w:rsid w:val="00E3412F"/>
    <w:rsid w:val="00E342CC"/>
    <w:rsid w:val="00E343C7"/>
    <w:rsid w:val="00E3440C"/>
    <w:rsid w:val="00E346E5"/>
    <w:rsid w:val="00E3481B"/>
    <w:rsid w:val="00E349D6"/>
    <w:rsid w:val="00E34A58"/>
    <w:rsid w:val="00E34DD6"/>
    <w:rsid w:val="00E34ED9"/>
    <w:rsid w:val="00E34F01"/>
    <w:rsid w:val="00E3506E"/>
    <w:rsid w:val="00E350A1"/>
    <w:rsid w:val="00E3513B"/>
    <w:rsid w:val="00E351BA"/>
    <w:rsid w:val="00E351C1"/>
    <w:rsid w:val="00E351FF"/>
    <w:rsid w:val="00E35239"/>
    <w:rsid w:val="00E35258"/>
    <w:rsid w:val="00E35379"/>
    <w:rsid w:val="00E354A0"/>
    <w:rsid w:val="00E35518"/>
    <w:rsid w:val="00E35536"/>
    <w:rsid w:val="00E355B5"/>
    <w:rsid w:val="00E355E5"/>
    <w:rsid w:val="00E355EF"/>
    <w:rsid w:val="00E355F7"/>
    <w:rsid w:val="00E3568F"/>
    <w:rsid w:val="00E356A5"/>
    <w:rsid w:val="00E35741"/>
    <w:rsid w:val="00E3599E"/>
    <w:rsid w:val="00E35A0A"/>
    <w:rsid w:val="00E35A53"/>
    <w:rsid w:val="00E35D12"/>
    <w:rsid w:val="00E35D2B"/>
    <w:rsid w:val="00E35D72"/>
    <w:rsid w:val="00E35D77"/>
    <w:rsid w:val="00E35DB0"/>
    <w:rsid w:val="00E35F08"/>
    <w:rsid w:val="00E360C4"/>
    <w:rsid w:val="00E36468"/>
    <w:rsid w:val="00E36491"/>
    <w:rsid w:val="00E364B7"/>
    <w:rsid w:val="00E364C7"/>
    <w:rsid w:val="00E3651A"/>
    <w:rsid w:val="00E36586"/>
    <w:rsid w:val="00E367D5"/>
    <w:rsid w:val="00E368AB"/>
    <w:rsid w:val="00E369CA"/>
    <w:rsid w:val="00E369CF"/>
    <w:rsid w:val="00E36A4D"/>
    <w:rsid w:val="00E36A8F"/>
    <w:rsid w:val="00E36B2F"/>
    <w:rsid w:val="00E36C06"/>
    <w:rsid w:val="00E36D7C"/>
    <w:rsid w:val="00E36F87"/>
    <w:rsid w:val="00E36FBD"/>
    <w:rsid w:val="00E37047"/>
    <w:rsid w:val="00E371A9"/>
    <w:rsid w:val="00E3722C"/>
    <w:rsid w:val="00E3723B"/>
    <w:rsid w:val="00E37276"/>
    <w:rsid w:val="00E373EB"/>
    <w:rsid w:val="00E37464"/>
    <w:rsid w:val="00E374DB"/>
    <w:rsid w:val="00E37546"/>
    <w:rsid w:val="00E37557"/>
    <w:rsid w:val="00E3771E"/>
    <w:rsid w:val="00E377CB"/>
    <w:rsid w:val="00E3782E"/>
    <w:rsid w:val="00E37946"/>
    <w:rsid w:val="00E37AC9"/>
    <w:rsid w:val="00E37B62"/>
    <w:rsid w:val="00E37DA7"/>
    <w:rsid w:val="00E37EAD"/>
    <w:rsid w:val="00E37ED7"/>
    <w:rsid w:val="00E37F8E"/>
    <w:rsid w:val="00E40005"/>
    <w:rsid w:val="00E40057"/>
    <w:rsid w:val="00E400A7"/>
    <w:rsid w:val="00E40190"/>
    <w:rsid w:val="00E40443"/>
    <w:rsid w:val="00E404AE"/>
    <w:rsid w:val="00E40527"/>
    <w:rsid w:val="00E40553"/>
    <w:rsid w:val="00E40918"/>
    <w:rsid w:val="00E40AD1"/>
    <w:rsid w:val="00E40C8F"/>
    <w:rsid w:val="00E40E32"/>
    <w:rsid w:val="00E40E3B"/>
    <w:rsid w:val="00E40EDE"/>
    <w:rsid w:val="00E40F5C"/>
    <w:rsid w:val="00E40F8F"/>
    <w:rsid w:val="00E40FCE"/>
    <w:rsid w:val="00E40FF6"/>
    <w:rsid w:val="00E41026"/>
    <w:rsid w:val="00E412DA"/>
    <w:rsid w:val="00E4139A"/>
    <w:rsid w:val="00E4143D"/>
    <w:rsid w:val="00E414B8"/>
    <w:rsid w:val="00E415C8"/>
    <w:rsid w:val="00E419B4"/>
    <w:rsid w:val="00E41AB2"/>
    <w:rsid w:val="00E41BB2"/>
    <w:rsid w:val="00E41C59"/>
    <w:rsid w:val="00E41D66"/>
    <w:rsid w:val="00E41E13"/>
    <w:rsid w:val="00E41EC3"/>
    <w:rsid w:val="00E421B2"/>
    <w:rsid w:val="00E424A5"/>
    <w:rsid w:val="00E4251E"/>
    <w:rsid w:val="00E4252D"/>
    <w:rsid w:val="00E42595"/>
    <w:rsid w:val="00E425EA"/>
    <w:rsid w:val="00E42637"/>
    <w:rsid w:val="00E4277F"/>
    <w:rsid w:val="00E427AC"/>
    <w:rsid w:val="00E42890"/>
    <w:rsid w:val="00E42929"/>
    <w:rsid w:val="00E42D09"/>
    <w:rsid w:val="00E42DC1"/>
    <w:rsid w:val="00E42FD4"/>
    <w:rsid w:val="00E4311C"/>
    <w:rsid w:val="00E4317F"/>
    <w:rsid w:val="00E43270"/>
    <w:rsid w:val="00E432E3"/>
    <w:rsid w:val="00E432FB"/>
    <w:rsid w:val="00E43376"/>
    <w:rsid w:val="00E433BE"/>
    <w:rsid w:val="00E4351D"/>
    <w:rsid w:val="00E43521"/>
    <w:rsid w:val="00E43555"/>
    <w:rsid w:val="00E435F4"/>
    <w:rsid w:val="00E43736"/>
    <w:rsid w:val="00E43962"/>
    <w:rsid w:val="00E43985"/>
    <w:rsid w:val="00E439A0"/>
    <w:rsid w:val="00E43AD0"/>
    <w:rsid w:val="00E43FD6"/>
    <w:rsid w:val="00E44096"/>
    <w:rsid w:val="00E44235"/>
    <w:rsid w:val="00E442EB"/>
    <w:rsid w:val="00E4434E"/>
    <w:rsid w:val="00E44505"/>
    <w:rsid w:val="00E4454D"/>
    <w:rsid w:val="00E445B3"/>
    <w:rsid w:val="00E4465D"/>
    <w:rsid w:val="00E44660"/>
    <w:rsid w:val="00E4487E"/>
    <w:rsid w:val="00E448C2"/>
    <w:rsid w:val="00E44A0E"/>
    <w:rsid w:val="00E44B4C"/>
    <w:rsid w:val="00E44BB8"/>
    <w:rsid w:val="00E44BE4"/>
    <w:rsid w:val="00E44E15"/>
    <w:rsid w:val="00E44E6B"/>
    <w:rsid w:val="00E44E96"/>
    <w:rsid w:val="00E44FBC"/>
    <w:rsid w:val="00E452B7"/>
    <w:rsid w:val="00E45500"/>
    <w:rsid w:val="00E4565E"/>
    <w:rsid w:val="00E4567E"/>
    <w:rsid w:val="00E4569A"/>
    <w:rsid w:val="00E456BB"/>
    <w:rsid w:val="00E4572F"/>
    <w:rsid w:val="00E457D3"/>
    <w:rsid w:val="00E458DE"/>
    <w:rsid w:val="00E45927"/>
    <w:rsid w:val="00E45B4B"/>
    <w:rsid w:val="00E45C19"/>
    <w:rsid w:val="00E45C87"/>
    <w:rsid w:val="00E45E52"/>
    <w:rsid w:val="00E45E8F"/>
    <w:rsid w:val="00E45E99"/>
    <w:rsid w:val="00E45ECE"/>
    <w:rsid w:val="00E45ED5"/>
    <w:rsid w:val="00E4611D"/>
    <w:rsid w:val="00E46131"/>
    <w:rsid w:val="00E46214"/>
    <w:rsid w:val="00E46420"/>
    <w:rsid w:val="00E464BF"/>
    <w:rsid w:val="00E464E7"/>
    <w:rsid w:val="00E4652C"/>
    <w:rsid w:val="00E4664D"/>
    <w:rsid w:val="00E466E8"/>
    <w:rsid w:val="00E46828"/>
    <w:rsid w:val="00E46A3E"/>
    <w:rsid w:val="00E46A54"/>
    <w:rsid w:val="00E46A9A"/>
    <w:rsid w:val="00E46B24"/>
    <w:rsid w:val="00E46CCA"/>
    <w:rsid w:val="00E46D05"/>
    <w:rsid w:val="00E46E49"/>
    <w:rsid w:val="00E46E54"/>
    <w:rsid w:val="00E46E9F"/>
    <w:rsid w:val="00E46F08"/>
    <w:rsid w:val="00E46FB6"/>
    <w:rsid w:val="00E47014"/>
    <w:rsid w:val="00E4741F"/>
    <w:rsid w:val="00E4745F"/>
    <w:rsid w:val="00E474EF"/>
    <w:rsid w:val="00E4757D"/>
    <w:rsid w:val="00E475D2"/>
    <w:rsid w:val="00E47891"/>
    <w:rsid w:val="00E478FE"/>
    <w:rsid w:val="00E47A85"/>
    <w:rsid w:val="00E47A87"/>
    <w:rsid w:val="00E47B47"/>
    <w:rsid w:val="00E47C1F"/>
    <w:rsid w:val="00E47CE7"/>
    <w:rsid w:val="00E47E17"/>
    <w:rsid w:val="00E47F39"/>
    <w:rsid w:val="00E5004F"/>
    <w:rsid w:val="00E5009A"/>
    <w:rsid w:val="00E50176"/>
    <w:rsid w:val="00E5019E"/>
    <w:rsid w:val="00E502D5"/>
    <w:rsid w:val="00E502E6"/>
    <w:rsid w:val="00E502FB"/>
    <w:rsid w:val="00E50458"/>
    <w:rsid w:val="00E504B4"/>
    <w:rsid w:val="00E504F7"/>
    <w:rsid w:val="00E505DD"/>
    <w:rsid w:val="00E505E6"/>
    <w:rsid w:val="00E5069F"/>
    <w:rsid w:val="00E507E1"/>
    <w:rsid w:val="00E507F1"/>
    <w:rsid w:val="00E50849"/>
    <w:rsid w:val="00E50852"/>
    <w:rsid w:val="00E5086D"/>
    <w:rsid w:val="00E50885"/>
    <w:rsid w:val="00E5097D"/>
    <w:rsid w:val="00E50B9E"/>
    <w:rsid w:val="00E50CE6"/>
    <w:rsid w:val="00E50D04"/>
    <w:rsid w:val="00E50DC2"/>
    <w:rsid w:val="00E50DD8"/>
    <w:rsid w:val="00E50DDD"/>
    <w:rsid w:val="00E50F66"/>
    <w:rsid w:val="00E50FEF"/>
    <w:rsid w:val="00E51266"/>
    <w:rsid w:val="00E513EC"/>
    <w:rsid w:val="00E5157A"/>
    <w:rsid w:val="00E51611"/>
    <w:rsid w:val="00E5161B"/>
    <w:rsid w:val="00E519C6"/>
    <w:rsid w:val="00E519F2"/>
    <w:rsid w:val="00E51A15"/>
    <w:rsid w:val="00E51A4F"/>
    <w:rsid w:val="00E51CF7"/>
    <w:rsid w:val="00E51E8D"/>
    <w:rsid w:val="00E5206D"/>
    <w:rsid w:val="00E5209D"/>
    <w:rsid w:val="00E5219F"/>
    <w:rsid w:val="00E521BF"/>
    <w:rsid w:val="00E5220E"/>
    <w:rsid w:val="00E52293"/>
    <w:rsid w:val="00E52352"/>
    <w:rsid w:val="00E526F7"/>
    <w:rsid w:val="00E52878"/>
    <w:rsid w:val="00E52880"/>
    <w:rsid w:val="00E528AF"/>
    <w:rsid w:val="00E528B9"/>
    <w:rsid w:val="00E529CD"/>
    <w:rsid w:val="00E52A4C"/>
    <w:rsid w:val="00E52B5A"/>
    <w:rsid w:val="00E52D13"/>
    <w:rsid w:val="00E52EC5"/>
    <w:rsid w:val="00E52FE7"/>
    <w:rsid w:val="00E530EE"/>
    <w:rsid w:val="00E53146"/>
    <w:rsid w:val="00E531DD"/>
    <w:rsid w:val="00E53204"/>
    <w:rsid w:val="00E532BE"/>
    <w:rsid w:val="00E53465"/>
    <w:rsid w:val="00E53478"/>
    <w:rsid w:val="00E53506"/>
    <w:rsid w:val="00E53556"/>
    <w:rsid w:val="00E535A0"/>
    <w:rsid w:val="00E537D8"/>
    <w:rsid w:val="00E53833"/>
    <w:rsid w:val="00E5384D"/>
    <w:rsid w:val="00E53AC4"/>
    <w:rsid w:val="00E53B1D"/>
    <w:rsid w:val="00E53C45"/>
    <w:rsid w:val="00E53CD6"/>
    <w:rsid w:val="00E53E98"/>
    <w:rsid w:val="00E53F2E"/>
    <w:rsid w:val="00E53F3E"/>
    <w:rsid w:val="00E54007"/>
    <w:rsid w:val="00E54080"/>
    <w:rsid w:val="00E54341"/>
    <w:rsid w:val="00E54387"/>
    <w:rsid w:val="00E54506"/>
    <w:rsid w:val="00E5483D"/>
    <w:rsid w:val="00E54895"/>
    <w:rsid w:val="00E5493C"/>
    <w:rsid w:val="00E54E05"/>
    <w:rsid w:val="00E54E7A"/>
    <w:rsid w:val="00E54EC2"/>
    <w:rsid w:val="00E54F57"/>
    <w:rsid w:val="00E54F5A"/>
    <w:rsid w:val="00E54F73"/>
    <w:rsid w:val="00E5516D"/>
    <w:rsid w:val="00E5536D"/>
    <w:rsid w:val="00E553C2"/>
    <w:rsid w:val="00E556ED"/>
    <w:rsid w:val="00E557C0"/>
    <w:rsid w:val="00E557E7"/>
    <w:rsid w:val="00E55975"/>
    <w:rsid w:val="00E55991"/>
    <w:rsid w:val="00E55B7E"/>
    <w:rsid w:val="00E55BF1"/>
    <w:rsid w:val="00E55D0B"/>
    <w:rsid w:val="00E55D16"/>
    <w:rsid w:val="00E55D4F"/>
    <w:rsid w:val="00E55D7E"/>
    <w:rsid w:val="00E55DBF"/>
    <w:rsid w:val="00E55DE4"/>
    <w:rsid w:val="00E55E54"/>
    <w:rsid w:val="00E55FB5"/>
    <w:rsid w:val="00E5600F"/>
    <w:rsid w:val="00E560FD"/>
    <w:rsid w:val="00E56138"/>
    <w:rsid w:val="00E56237"/>
    <w:rsid w:val="00E56367"/>
    <w:rsid w:val="00E563BE"/>
    <w:rsid w:val="00E563C5"/>
    <w:rsid w:val="00E56452"/>
    <w:rsid w:val="00E564BA"/>
    <w:rsid w:val="00E565E7"/>
    <w:rsid w:val="00E565EB"/>
    <w:rsid w:val="00E56632"/>
    <w:rsid w:val="00E566DF"/>
    <w:rsid w:val="00E5671D"/>
    <w:rsid w:val="00E56856"/>
    <w:rsid w:val="00E56C93"/>
    <w:rsid w:val="00E56D14"/>
    <w:rsid w:val="00E56EEE"/>
    <w:rsid w:val="00E57071"/>
    <w:rsid w:val="00E57169"/>
    <w:rsid w:val="00E5735E"/>
    <w:rsid w:val="00E57375"/>
    <w:rsid w:val="00E5743E"/>
    <w:rsid w:val="00E576E7"/>
    <w:rsid w:val="00E578B8"/>
    <w:rsid w:val="00E57AF9"/>
    <w:rsid w:val="00E57B4D"/>
    <w:rsid w:val="00E57B9D"/>
    <w:rsid w:val="00E57BB7"/>
    <w:rsid w:val="00E57C2C"/>
    <w:rsid w:val="00E57C50"/>
    <w:rsid w:val="00E57C7B"/>
    <w:rsid w:val="00E57CDD"/>
    <w:rsid w:val="00E57D30"/>
    <w:rsid w:val="00E57DE3"/>
    <w:rsid w:val="00E57F98"/>
    <w:rsid w:val="00E57FBA"/>
    <w:rsid w:val="00E57FC5"/>
    <w:rsid w:val="00E6002C"/>
    <w:rsid w:val="00E601B6"/>
    <w:rsid w:val="00E601D4"/>
    <w:rsid w:val="00E601F6"/>
    <w:rsid w:val="00E6023E"/>
    <w:rsid w:val="00E602F5"/>
    <w:rsid w:val="00E60359"/>
    <w:rsid w:val="00E6045F"/>
    <w:rsid w:val="00E60581"/>
    <w:rsid w:val="00E60634"/>
    <w:rsid w:val="00E6066E"/>
    <w:rsid w:val="00E6069B"/>
    <w:rsid w:val="00E606B5"/>
    <w:rsid w:val="00E606E8"/>
    <w:rsid w:val="00E6075A"/>
    <w:rsid w:val="00E607B4"/>
    <w:rsid w:val="00E60925"/>
    <w:rsid w:val="00E609D4"/>
    <w:rsid w:val="00E60A0D"/>
    <w:rsid w:val="00E60AC9"/>
    <w:rsid w:val="00E60B41"/>
    <w:rsid w:val="00E60BDB"/>
    <w:rsid w:val="00E60D26"/>
    <w:rsid w:val="00E60DCA"/>
    <w:rsid w:val="00E60E20"/>
    <w:rsid w:val="00E60ECD"/>
    <w:rsid w:val="00E60F69"/>
    <w:rsid w:val="00E61146"/>
    <w:rsid w:val="00E611A6"/>
    <w:rsid w:val="00E612FF"/>
    <w:rsid w:val="00E613A7"/>
    <w:rsid w:val="00E613D7"/>
    <w:rsid w:val="00E6151D"/>
    <w:rsid w:val="00E61568"/>
    <w:rsid w:val="00E61593"/>
    <w:rsid w:val="00E615D8"/>
    <w:rsid w:val="00E61642"/>
    <w:rsid w:val="00E616BF"/>
    <w:rsid w:val="00E617D9"/>
    <w:rsid w:val="00E61B84"/>
    <w:rsid w:val="00E61D12"/>
    <w:rsid w:val="00E61E13"/>
    <w:rsid w:val="00E61F2A"/>
    <w:rsid w:val="00E61FD4"/>
    <w:rsid w:val="00E62148"/>
    <w:rsid w:val="00E6220F"/>
    <w:rsid w:val="00E62218"/>
    <w:rsid w:val="00E62230"/>
    <w:rsid w:val="00E6236C"/>
    <w:rsid w:val="00E62392"/>
    <w:rsid w:val="00E623E9"/>
    <w:rsid w:val="00E6244C"/>
    <w:rsid w:val="00E62465"/>
    <w:rsid w:val="00E62510"/>
    <w:rsid w:val="00E62661"/>
    <w:rsid w:val="00E62874"/>
    <w:rsid w:val="00E62929"/>
    <w:rsid w:val="00E629B8"/>
    <w:rsid w:val="00E62A19"/>
    <w:rsid w:val="00E62AF0"/>
    <w:rsid w:val="00E62AFD"/>
    <w:rsid w:val="00E62B7C"/>
    <w:rsid w:val="00E62C90"/>
    <w:rsid w:val="00E62CA1"/>
    <w:rsid w:val="00E62D45"/>
    <w:rsid w:val="00E62EB4"/>
    <w:rsid w:val="00E62FED"/>
    <w:rsid w:val="00E6305E"/>
    <w:rsid w:val="00E63146"/>
    <w:rsid w:val="00E63249"/>
    <w:rsid w:val="00E632BB"/>
    <w:rsid w:val="00E6341D"/>
    <w:rsid w:val="00E6345E"/>
    <w:rsid w:val="00E63462"/>
    <w:rsid w:val="00E634CF"/>
    <w:rsid w:val="00E63612"/>
    <w:rsid w:val="00E63666"/>
    <w:rsid w:val="00E6377B"/>
    <w:rsid w:val="00E638CC"/>
    <w:rsid w:val="00E638D3"/>
    <w:rsid w:val="00E638D7"/>
    <w:rsid w:val="00E63A8A"/>
    <w:rsid w:val="00E63C15"/>
    <w:rsid w:val="00E63CCF"/>
    <w:rsid w:val="00E63FCC"/>
    <w:rsid w:val="00E63FFD"/>
    <w:rsid w:val="00E64050"/>
    <w:rsid w:val="00E642D6"/>
    <w:rsid w:val="00E6437B"/>
    <w:rsid w:val="00E64546"/>
    <w:rsid w:val="00E645B0"/>
    <w:rsid w:val="00E6467B"/>
    <w:rsid w:val="00E64858"/>
    <w:rsid w:val="00E6486B"/>
    <w:rsid w:val="00E64A4D"/>
    <w:rsid w:val="00E64B11"/>
    <w:rsid w:val="00E64B3A"/>
    <w:rsid w:val="00E64B57"/>
    <w:rsid w:val="00E64C49"/>
    <w:rsid w:val="00E64C90"/>
    <w:rsid w:val="00E64E0E"/>
    <w:rsid w:val="00E64FE5"/>
    <w:rsid w:val="00E6514A"/>
    <w:rsid w:val="00E651A4"/>
    <w:rsid w:val="00E6520F"/>
    <w:rsid w:val="00E65339"/>
    <w:rsid w:val="00E65429"/>
    <w:rsid w:val="00E65487"/>
    <w:rsid w:val="00E654A8"/>
    <w:rsid w:val="00E655DF"/>
    <w:rsid w:val="00E655F7"/>
    <w:rsid w:val="00E65647"/>
    <w:rsid w:val="00E6566F"/>
    <w:rsid w:val="00E65759"/>
    <w:rsid w:val="00E657D7"/>
    <w:rsid w:val="00E65A4D"/>
    <w:rsid w:val="00E65AF7"/>
    <w:rsid w:val="00E65B26"/>
    <w:rsid w:val="00E65C6B"/>
    <w:rsid w:val="00E65C98"/>
    <w:rsid w:val="00E65D9B"/>
    <w:rsid w:val="00E65DE4"/>
    <w:rsid w:val="00E65DE5"/>
    <w:rsid w:val="00E65FB5"/>
    <w:rsid w:val="00E65FE9"/>
    <w:rsid w:val="00E66020"/>
    <w:rsid w:val="00E66040"/>
    <w:rsid w:val="00E660A1"/>
    <w:rsid w:val="00E660ED"/>
    <w:rsid w:val="00E6611A"/>
    <w:rsid w:val="00E6612E"/>
    <w:rsid w:val="00E66201"/>
    <w:rsid w:val="00E663C1"/>
    <w:rsid w:val="00E6641E"/>
    <w:rsid w:val="00E6643B"/>
    <w:rsid w:val="00E6656B"/>
    <w:rsid w:val="00E6665B"/>
    <w:rsid w:val="00E66673"/>
    <w:rsid w:val="00E666CD"/>
    <w:rsid w:val="00E6671D"/>
    <w:rsid w:val="00E66874"/>
    <w:rsid w:val="00E66926"/>
    <w:rsid w:val="00E66A94"/>
    <w:rsid w:val="00E66BA1"/>
    <w:rsid w:val="00E66C1F"/>
    <w:rsid w:val="00E66CCC"/>
    <w:rsid w:val="00E66D5A"/>
    <w:rsid w:val="00E66F72"/>
    <w:rsid w:val="00E66F97"/>
    <w:rsid w:val="00E67038"/>
    <w:rsid w:val="00E670B3"/>
    <w:rsid w:val="00E67352"/>
    <w:rsid w:val="00E6764E"/>
    <w:rsid w:val="00E67720"/>
    <w:rsid w:val="00E678E8"/>
    <w:rsid w:val="00E67A04"/>
    <w:rsid w:val="00E67B1B"/>
    <w:rsid w:val="00E67C52"/>
    <w:rsid w:val="00E67CD8"/>
    <w:rsid w:val="00E67E85"/>
    <w:rsid w:val="00E67F7F"/>
    <w:rsid w:val="00E67F89"/>
    <w:rsid w:val="00E7004B"/>
    <w:rsid w:val="00E70057"/>
    <w:rsid w:val="00E70067"/>
    <w:rsid w:val="00E701AD"/>
    <w:rsid w:val="00E70252"/>
    <w:rsid w:val="00E702FB"/>
    <w:rsid w:val="00E7061C"/>
    <w:rsid w:val="00E70680"/>
    <w:rsid w:val="00E7075F"/>
    <w:rsid w:val="00E70831"/>
    <w:rsid w:val="00E708AB"/>
    <w:rsid w:val="00E708C8"/>
    <w:rsid w:val="00E70936"/>
    <w:rsid w:val="00E70A15"/>
    <w:rsid w:val="00E70AB6"/>
    <w:rsid w:val="00E70B9A"/>
    <w:rsid w:val="00E70BD1"/>
    <w:rsid w:val="00E70CCA"/>
    <w:rsid w:val="00E70DC5"/>
    <w:rsid w:val="00E70EBB"/>
    <w:rsid w:val="00E71042"/>
    <w:rsid w:val="00E71074"/>
    <w:rsid w:val="00E7107A"/>
    <w:rsid w:val="00E7119F"/>
    <w:rsid w:val="00E71360"/>
    <w:rsid w:val="00E716EE"/>
    <w:rsid w:val="00E71761"/>
    <w:rsid w:val="00E7179D"/>
    <w:rsid w:val="00E717D4"/>
    <w:rsid w:val="00E718FC"/>
    <w:rsid w:val="00E71E60"/>
    <w:rsid w:val="00E71FBC"/>
    <w:rsid w:val="00E71FC7"/>
    <w:rsid w:val="00E7229C"/>
    <w:rsid w:val="00E72360"/>
    <w:rsid w:val="00E723DE"/>
    <w:rsid w:val="00E7247D"/>
    <w:rsid w:val="00E726AC"/>
    <w:rsid w:val="00E726B7"/>
    <w:rsid w:val="00E7271A"/>
    <w:rsid w:val="00E7276A"/>
    <w:rsid w:val="00E72957"/>
    <w:rsid w:val="00E72A8F"/>
    <w:rsid w:val="00E72B35"/>
    <w:rsid w:val="00E72BDC"/>
    <w:rsid w:val="00E72C8F"/>
    <w:rsid w:val="00E72D26"/>
    <w:rsid w:val="00E72E83"/>
    <w:rsid w:val="00E72F44"/>
    <w:rsid w:val="00E73121"/>
    <w:rsid w:val="00E7325B"/>
    <w:rsid w:val="00E735C2"/>
    <w:rsid w:val="00E735C3"/>
    <w:rsid w:val="00E737D3"/>
    <w:rsid w:val="00E73967"/>
    <w:rsid w:val="00E739F5"/>
    <w:rsid w:val="00E73A9D"/>
    <w:rsid w:val="00E73AFF"/>
    <w:rsid w:val="00E73BFD"/>
    <w:rsid w:val="00E73C1C"/>
    <w:rsid w:val="00E73D1C"/>
    <w:rsid w:val="00E73E41"/>
    <w:rsid w:val="00E74039"/>
    <w:rsid w:val="00E740FB"/>
    <w:rsid w:val="00E7410D"/>
    <w:rsid w:val="00E74171"/>
    <w:rsid w:val="00E74216"/>
    <w:rsid w:val="00E74273"/>
    <w:rsid w:val="00E74278"/>
    <w:rsid w:val="00E742CA"/>
    <w:rsid w:val="00E74387"/>
    <w:rsid w:val="00E74458"/>
    <w:rsid w:val="00E744B8"/>
    <w:rsid w:val="00E74525"/>
    <w:rsid w:val="00E74543"/>
    <w:rsid w:val="00E74568"/>
    <w:rsid w:val="00E74703"/>
    <w:rsid w:val="00E74712"/>
    <w:rsid w:val="00E74767"/>
    <w:rsid w:val="00E7484F"/>
    <w:rsid w:val="00E7494A"/>
    <w:rsid w:val="00E74B8B"/>
    <w:rsid w:val="00E74BDF"/>
    <w:rsid w:val="00E74C1E"/>
    <w:rsid w:val="00E74DAD"/>
    <w:rsid w:val="00E74DF8"/>
    <w:rsid w:val="00E74E5D"/>
    <w:rsid w:val="00E74E74"/>
    <w:rsid w:val="00E7529F"/>
    <w:rsid w:val="00E752C8"/>
    <w:rsid w:val="00E75371"/>
    <w:rsid w:val="00E75500"/>
    <w:rsid w:val="00E755A6"/>
    <w:rsid w:val="00E755BC"/>
    <w:rsid w:val="00E75678"/>
    <w:rsid w:val="00E756F0"/>
    <w:rsid w:val="00E757DE"/>
    <w:rsid w:val="00E75820"/>
    <w:rsid w:val="00E758DE"/>
    <w:rsid w:val="00E759F2"/>
    <w:rsid w:val="00E75A57"/>
    <w:rsid w:val="00E75AE4"/>
    <w:rsid w:val="00E75AE9"/>
    <w:rsid w:val="00E75C1B"/>
    <w:rsid w:val="00E75CDC"/>
    <w:rsid w:val="00E75D12"/>
    <w:rsid w:val="00E75E1B"/>
    <w:rsid w:val="00E75F23"/>
    <w:rsid w:val="00E76098"/>
    <w:rsid w:val="00E76193"/>
    <w:rsid w:val="00E765ED"/>
    <w:rsid w:val="00E767FA"/>
    <w:rsid w:val="00E76BCE"/>
    <w:rsid w:val="00E76C20"/>
    <w:rsid w:val="00E76D33"/>
    <w:rsid w:val="00E76D7C"/>
    <w:rsid w:val="00E76E48"/>
    <w:rsid w:val="00E76E76"/>
    <w:rsid w:val="00E76F4A"/>
    <w:rsid w:val="00E77065"/>
    <w:rsid w:val="00E771F9"/>
    <w:rsid w:val="00E77289"/>
    <w:rsid w:val="00E772B6"/>
    <w:rsid w:val="00E773D3"/>
    <w:rsid w:val="00E7743F"/>
    <w:rsid w:val="00E774DF"/>
    <w:rsid w:val="00E7752D"/>
    <w:rsid w:val="00E77623"/>
    <w:rsid w:val="00E77695"/>
    <w:rsid w:val="00E777BF"/>
    <w:rsid w:val="00E777EA"/>
    <w:rsid w:val="00E7781C"/>
    <w:rsid w:val="00E77823"/>
    <w:rsid w:val="00E77913"/>
    <w:rsid w:val="00E77A65"/>
    <w:rsid w:val="00E77BBC"/>
    <w:rsid w:val="00E77C4A"/>
    <w:rsid w:val="00E77CC1"/>
    <w:rsid w:val="00E77DC6"/>
    <w:rsid w:val="00E77EA5"/>
    <w:rsid w:val="00E77EC8"/>
    <w:rsid w:val="00E77F90"/>
    <w:rsid w:val="00E8003D"/>
    <w:rsid w:val="00E800EA"/>
    <w:rsid w:val="00E801E7"/>
    <w:rsid w:val="00E80522"/>
    <w:rsid w:val="00E805A2"/>
    <w:rsid w:val="00E805EA"/>
    <w:rsid w:val="00E806E1"/>
    <w:rsid w:val="00E8074E"/>
    <w:rsid w:val="00E80753"/>
    <w:rsid w:val="00E807F1"/>
    <w:rsid w:val="00E8089A"/>
    <w:rsid w:val="00E808BE"/>
    <w:rsid w:val="00E80923"/>
    <w:rsid w:val="00E80A9B"/>
    <w:rsid w:val="00E80CE9"/>
    <w:rsid w:val="00E80D41"/>
    <w:rsid w:val="00E80D7A"/>
    <w:rsid w:val="00E80D90"/>
    <w:rsid w:val="00E80DF2"/>
    <w:rsid w:val="00E80E52"/>
    <w:rsid w:val="00E80ED2"/>
    <w:rsid w:val="00E80F97"/>
    <w:rsid w:val="00E81034"/>
    <w:rsid w:val="00E81073"/>
    <w:rsid w:val="00E811CA"/>
    <w:rsid w:val="00E813AC"/>
    <w:rsid w:val="00E813D3"/>
    <w:rsid w:val="00E813DE"/>
    <w:rsid w:val="00E8145C"/>
    <w:rsid w:val="00E81526"/>
    <w:rsid w:val="00E815E9"/>
    <w:rsid w:val="00E815F8"/>
    <w:rsid w:val="00E8167D"/>
    <w:rsid w:val="00E81771"/>
    <w:rsid w:val="00E817E5"/>
    <w:rsid w:val="00E818D8"/>
    <w:rsid w:val="00E81935"/>
    <w:rsid w:val="00E81A25"/>
    <w:rsid w:val="00E81A77"/>
    <w:rsid w:val="00E81AFB"/>
    <w:rsid w:val="00E81D8D"/>
    <w:rsid w:val="00E81DD9"/>
    <w:rsid w:val="00E81E4E"/>
    <w:rsid w:val="00E81EAC"/>
    <w:rsid w:val="00E81F99"/>
    <w:rsid w:val="00E820A6"/>
    <w:rsid w:val="00E820A9"/>
    <w:rsid w:val="00E82103"/>
    <w:rsid w:val="00E8217C"/>
    <w:rsid w:val="00E821B4"/>
    <w:rsid w:val="00E822BE"/>
    <w:rsid w:val="00E822DC"/>
    <w:rsid w:val="00E82437"/>
    <w:rsid w:val="00E82616"/>
    <w:rsid w:val="00E82726"/>
    <w:rsid w:val="00E827D8"/>
    <w:rsid w:val="00E82901"/>
    <w:rsid w:val="00E829C9"/>
    <w:rsid w:val="00E82A7D"/>
    <w:rsid w:val="00E82B29"/>
    <w:rsid w:val="00E82B79"/>
    <w:rsid w:val="00E82BEF"/>
    <w:rsid w:val="00E82C1A"/>
    <w:rsid w:val="00E82C5E"/>
    <w:rsid w:val="00E82FFA"/>
    <w:rsid w:val="00E83165"/>
    <w:rsid w:val="00E831FF"/>
    <w:rsid w:val="00E8320D"/>
    <w:rsid w:val="00E83228"/>
    <w:rsid w:val="00E83519"/>
    <w:rsid w:val="00E835C9"/>
    <w:rsid w:val="00E836D2"/>
    <w:rsid w:val="00E8370C"/>
    <w:rsid w:val="00E8377F"/>
    <w:rsid w:val="00E8378B"/>
    <w:rsid w:val="00E83824"/>
    <w:rsid w:val="00E83929"/>
    <w:rsid w:val="00E8396A"/>
    <w:rsid w:val="00E839A2"/>
    <w:rsid w:val="00E83D2C"/>
    <w:rsid w:val="00E83E53"/>
    <w:rsid w:val="00E83E8D"/>
    <w:rsid w:val="00E8421B"/>
    <w:rsid w:val="00E84224"/>
    <w:rsid w:val="00E844B2"/>
    <w:rsid w:val="00E845DB"/>
    <w:rsid w:val="00E84609"/>
    <w:rsid w:val="00E84619"/>
    <w:rsid w:val="00E84712"/>
    <w:rsid w:val="00E8483C"/>
    <w:rsid w:val="00E848E4"/>
    <w:rsid w:val="00E84B41"/>
    <w:rsid w:val="00E84DA5"/>
    <w:rsid w:val="00E84F10"/>
    <w:rsid w:val="00E851E6"/>
    <w:rsid w:val="00E852BF"/>
    <w:rsid w:val="00E85351"/>
    <w:rsid w:val="00E8537B"/>
    <w:rsid w:val="00E854FB"/>
    <w:rsid w:val="00E855AC"/>
    <w:rsid w:val="00E855DB"/>
    <w:rsid w:val="00E857C5"/>
    <w:rsid w:val="00E85894"/>
    <w:rsid w:val="00E858EF"/>
    <w:rsid w:val="00E859EF"/>
    <w:rsid w:val="00E85A7D"/>
    <w:rsid w:val="00E85BBA"/>
    <w:rsid w:val="00E85BE9"/>
    <w:rsid w:val="00E85D74"/>
    <w:rsid w:val="00E85F07"/>
    <w:rsid w:val="00E861AB"/>
    <w:rsid w:val="00E8646B"/>
    <w:rsid w:val="00E864EA"/>
    <w:rsid w:val="00E8655A"/>
    <w:rsid w:val="00E865A8"/>
    <w:rsid w:val="00E86646"/>
    <w:rsid w:val="00E866BA"/>
    <w:rsid w:val="00E86732"/>
    <w:rsid w:val="00E869E3"/>
    <w:rsid w:val="00E86A67"/>
    <w:rsid w:val="00E86A9C"/>
    <w:rsid w:val="00E86B08"/>
    <w:rsid w:val="00E86BC2"/>
    <w:rsid w:val="00E86BE4"/>
    <w:rsid w:val="00E86C3A"/>
    <w:rsid w:val="00E86C3F"/>
    <w:rsid w:val="00E86CB7"/>
    <w:rsid w:val="00E86D58"/>
    <w:rsid w:val="00E86F85"/>
    <w:rsid w:val="00E86FD4"/>
    <w:rsid w:val="00E87023"/>
    <w:rsid w:val="00E87042"/>
    <w:rsid w:val="00E870BB"/>
    <w:rsid w:val="00E87287"/>
    <w:rsid w:val="00E87330"/>
    <w:rsid w:val="00E87361"/>
    <w:rsid w:val="00E8742A"/>
    <w:rsid w:val="00E87552"/>
    <w:rsid w:val="00E876C3"/>
    <w:rsid w:val="00E879D7"/>
    <w:rsid w:val="00E87A72"/>
    <w:rsid w:val="00E87B5C"/>
    <w:rsid w:val="00E87B96"/>
    <w:rsid w:val="00E87B98"/>
    <w:rsid w:val="00E87C10"/>
    <w:rsid w:val="00E87C45"/>
    <w:rsid w:val="00E87CDE"/>
    <w:rsid w:val="00E87DC1"/>
    <w:rsid w:val="00E87E24"/>
    <w:rsid w:val="00E87F4F"/>
    <w:rsid w:val="00E90004"/>
    <w:rsid w:val="00E9000D"/>
    <w:rsid w:val="00E900CD"/>
    <w:rsid w:val="00E90120"/>
    <w:rsid w:val="00E902D8"/>
    <w:rsid w:val="00E902FC"/>
    <w:rsid w:val="00E903CD"/>
    <w:rsid w:val="00E9044E"/>
    <w:rsid w:val="00E906B7"/>
    <w:rsid w:val="00E906DD"/>
    <w:rsid w:val="00E9073F"/>
    <w:rsid w:val="00E907AB"/>
    <w:rsid w:val="00E907B9"/>
    <w:rsid w:val="00E907FC"/>
    <w:rsid w:val="00E908E1"/>
    <w:rsid w:val="00E90A6F"/>
    <w:rsid w:val="00E90A70"/>
    <w:rsid w:val="00E90B09"/>
    <w:rsid w:val="00E90B36"/>
    <w:rsid w:val="00E90B43"/>
    <w:rsid w:val="00E90D1C"/>
    <w:rsid w:val="00E90EF3"/>
    <w:rsid w:val="00E90FD9"/>
    <w:rsid w:val="00E91043"/>
    <w:rsid w:val="00E91095"/>
    <w:rsid w:val="00E911A9"/>
    <w:rsid w:val="00E9121A"/>
    <w:rsid w:val="00E91247"/>
    <w:rsid w:val="00E913FC"/>
    <w:rsid w:val="00E9155A"/>
    <w:rsid w:val="00E9172E"/>
    <w:rsid w:val="00E91754"/>
    <w:rsid w:val="00E918B0"/>
    <w:rsid w:val="00E91928"/>
    <w:rsid w:val="00E91999"/>
    <w:rsid w:val="00E919DB"/>
    <w:rsid w:val="00E91AD3"/>
    <w:rsid w:val="00E91AE8"/>
    <w:rsid w:val="00E91B9C"/>
    <w:rsid w:val="00E91C47"/>
    <w:rsid w:val="00E91CBA"/>
    <w:rsid w:val="00E91D01"/>
    <w:rsid w:val="00E91D17"/>
    <w:rsid w:val="00E91D70"/>
    <w:rsid w:val="00E91DBE"/>
    <w:rsid w:val="00E91E50"/>
    <w:rsid w:val="00E92036"/>
    <w:rsid w:val="00E92141"/>
    <w:rsid w:val="00E92378"/>
    <w:rsid w:val="00E9251B"/>
    <w:rsid w:val="00E92564"/>
    <w:rsid w:val="00E926DF"/>
    <w:rsid w:val="00E9282C"/>
    <w:rsid w:val="00E929C4"/>
    <w:rsid w:val="00E929DB"/>
    <w:rsid w:val="00E92AC1"/>
    <w:rsid w:val="00E92B47"/>
    <w:rsid w:val="00E92C1F"/>
    <w:rsid w:val="00E92E35"/>
    <w:rsid w:val="00E92EBC"/>
    <w:rsid w:val="00E92FEA"/>
    <w:rsid w:val="00E931B9"/>
    <w:rsid w:val="00E932D9"/>
    <w:rsid w:val="00E9342B"/>
    <w:rsid w:val="00E9361C"/>
    <w:rsid w:val="00E936B5"/>
    <w:rsid w:val="00E936F1"/>
    <w:rsid w:val="00E9372E"/>
    <w:rsid w:val="00E93849"/>
    <w:rsid w:val="00E938E9"/>
    <w:rsid w:val="00E93BEE"/>
    <w:rsid w:val="00E93C74"/>
    <w:rsid w:val="00E93D05"/>
    <w:rsid w:val="00E93DD8"/>
    <w:rsid w:val="00E93DDB"/>
    <w:rsid w:val="00E93FA8"/>
    <w:rsid w:val="00E94060"/>
    <w:rsid w:val="00E9411B"/>
    <w:rsid w:val="00E9427F"/>
    <w:rsid w:val="00E942D4"/>
    <w:rsid w:val="00E94323"/>
    <w:rsid w:val="00E94577"/>
    <w:rsid w:val="00E945EB"/>
    <w:rsid w:val="00E946AB"/>
    <w:rsid w:val="00E946DB"/>
    <w:rsid w:val="00E9476B"/>
    <w:rsid w:val="00E9476D"/>
    <w:rsid w:val="00E948AF"/>
    <w:rsid w:val="00E949BF"/>
    <w:rsid w:val="00E949C9"/>
    <w:rsid w:val="00E94A38"/>
    <w:rsid w:val="00E94A42"/>
    <w:rsid w:val="00E94B48"/>
    <w:rsid w:val="00E94B65"/>
    <w:rsid w:val="00E94B8E"/>
    <w:rsid w:val="00E94BB1"/>
    <w:rsid w:val="00E94E6A"/>
    <w:rsid w:val="00E94E81"/>
    <w:rsid w:val="00E94F65"/>
    <w:rsid w:val="00E9521E"/>
    <w:rsid w:val="00E9529E"/>
    <w:rsid w:val="00E953D1"/>
    <w:rsid w:val="00E953F6"/>
    <w:rsid w:val="00E95450"/>
    <w:rsid w:val="00E9558C"/>
    <w:rsid w:val="00E95614"/>
    <w:rsid w:val="00E9575A"/>
    <w:rsid w:val="00E9575C"/>
    <w:rsid w:val="00E95765"/>
    <w:rsid w:val="00E95822"/>
    <w:rsid w:val="00E958B5"/>
    <w:rsid w:val="00E958F9"/>
    <w:rsid w:val="00E958FA"/>
    <w:rsid w:val="00E95A2E"/>
    <w:rsid w:val="00E95A3E"/>
    <w:rsid w:val="00E95A96"/>
    <w:rsid w:val="00E95B03"/>
    <w:rsid w:val="00E95B49"/>
    <w:rsid w:val="00E95B70"/>
    <w:rsid w:val="00E95B9A"/>
    <w:rsid w:val="00E95DA7"/>
    <w:rsid w:val="00E95E3A"/>
    <w:rsid w:val="00E95F72"/>
    <w:rsid w:val="00E96096"/>
    <w:rsid w:val="00E96234"/>
    <w:rsid w:val="00E962A7"/>
    <w:rsid w:val="00E96544"/>
    <w:rsid w:val="00E96654"/>
    <w:rsid w:val="00E96725"/>
    <w:rsid w:val="00E967DA"/>
    <w:rsid w:val="00E968D5"/>
    <w:rsid w:val="00E969A3"/>
    <w:rsid w:val="00E969A5"/>
    <w:rsid w:val="00E96A7C"/>
    <w:rsid w:val="00E96D83"/>
    <w:rsid w:val="00E96EDF"/>
    <w:rsid w:val="00E96F75"/>
    <w:rsid w:val="00E9700B"/>
    <w:rsid w:val="00E9708A"/>
    <w:rsid w:val="00E97135"/>
    <w:rsid w:val="00E97149"/>
    <w:rsid w:val="00E9714B"/>
    <w:rsid w:val="00E97200"/>
    <w:rsid w:val="00E97223"/>
    <w:rsid w:val="00E97302"/>
    <w:rsid w:val="00E97376"/>
    <w:rsid w:val="00E97518"/>
    <w:rsid w:val="00E975AD"/>
    <w:rsid w:val="00E975B6"/>
    <w:rsid w:val="00E975EA"/>
    <w:rsid w:val="00E9769F"/>
    <w:rsid w:val="00E9772B"/>
    <w:rsid w:val="00E9779E"/>
    <w:rsid w:val="00E978A0"/>
    <w:rsid w:val="00E9797C"/>
    <w:rsid w:val="00E97A22"/>
    <w:rsid w:val="00E97A56"/>
    <w:rsid w:val="00E97A61"/>
    <w:rsid w:val="00E97A79"/>
    <w:rsid w:val="00E97AE0"/>
    <w:rsid w:val="00E97B63"/>
    <w:rsid w:val="00E97B80"/>
    <w:rsid w:val="00E97BA4"/>
    <w:rsid w:val="00E97C5E"/>
    <w:rsid w:val="00EA00BF"/>
    <w:rsid w:val="00EA00F8"/>
    <w:rsid w:val="00EA0147"/>
    <w:rsid w:val="00EA0151"/>
    <w:rsid w:val="00EA01A1"/>
    <w:rsid w:val="00EA01C0"/>
    <w:rsid w:val="00EA024A"/>
    <w:rsid w:val="00EA044E"/>
    <w:rsid w:val="00EA047B"/>
    <w:rsid w:val="00EA047E"/>
    <w:rsid w:val="00EA0530"/>
    <w:rsid w:val="00EA05B2"/>
    <w:rsid w:val="00EA07C8"/>
    <w:rsid w:val="00EA0923"/>
    <w:rsid w:val="00EA096B"/>
    <w:rsid w:val="00EA09CE"/>
    <w:rsid w:val="00EA0A6E"/>
    <w:rsid w:val="00EA0AA0"/>
    <w:rsid w:val="00EA0B41"/>
    <w:rsid w:val="00EA0C3E"/>
    <w:rsid w:val="00EA0D06"/>
    <w:rsid w:val="00EA0E29"/>
    <w:rsid w:val="00EA0FB7"/>
    <w:rsid w:val="00EA10ED"/>
    <w:rsid w:val="00EA1187"/>
    <w:rsid w:val="00EA11E5"/>
    <w:rsid w:val="00EA1235"/>
    <w:rsid w:val="00EA12AB"/>
    <w:rsid w:val="00EA13DC"/>
    <w:rsid w:val="00EA150F"/>
    <w:rsid w:val="00EA163E"/>
    <w:rsid w:val="00EA16DB"/>
    <w:rsid w:val="00EA1725"/>
    <w:rsid w:val="00EA1787"/>
    <w:rsid w:val="00EA17B9"/>
    <w:rsid w:val="00EA17FD"/>
    <w:rsid w:val="00EA19BD"/>
    <w:rsid w:val="00EA1B41"/>
    <w:rsid w:val="00EA1B6A"/>
    <w:rsid w:val="00EA1D95"/>
    <w:rsid w:val="00EA1DBF"/>
    <w:rsid w:val="00EA1EA3"/>
    <w:rsid w:val="00EA1EEB"/>
    <w:rsid w:val="00EA2062"/>
    <w:rsid w:val="00EA208D"/>
    <w:rsid w:val="00EA20D2"/>
    <w:rsid w:val="00EA213A"/>
    <w:rsid w:val="00EA21B7"/>
    <w:rsid w:val="00EA2282"/>
    <w:rsid w:val="00EA2295"/>
    <w:rsid w:val="00EA235E"/>
    <w:rsid w:val="00EA2381"/>
    <w:rsid w:val="00EA24AB"/>
    <w:rsid w:val="00EA24ED"/>
    <w:rsid w:val="00EA2643"/>
    <w:rsid w:val="00EA2677"/>
    <w:rsid w:val="00EA2777"/>
    <w:rsid w:val="00EA2787"/>
    <w:rsid w:val="00EA27CC"/>
    <w:rsid w:val="00EA289E"/>
    <w:rsid w:val="00EA294C"/>
    <w:rsid w:val="00EA2950"/>
    <w:rsid w:val="00EA2A22"/>
    <w:rsid w:val="00EA2C74"/>
    <w:rsid w:val="00EA2CA1"/>
    <w:rsid w:val="00EA2CF3"/>
    <w:rsid w:val="00EA2D28"/>
    <w:rsid w:val="00EA2F23"/>
    <w:rsid w:val="00EA30B1"/>
    <w:rsid w:val="00EA30CB"/>
    <w:rsid w:val="00EA313D"/>
    <w:rsid w:val="00EA3151"/>
    <w:rsid w:val="00EA31D0"/>
    <w:rsid w:val="00EA3280"/>
    <w:rsid w:val="00EA32BF"/>
    <w:rsid w:val="00EA3354"/>
    <w:rsid w:val="00EA357E"/>
    <w:rsid w:val="00EA3601"/>
    <w:rsid w:val="00EA3735"/>
    <w:rsid w:val="00EA3754"/>
    <w:rsid w:val="00EA37DF"/>
    <w:rsid w:val="00EA3802"/>
    <w:rsid w:val="00EA3860"/>
    <w:rsid w:val="00EA3868"/>
    <w:rsid w:val="00EA3A9A"/>
    <w:rsid w:val="00EA3B39"/>
    <w:rsid w:val="00EA3DF2"/>
    <w:rsid w:val="00EA3F04"/>
    <w:rsid w:val="00EA40B6"/>
    <w:rsid w:val="00EA4189"/>
    <w:rsid w:val="00EA419A"/>
    <w:rsid w:val="00EA419D"/>
    <w:rsid w:val="00EA426B"/>
    <w:rsid w:val="00EA4289"/>
    <w:rsid w:val="00EA4322"/>
    <w:rsid w:val="00EA438D"/>
    <w:rsid w:val="00EA45F5"/>
    <w:rsid w:val="00EA46B7"/>
    <w:rsid w:val="00EA473B"/>
    <w:rsid w:val="00EA4802"/>
    <w:rsid w:val="00EA4830"/>
    <w:rsid w:val="00EA4837"/>
    <w:rsid w:val="00EA4935"/>
    <w:rsid w:val="00EA4959"/>
    <w:rsid w:val="00EA4A17"/>
    <w:rsid w:val="00EA4A59"/>
    <w:rsid w:val="00EA4B6D"/>
    <w:rsid w:val="00EA4B8D"/>
    <w:rsid w:val="00EA4C9B"/>
    <w:rsid w:val="00EA4CD2"/>
    <w:rsid w:val="00EA4EEA"/>
    <w:rsid w:val="00EA4F3B"/>
    <w:rsid w:val="00EA4FED"/>
    <w:rsid w:val="00EA5168"/>
    <w:rsid w:val="00EA5225"/>
    <w:rsid w:val="00EA539A"/>
    <w:rsid w:val="00EA552E"/>
    <w:rsid w:val="00EA5655"/>
    <w:rsid w:val="00EA588F"/>
    <w:rsid w:val="00EA5A6A"/>
    <w:rsid w:val="00EA5AAA"/>
    <w:rsid w:val="00EA5BC3"/>
    <w:rsid w:val="00EA5C2D"/>
    <w:rsid w:val="00EA5C9C"/>
    <w:rsid w:val="00EA5F56"/>
    <w:rsid w:val="00EA5F89"/>
    <w:rsid w:val="00EA5FF8"/>
    <w:rsid w:val="00EA60C4"/>
    <w:rsid w:val="00EA61C3"/>
    <w:rsid w:val="00EA61CF"/>
    <w:rsid w:val="00EA61EC"/>
    <w:rsid w:val="00EA63FB"/>
    <w:rsid w:val="00EA64F8"/>
    <w:rsid w:val="00EA6570"/>
    <w:rsid w:val="00EA6792"/>
    <w:rsid w:val="00EA67D2"/>
    <w:rsid w:val="00EA6805"/>
    <w:rsid w:val="00EA6814"/>
    <w:rsid w:val="00EA68BD"/>
    <w:rsid w:val="00EA6944"/>
    <w:rsid w:val="00EA6953"/>
    <w:rsid w:val="00EA6AD1"/>
    <w:rsid w:val="00EA6B6E"/>
    <w:rsid w:val="00EA6BBC"/>
    <w:rsid w:val="00EA6BD9"/>
    <w:rsid w:val="00EA6D75"/>
    <w:rsid w:val="00EA6E43"/>
    <w:rsid w:val="00EA6F86"/>
    <w:rsid w:val="00EA6F87"/>
    <w:rsid w:val="00EA707A"/>
    <w:rsid w:val="00EA71DD"/>
    <w:rsid w:val="00EA724E"/>
    <w:rsid w:val="00EA756A"/>
    <w:rsid w:val="00EA7574"/>
    <w:rsid w:val="00EA76AE"/>
    <w:rsid w:val="00EA7729"/>
    <w:rsid w:val="00EA776E"/>
    <w:rsid w:val="00EA783E"/>
    <w:rsid w:val="00EA7903"/>
    <w:rsid w:val="00EA7A75"/>
    <w:rsid w:val="00EA7AE8"/>
    <w:rsid w:val="00EA7B02"/>
    <w:rsid w:val="00EA7B07"/>
    <w:rsid w:val="00EA7B81"/>
    <w:rsid w:val="00EA7BEB"/>
    <w:rsid w:val="00EA7C9D"/>
    <w:rsid w:val="00EA7D5A"/>
    <w:rsid w:val="00EA7EEA"/>
    <w:rsid w:val="00EA7FC5"/>
    <w:rsid w:val="00EB000F"/>
    <w:rsid w:val="00EB0133"/>
    <w:rsid w:val="00EB0197"/>
    <w:rsid w:val="00EB024A"/>
    <w:rsid w:val="00EB02DF"/>
    <w:rsid w:val="00EB03DD"/>
    <w:rsid w:val="00EB03DF"/>
    <w:rsid w:val="00EB04D6"/>
    <w:rsid w:val="00EB05A9"/>
    <w:rsid w:val="00EB05ED"/>
    <w:rsid w:val="00EB0797"/>
    <w:rsid w:val="00EB089F"/>
    <w:rsid w:val="00EB08CD"/>
    <w:rsid w:val="00EB09E9"/>
    <w:rsid w:val="00EB0B8D"/>
    <w:rsid w:val="00EB0D60"/>
    <w:rsid w:val="00EB0E0F"/>
    <w:rsid w:val="00EB1034"/>
    <w:rsid w:val="00EB10E2"/>
    <w:rsid w:val="00EB12D5"/>
    <w:rsid w:val="00EB12F0"/>
    <w:rsid w:val="00EB1571"/>
    <w:rsid w:val="00EB189B"/>
    <w:rsid w:val="00EB18A3"/>
    <w:rsid w:val="00EB1999"/>
    <w:rsid w:val="00EB19B9"/>
    <w:rsid w:val="00EB1A87"/>
    <w:rsid w:val="00EB1B91"/>
    <w:rsid w:val="00EB1BA0"/>
    <w:rsid w:val="00EB1C9A"/>
    <w:rsid w:val="00EB1D32"/>
    <w:rsid w:val="00EB1D6C"/>
    <w:rsid w:val="00EB1DB7"/>
    <w:rsid w:val="00EB1FD4"/>
    <w:rsid w:val="00EB1FE4"/>
    <w:rsid w:val="00EB20B2"/>
    <w:rsid w:val="00EB2169"/>
    <w:rsid w:val="00EB2170"/>
    <w:rsid w:val="00EB21DA"/>
    <w:rsid w:val="00EB250E"/>
    <w:rsid w:val="00EB2602"/>
    <w:rsid w:val="00EB27EB"/>
    <w:rsid w:val="00EB2E7D"/>
    <w:rsid w:val="00EB2F6B"/>
    <w:rsid w:val="00EB2FC2"/>
    <w:rsid w:val="00EB3030"/>
    <w:rsid w:val="00EB3152"/>
    <w:rsid w:val="00EB318A"/>
    <w:rsid w:val="00EB318C"/>
    <w:rsid w:val="00EB3261"/>
    <w:rsid w:val="00EB32CE"/>
    <w:rsid w:val="00EB32FE"/>
    <w:rsid w:val="00EB33EF"/>
    <w:rsid w:val="00EB34A4"/>
    <w:rsid w:val="00EB369B"/>
    <w:rsid w:val="00EB36B8"/>
    <w:rsid w:val="00EB37AE"/>
    <w:rsid w:val="00EB3957"/>
    <w:rsid w:val="00EB3A4F"/>
    <w:rsid w:val="00EB3A7C"/>
    <w:rsid w:val="00EB3ADC"/>
    <w:rsid w:val="00EB3B5A"/>
    <w:rsid w:val="00EB3BA9"/>
    <w:rsid w:val="00EB3CB1"/>
    <w:rsid w:val="00EB3CE4"/>
    <w:rsid w:val="00EB3D12"/>
    <w:rsid w:val="00EB3D93"/>
    <w:rsid w:val="00EB3E73"/>
    <w:rsid w:val="00EB3E8C"/>
    <w:rsid w:val="00EB3EB1"/>
    <w:rsid w:val="00EB3FE7"/>
    <w:rsid w:val="00EB4053"/>
    <w:rsid w:val="00EB407D"/>
    <w:rsid w:val="00EB40A7"/>
    <w:rsid w:val="00EB420C"/>
    <w:rsid w:val="00EB42D0"/>
    <w:rsid w:val="00EB4417"/>
    <w:rsid w:val="00EB49F1"/>
    <w:rsid w:val="00EB49F9"/>
    <w:rsid w:val="00EB4B1A"/>
    <w:rsid w:val="00EB4CE3"/>
    <w:rsid w:val="00EB5058"/>
    <w:rsid w:val="00EB519F"/>
    <w:rsid w:val="00EB523D"/>
    <w:rsid w:val="00EB52AA"/>
    <w:rsid w:val="00EB54F1"/>
    <w:rsid w:val="00EB5543"/>
    <w:rsid w:val="00EB5886"/>
    <w:rsid w:val="00EB58F5"/>
    <w:rsid w:val="00EB5A43"/>
    <w:rsid w:val="00EB5A94"/>
    <w:rsid w:val="00EB5AD6"/>
    <w:rsid w:val="00EB5CFA"/>
    <w:rsid w:val="00EB5D5C"/>
    <w:rsid w:val="00EB5E17"/>
    <w:rsid w:val="00EB5FF0"/>
    <w:rsid w:val="00EB6186"/>
    <w:rsid w:val="00EB61BE"/>
    <w:rsid w:val="00EB6206"/>
    <w:rsid w:val="00EB62A5"/>
    <w:rsid w:val="00EB6310"/>
    <w:rsid w:val="00EB643C"/>
    <w:rsid w:val="00EB64CC"/>
    <w:rsid w:val="00EB67EB"/>
    <w:rsid w:val="00EB67FC"/>
    <w:rsid w:val="00EB696A"/>
    <w:rsid w:val="00EB6A27"/>
    <w:rsid w:val="00EB6CC4"/>
    <w:rsid w:val="00EB6D00"/>
    <w:rsid w:val="00EB6D50"/>
    <w:rsid w:val="00EB6E2D"/>
    <w:rsid w:val="00EB6EF4"/>
    <w:rsid w:val="00EB6F07"/>
    <w:rsid w:val="00EB6F33"/>
    <w:rsid w:val="00EB6F56"/>
    <w:rsid w:val="00EB708F"/>
    <w:rsid w:val="00EB718D"/>
    <w:rsid w:val="00EB7234"/>
    <w:rsid w:val="00EB72F0"/>
    <w:rsid w:val="00EB7364"/>
    <w:rsid w:val="00EB74E6"/>
    <w:rsid w:val="00EB75D7"/>
    <w:rsid w:val="00EB7620"/>
    <w:rsid w:val="00EB78CE"/>
    <w:rsid w:val="00EB7951"/>
    <w:rsid w:val="00EB79C5"/>
    <w:rsid w:val="00EB79F3"/>
    <w:rsid w:val="00EB7A93"/>
    <w:rsid w:val="00EB7AAC"/>
    <w:rsid w:val="00EB7B63"/>
    <w:rsid w:val="00EB7D36"/>
    <w:rsid w:val="00EB7DD1"/>
    <w:rsid w:val="00EB7E5F"/>
    <w:rsid w:val="00EB7EA5"/>
    <w:rsid w:val="00EB7ECA"/>
    <w:rsid w:val="00EB7FED"/>
    <w:rsid w:val="00EC0085"/>
    <w:rsid w:val="00EC00E2"/>
    <w:rsid w:val="00EC0111"/>
    <w:rsid w:val="00EC01B7"/>
    <w:rsid w:val="00EC032C"/>
    <w:rsid w:val="00EC03EE"/>
    <w:rsid w:val="00EC0418"/>
    <w:rsid w:val="00EC0516"/>
    <w:rsid w:val="00EC051D"/>
    <w:rsid w:val="00EC0666"/>
    <w:rsid w:val="00EC081F"/>
    <w:rsid w:val="00EC096F"/>
    <w:rsid w:val="00EC0A0F"/>
    <w:rsid w:val="00EC0A8F"/>
    <w:rsid w:val="00EC0B8D"/>
    <w:rsid w:val="00EC0D5A"/>
    <w:rsid w:val="00EC0DEE"/>
    <w:rsid w:val="00EC0E6E"/>
    <w:rsid w:val="00EC0EE9"/>
    <w:rsid w:val="00EC0F75"/>
    <w:rsid w:val="00EC0FE5"/>
    <w:rsid w:val="00EC1050"/>
    <w:rsid w:val="00EC10A2"/>
    <w:rsid w:val="00EC10AB"/>
    <w:rsid w:val="00EC1196"/>
    <w:rsid w:val="00EC12B9"/>
    <w:rsid w:val="00EC12D0"/>
    <w:rsid w:val="00EC13DF"/>
    <w:rsid w:val="00EC1602"/>
    <w:rsid w:val="00EC1653"/>
    <w:rsid w:val="00EC1733"/>
    <w:rsid w:val="00EC17DE"/>
    <w:rsid w:val="00EC18B6"/>
    <w:rsid w:val="00EC18CD"/>
    <w:rsid w:val="00EC1909"/>
    <w:rsid w:val="00EC193A"/>
    <w:rsid w:val="00EC1A9D"/>
    <w:rsid w:val="00EC1AEA"/>
    <w:rsid w:val="00EC1AF6"/>
    <w:rsid w:val="00EC1BA5"/>
    <w:rsid w:val="00EC1BE9"/>
    <w:rsid w:val="00EC1C47"/>
    <w:rsid w:val="00EC1DD9"/>
    <w:rsid w:val="00EC1EDF"/>
    <w:rsid w:val="00EC1FD5"/>
    <w:rsid w:val="00EC2031"/>
    <w:rsid w:val="00EC2326"/>
    <w:rsid w:val="00EC235B"/>
    <w:rsid w:val="00EC236F"/>
    <w:rsid w:val="00EC2558"/>
    <w:rsid w:val="00EC256D"/>
    <w:rsid w:val="00EC25F7"/>
    <w:rsid w:val="00EC267C"/>
    <w:rsid w:val="00EC2730"/>
    <w:rsid w:val="00EC27EC"/>
    <w:rsid w:val="00EC2860"/>
    <w:rsid w:val="00EC2864"/>
    <w:rsid w:val="00EC28CE"/>
    <w:rsid w:val="00EC2991"/>
    <w:rsid w:val="00EC2A03"/>
    <w:rsid w:val="00EC2ACD"/>
    <w:rsid w:val="00EC2B94"/>
    <w:rsid w:val="00EC2BE5"/>
    <w:rsid w:val="00EC2C48"/>
    <w:rsid w:val="00EC2E0A"/>
    <w:rsid w:val="00EC2EDD"/>
    <w:rsid w:val="00EC2F8E"/>
    <w:rsid w:val="00EC2FF6"/>
    <w:rsid w:val="00EC31AC"/>
    <w:rsid w:val="00EC31E4"/>
    <w:rsid w:val="00EC325B"/>
    <w:rsid w:val="00EC3386"/>
    <w:rsid w:val="00EC35E3"/>
    <w:rsid w:val="00EC3662"/>
    <w:rsid w:val="00EC36FA"/>
    <w:rsid w:val="00EC3737"/>
    <w:rsid w:val="00EC37F1"/>
    <w:rsid w:val="00EC389C"/>
    <w:rsid w:val="00EC3933"/>
    <w:rsid w:val="00EC3A26"/>
    <w:rsid w:val="00EC3A48"/>
    <w:rsid w:val="00EC3B8C"/>
    <w:rsid w:val="00EC3BA7"/>
    <w:rsid w:val="00EC3C5F"/>
    <w:rsid w:val="00EC3C85"/>
    <w:rsid w:val="00EC3C9E"/>
    <w:rsid w:val="00EC3CC8"/>
    <w:rsid w:val="00EC3F23"/>
    <w:rsid w:val="00EC4022"/>
    <w:rsid w:val="00EC4137"/>
    <w:rsid w:val="00EC439D"/>
    <w:rsid w:val="00EC43BA"/>
    <w:rsid w:val="00EC4436"/>
    <w:rsid w:val="00EC4471"/>
    <w:rsid w:val="00EC4480"/>
    <w:rsid w:val="00EC44A4"/>
    <w:rsid w:val="00EC455F"/>
    <w:rsid w:val="00EC45F8"/>
    <w:rsid w:val="00EC4650"/>
    <w:rsid w:val="00EC4651"/>
    <w:rsid w:val="00EC46B5"/>
    <w:rsid w:val="00EC474C"/>
    <w:rsid w:val="00EC474D"/>
    <w:rsid w:val="00EC47B0"/>
    <w:rsid w:val="00EC4852"/>
    <w:rsid w:val="00EC492B"/>
    <w:rsid w:val="00EC4937"/>
    <w:rsid w:val="00EC493D"/>
    <w:rsid w:val="00EC4B3A"/>
    <w:rsid w:val="00EC4B76"/>
    <w:rsid w:val="00EC4BA0"/>
    <w:rsid w:val="00EC4BD2"/>
    <w:rsid w:val="00EC4EB6"/>
    <w:rsid w:val="00EC4EF7"/>
    <w:rsid w:val="00EC4F0D"/>
    <w:rsid w:val="00EC5093"/>
    <w:rsid w:val="00EC519B"/>
    <w:rsid w:val="00EC523D"/>
    <w:rsid w:val="00EC53D2"/>
    <w:rsid w:val="00EC543C"/>
    <w:rsid w:val="00EC5456"/>
    <w:rsid w:val="00EC559F"/>
    <w:rsid w:val="00EC56FF"/>
    <w:rsid w:val="00EC5753"/>
    <w:rsid w:val="00EC58E8"/>
    <w:rsid w:val="00EC5ABF"/>
    <w:rsid w:val="00EC5C16"/>
    <w:rsid w:val="00EC5D90"/>
    <w:rsid w:val="00EC5D9D"/>
    <w:rsid w:val="00EC5F1E"/>
    <w:rsid w:val="00EC6178"/>
    <w:rsid w:val="00EC6186"/>
    <w:rsid w:val="00EC63EE"/>
    <w:rsid w:val="00EC63FD"/>
    <w:rsid w:val="00EC6430"/>
    <w:rsid w:val="00EC6441"/>
    <w:rsid w:val="00EC6498"/>
    <w:rsid w:val="00EC656F"/>
    <w:rsid w:val="00EC65CE"/>
    <w:rsid w:val="00EC66C6"/>
    <w:rsid w:val="00EC6773"/>
    <w:rsid w:val="00EC678E"/>
    <w:rsid w:val="00EC6ADD"/>
    <w:rsid w:val="00EC6C77"/>
    <w:rsid w:val="00EC6D38"/>
    <w:rsid w:val="00EC6D5B"/>
    <w:rsid w:val="00EC6F26"/>
    <w:rsid w:val="00EC6F8C"/>
    <w:rsid w:val="00EC706D"/>
    <w:rsid w:val="00EC710A"/>
    <w:rsid w:val="00EC713A"/>
    <w:rsid w:val="00EC715E"/>
    <w:rsid w:val="00EC7188"/>
    <w:rsid w:val="00EC71AA"/>
    <w:rsid w:val="00EC71F8"/>
    <w:rsid w:val="00EC72D7"/>
    <w:rsid w:val="00EC7381"/>
    <w:rsid w:val="00EC7464"/>
    <w:rsid w:val="00EC7481"/>
    <w:rsid w:val="00EC7502"/>
    <w:rsid w:val="00EC7541"/>
    <w:rsid w:val="00EC7565"/>
    <w:rsid w:val="00EC77E0"/>
    <w:rsid w:val="00EC79A3"/>
    <w:rsid w:val="00EC7C7F"/>
    <w:rsid w:val="00EC7CA4"/>
    <w:rsid w:val="00EC7D61"/>
    <w:rsid w:val="00EC7DB3"/>
    <w:rsid w:val="00EC7E50"/>
    <w:rsid w:val="00EC7EE5"/>
    <w:rsid w:val="00EC7F5A"/>
    <w:rsid w:val="00ED002A"/>
    <w:rsid w:val="00ED004D"/>
    <w:rsid w:val="00ED00B8"/>
    <w:rsid w:val="00ED03D0"/>
    <w:rsid w:val="00ED04A2"/>
    <w:rsid w:val="00ED0561"/>
    <w:rsid w:val="00ED073F"/>
    <w:rsid w:val="00ED0946"/>
    <w:rsid w:val="00ED0AAA"/>
    <w:rsid w:val="00ED0AD9"/>
    <w:rsid w:val="00ED0BA6"/>
    <w:rsid w:val="00ED0C06"/>
    <w:rsid w:val="00ED0C4A"/>
    <w:rsid w:val="00ED0D7D"/>
    <w:rsid w:val="00ED0DDE"/>
    <w:rsid w:val="00ED0E2C"/>
    <w:rsid w:val="00ED0EA0"/>
    <w:rsid w:val="00ED0FAE"/>
    <w:rsid w:val="00ED115F"/>
    <w:rsid w:val="00ED1366"/>
    <w:rsid w:val="00ED14E0"/>
    <w:rsid w:val="00ED14EC"/>
    <w:rsid w:val="00ED1644"/>
    <w:rsid w:val="00ED16FC"/>
    <w:rsid w:val="00ED1717"/>
    <w:rsid w:val="00ED18F3"/>
    <w:rsid w:val="00ED190F"/>
    <w:rsid w:val="00ED19DA"/>
    <w:rsid w:val="00ED19DF"/>
    <w:rsid w:val="00ED1A63"/>
    <w:rsid w:val="00ED1AC9"/>
    <w:rsid w:val="00ED1AEE"/>
    <w:rsid w:val="00ED1B95"/>
    <w:rsid w:val="00ED1C95"/>
    <w:rsid w:val="00ED1C9A"/>
    <w:rsid w:val="00ED1D2F"/>
    <w:rsid w:val="00ED1D53"/>
    <w:rsid w:val="00ED20A4"/>
    <w:rsid w:val="00ED20D4"/>
    <w:rsid w:val="00ED2179"/>
    <w:rsid w:val="00ED222A"/>
    <w:rsid w:val="00ED258A"/>
    <w:rsid w:val="00ED282E"/>
    <w:rsid w:val="00ED2846"/>
    <w:rsid w:val="00ED2B30"/>
    <w:rsid w:val="00ED2C94"/>
    <w:rsid w:val="00ED2F67"/>
    <w:rsid w:val="00ED30C3"/>
    <w:rsid w:val="00ED3138"/>
    <w:rsid w:val="00ED3283"/>
    <w:rsid w:val="00ED330A"/>
    <w:rsid w:val="00ED3423"/>
    <w:rsid w:val="00ED361E"/>
    <w:rsid w:val="00ED3679"/>
    <w:rsid w:val="00ED3713"/>
    <w:rsid w:val="00ED38CA"/>
    <w:rsid w:val="00ED3A23"/>
    <w:rsid w:val="00ED3A9B"/>
    <w:rsid w:val="00ED3AAC"/>
    <w:rsid w:val="00ED3B0F"/>
    <w:rsid w:val="00ED3B91"/>
    <w:rsid w:val="00ED3C07"/>
    <w:rsid w:val="00ED3CD7"/>
    <w:rsid w:val="00ED3E0C"/>
    <w:rsid w:val="00ED3E28"/>
    <w:rsid w:val="00ED3F41"/>
    <w:rsid w:val="00ED3F5B"/>
    <w:rsid w:val="00ED40EF"/>
    <w:rsid w:val="00ED412C"/>
    <w:rsid w:val="00ED4325"/>
    <w:rsid w:val="00ED43B0"/>
    <w:rsid w:val="00ED45FA"/>
    <w:rsid w:val="00ED4643"/>
    <w:rsid w:val="00ED47AA"/>
    <w:rsid w:val="00ED47BB"/>
    <w:rsid w:val="00ED47F7"/>
    <w:rsid w:val="00ED4A2D"/>
    <w:rsid w:val="00ED4CAA"/>
    <w:rsid w:val="00ED4D83"/>
    <w:rsid w:val="00ED4D8F"/>
    <w:rsid w:val="00ED4DB3"/>
    <w:rsid w:val="00ED4DDE"/>
    <w:rsid w:val="00ED4F02"/>
    <w:rsid w:val="00ED5140"/>
    <w:rsid w:val="00ED51B0"/>
    <w:rsid w:val="00ED51CB"/>
    <w:rsid w:val="00ED53F0"/>
    <w:rsid w:val="00ED5455"/>
    <w:rsid w:val="00ED5688"/>
    <w:rsid w:val="00ED5697"/>
    <w:rsid w:val="00ED5773"/>
    <w:rsid w:val="00ED5803"/>
    <w:rsid w:val="00ED5848"/>
    <w:rsid w:val="00ED5A09"/>
    <w:rsid w:val="00ED5B05"/>
    <w:rsid w:val="00ED5B2A"/>
    <w:rsid w:val="00ED5CA9"/>
    <w:rsid w:val="00ED5DE9"/>
    <w:rsid w:val="00ED5EB0"/>
    <w:rsid w:val="00ED5F54"/>
    <w:rsid w:val="00ED6262"/>
    <w:rsid w:val="00ED627D"/>
    <w:rsid w:val="00ED63A4"/>
    <w:rsid w:val="00ED649A"/>
    <w:rsid w:val="00ED6574"/>
    <w:rsid w:val="00ED6631"/>
    <w:rsid w:val="00ED6651"/>
    <w:rsid w:val="00ED677E"/>
    <w:rsid w:val="00ED680B"/>
    <w:rsid w:val="00ED6867"/>
    <w:rsid w:val="00ED6911"/>
    <w:rsid w:val="00ED694C"/>
    <w:rsid w:val="00ED6A58"/>
    <w:rsid w:val="00ED6AEC"/>
    <w:rsid w:val="00ED6B45"/>
    <w:rsid w:val="00ED6BA0"/>
    <w:rsid w:val="00ED6CAB"/>
    <w:rsid w:val="00ED71E7"/>
    <w:rsid w:val="00ED732F"/>
    <w:rsid w:val="00ED73A9"/>
    <w:rsid w:val="00ED7453"/>
    <w:rsid w:val="00ED74DC"/>
    <w:rsid w:val="00ED752E"/>
    <w:rsid w:val="00ED771E"/>
    <w:rsid w:val="00ED773C"/>
    <w:rsid w:val="00ED774D"/>
    <w:rsid w:val="00ED7888"/>
    <w:rsid w:val="00ED78DC"/>
    <w:rsid w:val="00ED78E6"/>
    <w:rsid w:val="00ED794B"/>
    <w:rsid w:val="00ED7E1C"/>
    <w:rsid w:val="00EE0033"/>
    <w:rsid w:val="00EE0177"/>
    <w:rsid w:val="00EE01FB"/>
    <w:rsid w:val="00EE0340"/>
    <w:rsid w:val="00EE065E"/>
    <w:rsid w:val="00EE06FF"/>
    <w:rsid w:val="00EE075F"/>
    <w:rsid w:val="00EE083A"/>
    <w:rsid w:val="00EE0896"/>
    <w:rsid w:val="00EE0A10"/>
    <w:rsid w:val="00EE0AB3"/>
    <w:rsid w:val="00EE0B9B"/>
    <w:rsid w:val="00EE0CD5"/>
    <w:rsid w:val="00EE0D88"/>
    <w:rsid w:val="00EE0DD5"/>
    <w:rsid w:val="00EE0F58"/>
    <w:rsid w:val="00EE0FA8"/>
    <w:rsid w:val="00EE0FBE"/>
    <w:rsid w:val="00EE1097"/>
    <w:rsid w:val="00EE10FE"/>
    <w:rsid w:val="00EE1167"/>
    <w:rsid w:val="00EE13CE"/>
    <w:rsid w:val="00EE1425"/>
    <w:rsid w:val="00EE1457"/>
    <w:rsid w:val="00EE1555"/>
    <w:rsid w:val="00EE1588"/>
    <w:rsid w:val="00EE1804"/>
    <w:rsid w:val="00EE180A"/>
    <w:rsid w:val="00EE1A4A"/>
    <w:rsid w:val="00EE1B75"/>
    <w:rsid w:val="00EE1C02"/>
    <w:rsid w:val="00EE1C65"/>
    <w:rsid w:val="00EE1C7C"/>
    <w:rsid w:val="00EE1C81"/>
    <w:rsid w:val="00EE1D24"/>
    <w:rsid w:val="00EE1DC0"/>
    <w:rsid w:val="00EE1DDD"/>
    <w:rsid w:val="00EE1E78"/>
    <w:rsid w:val="00EE1F62"/>
    <w:rsid w:val="00EE1FB8"/>
    <w:rsid w:val="00EE210A"/>
    <w:rsid w:val="00EE2110"/>
    <w:rsid w:val="00EE2232"/>
    <w:rsid w:val="00EE22B7"/>
    <w:rsid w:val="00EE2323"/>
    <w:rsid w:val="00EE2366"/>
    <w:rsid w:val="00EE2382"/>
    <w:rsid w:val="00EE2411"/>
    <w:rsid w:val="00EE24EA"/>
    <w:rsid w:val="00EE2589"/>
    <w:rsid w:val="00EE266F"/>
    <w:rsid w:val="00EE272A"/>
    <w:rsid w:val="00EE275F"/>
    <w:rsid w:val="00EE2780"/>
    <w:rsid w:val="00EE2862"/>
    <w:rsid w:val="00EE2898"/>
    <w:rsid w:val="00EE2994"/>
    <w:rsid w:val="00EE2A61"/>
    <w:rsid w:val="00EE2C01"/>
    <w:rsid w:val="00EE2CE9"/>
    <w:rsid w:val="00EE2D71"/>
    <w:rsid w:val="00EE2D7C"/>
    <w:rsid w:val="00EE2E51"/>
    <w:rsid w:val="00EE307D"/>
    <w:rsid w:val="00EE31FE"/>
    <w:rsid w:val="00EE327F"/>
    <w:rsid w:val="00EE32A4"/>
    <w:rsid w:val="00EE32DD"/>
    <w:rsid w:val="00EE32F5"/>
    <w:rsid w:val="00EE336A"/>
    <w:rsid w:val="00EE3578"/>
    <w:rsid w:val="00EE3632"/>
    <w:rsid w:val="00EE3789"/>
    <w:rsid w:val="00EE37E6"/>
    <w:rsid w:val="00EE39BF"/>
    <w:rsid w:val="00EE39D1"/>
    <w:rsid w:val="00EE3A24"/>
    <w:rsid w:val="00EE3A9B"/>
    <w:rsid w:val="00EE3AA2"/>
    <w:rsid w:val="00EE3AD6"/>
    <w:rsid w:val="00EE3AF0"/>
    <w:rsid w:val="00EE3BC9"/>
    <w:rsid w:val="00EE3C15"/>
    <w:rsid w:val="00EE3C29"/>
    <w:rsid w:val="00EE3C5F"/>
    <w:rsid w:val="00EE3D18"/>
    <w:rsid w:val="00EE3E15"/>
    <w:rsid w:val="00EE3E3B"/>
    <w:rsid w:val="00EE3F52"/>
    <w:rsid w:val="00EE3F6C"/>
    <w:rsid w:val="00EE4013"/>
    <w:rsid w:val="00EE40ED"/>
    <w:rsid w:val="00EE40F9"/>
    <w:rsid w:val="00EE4220"/>
    <w:rsid w:val="00EE42C7"/>
    <w:rsid w:val="00EE4329"/>
    <w:rsid w:val="00EE45D0"/>
    <w:rsid w:val="00EE46AF"/>
    <w:rsid w:val="00EE46B4"/>
    <w:rsid w:val="00EE46BA"/>
    <w:rsid w:val="00EE480B"/>
    <w:rsid w:val="00EE4A43"/>
    <w:rsid w:val="00EE4B00"/>
    <w:rsid w:val="00EE4B48"/>
    <w:rsid w:val="00EE4D01"/>
    <w:rsid w:val="00EE4DBD"/>
    <w:rsid w:val="00EE4EE0"/>
    <w:rsid w:val="00EE50AE"/>
    <w:rsid w:val="00EE511C"/>
    <w:rsid w:val="00EE5136"/>
    <w:rsid w:val="00EE520E"/>
    <w:rsid w:val="00EE525C"/>
    <w:rsid w:val="00EE52BD"/>
    <w:rsid w:val="00EE52C1"/>
    <w:rsid w:val="00EE53CE"/>
    <w:rsid w:val="00EE5558"/>
    <w:rsid w:val="00EE5629"/>
    <w:rsid w:val="00EE584A"/>
    <w:rsid w:val="00EE58F5"/>
    <w:rsid w:val="00EE58FC"/>
    <w:rsid w:val="00EE5AAF"/>
    <w:rsid w:val="00EE5ADA"/>
    <w:rsid w:val="00EE5D49"/>
    <w:rsid w:val="00EE5DB1"/>
    <w:rsid w:val="00EE5FEB"/>
    <w:rsid w:val="00EE6015"/>
    <w:rsid w:val="00EE623C"/>
    <w:rsid w:val="00EE631D"/>
    <w:rsid w:val="00EE6365"/>
    <w:rsid w:val="00EE63BA"/>
    <w:rsid w:val="00EE6411"/>
    <w:rsid w:val="00EE650C"/>
    <w:rsid w:val="00EE660B"/>
    <w:rsid w:val="00EE66D7"/>
    <w:rsid w:val="00EE67B7"/>
    <w:rsid w:val="00EE67EB"/>
    <w:rsid w:val="00EE6819"/>
    <w:rsid w:val="00EE685C"/>
    <w:rsid w:val="00EE6908"/>
    <w:rsid w:val="00EE698C"/>
    <w:rsid w:val="00EE6A2E"/>
    <w:rsid w:val="00EE6C4C"/>
    <w:rsid w:val="00EE6CA6"/>
    <w:rsid w:val="00EE6CBD"/>
    <w:rsid w:val="00EE6D46"/>
    <w:rsid w:val="00EE6FC7"/>
    <w:rsid w:val="00EE7065"/>
    <w:rsid w:val="00EE717C"/>
    <w:rsid w:val="00EE7206"/>
    <w:rsid w:val="00EE7266"/>
    <w:rsid w:val="00EE740B"/>
    <w:rsid w:val="00EE7411"/>
    <w:rsid w:val="00EE7496"/>
    <w:rsid w:val="00EE74E7"/>
    <w:rsid w:val="00EE74F3"/>
    <w:rsid w:val="00EE7716"/>
    <w:rsid w:val="00EE7729"/>
    <w:rsid w:val="00EE776F"/>
    <w:rsid w:val="00EE791B"/>
    <w:rsid w:val="00EE7B05"/>
    <w:rsid w:val="00EE7B57"/>
    <w:rsid w:val="00EE7C4C"/>
    <w:rsid w:val="00EE7C70"/>
    <w:rsid w:val="00EE7DA5"/>
    <w:rsid w:val="00EE7DE9"/>
    <w:rsid w:val="00EE7E71"/>
    <w:rsid w:val="00EE7EA2"/>
    <w:rsid w:val="00EE7EEE"/>
    <w:rsid w:val="00EE7FD3"/>
    <w:rsid w:val="00EF00A1"/>
    <w:rsid w:val="00EF022F"/>
    <w:rsid w:val="00EF0276"/>
    <w:rsid w:val="00EF03A7"/>
    <w:rsid w:val="00EF0504"/>
    <w:rsid w:val="00EF08C2"/>
    <w:rsid w:val="00EF0939"/>
    <w:rsid w:val="00EF09C5"/>
    <w:rsid w:val="00EF0A59"/>
    <w:rsid w:val="00EF0A6C"/>
    <w:rsid w:val="00EF0B7F"/>
    <w:rsid w:val="00EF0BBB"/>
    <w:rsid w:val="00EF0C79"/>
    <w:rsid w:val="00EF10A5"/>
    <w:rsid w:val="00EF116A"/>
    <w:rsid w:val="00EF11B5"/>
    <w:rsid w:val="00EF127F"/>
    <w:rsid w:val="00EF13E0"/>
    <w:rsid w:val="00EF144A"/>
    <w:rsid w:val="00EF1696"/>
    <w:rsid w:val="00EF16E8"/>
    <w:rsid w:val="00EF1732"/>
    <w:rsid w:val="00EF1815"/>
    <w:rsid w:val="00EF1966"/>
    <w:rsid w:val="00EF198B"/>
    <w:rsid w:val="00EF19B0"/>
    <w:rsid w:val="00EF1B98"/>
    <w:rsid w:val="00EF1BFB"/>
    <w:rsid w:val="00EF1D01"/>
    <w:rsid w:val="00EF1E27"/>
    <w:rsid w:val="00EF1F2D"/>
    <w:rsid w:val="00EF229C"/>
    <w:rsid w:val="00EF229D"/>
    <w:rsid w:val="00EF2492"/>
    <w:rsid w:val="00EF24D0"/>
    <w:rsid w:val="00EF24F6"/>
    <w:rsid w:val="00EF2509"/>
    <w:rsid w:val="00EF2511"/>
    <w:rsid w:val="00EF25AE"/>
    <w:rsid w:val="00EF25BD"/>
    <w:rsid w:val="00EF25E0"/>
    <w:rsid w:val="00EF2693"/>
    <w:rsid w:val="00EF2861"/>
    <w:rsid w:val="00EF29C1"/>
    <w:rsid w:val="00EF2B10"/>
    <w:rsid w:val="00EF2BB1"/>
    <w:rsid w:val="00EF2D02"/>
    <w:rsid w:val="00EF2DE9"/>
    <w:rsid w:val="00EF2E62"/>
    <w:rsid w:val="00EF2E7F"/>
    <w:rsid w:val="00EF2EAA"/>
    <w:rsid w:val="00EF2EBF"/>
    <w:rsid w:val="00EF3012"/>
    <w:rsid w:val="00EF3066"/>
    <w:rsid w:val="00EF30DB"/>
    <w:rsid w:val="00EF30F7"/>
    <w:rsid w:val="00EF332F"/>
    <w:rsid w:val="00EF335D"/>
    <w:rsid w:val="00EF33CF"/>
    <w:rsid w:val="00EF352C"/>
    <w:rsid w:val="00EF36DD"/>
    <w:rsid w:val="00EF36E5"/>
    <w:rsid w:val="00EF3716"/>
    <w:rsid w:val="00EF3779"/>
    <w:rsid w:val="00EF38BD"/>
    <w:rsid w:val="00EF3982"/>
    <w:rsid w:val="00EF3B34"/>
    <w:rsid w:val="00EF3BAD"/>
    <w:rsid w:val="00EF3BF8"/>
    <w:rsid w:val="00EF3C98"/>
    <w:rsid w:val="00EF3CD8"/>
    <w:rsid w:val="00EF3D0F"/>
    <w:rsid w:val="00EF3D4B"/>
    <w:rsid w:val="00EF3EDE"/>
    <w:rsid w:val="00EF40F3"/>
    <w:rsid w:val="00EF41BF"/>
    <w:rsid w:val="00EF42D1"/>
    <w:rsid w:val="00EF44F1"/>
    <w:rsid w:val="00EF46F5"/>
    <w:rsid w:val="00EF479C"/>
    <w:rsid w:val="00EF4870"/>
    <w:rsid w:val="00EF48BA"/>
    <w:rsid w:val="00EF4A1A"/>
    <w:rsid w:val="00EF4A3D"/>
    <w:rsid w:val="00EF4B37"/>
    <w:rsid w:val="00EF4CC1"/>
    <w:rsid w:val="00EF4CEC"/>
    <w:rsid w:val="00EF4E6A"/>
    <w:rsid w:val="00EF4FFE"/>
    <w:rsid w:val="00EF507A"/>
    <w:rsid w:val="00EF516F"/>
    <w:rsid w:val="00EF51A5"/>
    <w:rsid w:val="00EF51B4"/>
    <w:rsid w:val="00EF51CF"/>
    <w:rsid w:val="00EF5217"/>
    <w:rsid w:val="00EF53B8"/>
    <w:rsid w:val="00EF53E3"/>
    <w:rsid w:val="00EF5468"/>
    <w:rsid w:val="00EF566B"/>
    <w:rsid w:val="00EF570E"/>
    <w:rsid w:val="00EF5738"/>
    <w:rsid w:val="00EF576D"/>
    <w:rsid w:val="00EF57EE"/>
    <w:rsid w:val="00EF5874"/>
    <w:rsid w:val="00EF5895"/>
    <w:rsid w:val="00EF58A2"/>
    <w:rsid w:val="00EF58B5"/>
    <w:rsid w:val="00EF58F0"/>
    <w:rsid w:val="00EF59B1"/>
    <w:rsid w:val="00EF5B22"/>
    <w:rsid w:val="00EF5CC3"/>
    <w:rsid w:val="00EF5D94"/>
    <w:rsid w:val="00EF608C"/>
    <w:rsid w:val="00EF60FA"/>
    <w:rsid w:val="00EF60FD"/>
    <w:rsid w:val="00EF6309"/>
    <w:rsid w:val="00EF631C"/>
    <w:rsid w:val="00EF64AA"/>
    <w:rsid w:val="00EF64C4"/>
    <w:rsid w:val="00EF64F4"/>
    <w:rsid w:val="00EF65A2"/>
    <w:rsid w:val="00EF668C"/>
    <w:rsid w:val="00EF6780"/>
    <w:rsid w:val="00EF685B"/>
    <w:rsid w:val="00EF68CF"/>
    <w:rsid w:val="00EF696B"/>
    <w:rsid w:val="00EF6978"/>
    <w:rsid w:val="00EF6AFF"/>
    <w:rsid w:val="00EF6D8F"/>
    <w:rsid w:val="00EF6E77"/>
    <w:rsid w:val="00EF6F4F"/>
    <w:rsid w:val="00EF6F60"/>
    <w:rsid w:val="00EF7147"/>
    <w:rsid w:val="00EF7202"/>
    <w:rsid w:val="00EF72E2"/>
    <w:rsid w:val="00EF7382"/>
    <w:rsid w:val="00EF7422"/>
    <w:rsid w:val="00EF74A8"/>
    <w:rsid w:val="00EF757D"/>
    <w:rsid w:val="00EF75B1"/>
    <w:rsid w:val="00EF75B4"/>
    <w:rsid w:val="00EF75D2"/>
    <w:rsid w:val="00EF75FB"/>
    <w:rsid w:val="00EF773F"/>
    <w:rsid w:val="00EF779E"/>
    <w:rsid w:val="00EF7846"/>
    <w:rsid w:val="00EF78FF"/>
    <w:rsid w:val="00EF7B41"/>
    <w:rsid w:val="00EF7B58"/>
    <w:rsid w:val="00EF7B7F"/>
    <w:rsid w:val="00EF7BCE"/>
    <w:rsid w:val="00EF7C12"/>
    <w:rsid w:val="00EF7CB9"/>
    <w:rsid w:val="00EF7D1B"/>
    <w:rsid w:val="00EF7E80"/>
    <w:rsid w:val="00EF7E85"/>
    <w:rsid w:val="00EF7F59"/>
    <w:rsid w:val="00EF7F7B"/>
    <w:rsid w:val="00F00006"/>
    <w:rsid w:val="00F00147"/>
    <w:rsid w:val="00F00186"/>
    <w:rsid w:val="00F002E0"/>
    <w:rsid w:val="00F00380"/>
    <w:rsid w:val="00F00483"/>
    <w:rsid w:val="00F005C0"/>
    <w:rsid w:val="00F00763"/>
    <w:rsid w:val="00F009C6"/>
    <w:rsid w:val="00F00A15"/>
    <w:rsid w:val="00F00A34"/>
    <w:rsid w:val="00F00A55"/>
    <w:rsid w:val="00F00BBF"/>
    <w:rsid w:val="00F00CF0"/>
    <w:rsid w:val="00F00D13"/>
    <w:rsid w:val="00F00D46"/>
    <w:rsid w:val="00F00ECB"/>
    <w:rsid w:val="00F00F04"/>
    <w:rsid w:val="00F010CC"/>
    <w:rsid w:val="00F01116"/>
    <w:rsid w:val="00F01156"/>
    <w:rsid w:val="00F01267"/>
    <w:rsid w:val="00F0161D"/>
    <w:rsid w:val="00F0177E"/>
    <w:rsid w:val="00F018F0"/>
    <w:rsid w:val="00F01A01"/>
    <w:rsid w:val="00F01A67"/>
    <w:rsid w:val="00F01AE4"/>
    <w:rsid w:val="00F01B06"/>
    <w:rsid w:val="00F01CB5"/>
    <w:rsid w:val="00F01DA2"/>
    <w:rsid w:val="00F01E66"/>
    <w:rsid w:val="00F02065"/>
    <w:rsid w:val="00F020A1"/>
    <w:rsid w:val="00F020DC"/>
    <w:rsid w:val="00F02284"/>
    <w:rsid w:val="00F02285"/>
    <w:rsid w:val="00F022EA"/>
    <w:rsid w:val="00F0255B"/>
    <w:rsid w:val="00F0268D"/>
    <w:rsid w:val="00F026E3"/>
    <w:rsid w:val="00F0273E"/>
    <w:rsid w:val="00F027A1"/>
    <w:rsid w:val="00F027C1"/>
    <w:rsid w:val="00F0280D"/>
    <w:rsid w:val="00F029BD"/>
    <w:rsid w:val="00F02B80"/>
    <w:rsid w:val="00F02BED"/>
    <w:rsid w:val="00F02D5F"/>
    <w:rsid w:val="00F02EF6"/>
    <w:rsid w:val="00F03121"/>
    <w:rsid w:val="00F03151"/>
    <w:rsid w:val="00F0321A"/>
    <w:rsid w:val="00F03224"/>
    <w:rsid w:val="00F032D0"/>
    <w:rsid w:val="00F03544"/>
    <w:rsid w:val="00F03562"/>
    <w:rsid w:val="00F03657"/>
    <w:rsid w:val="00F0369C"/>
    <w:rsid w:val="00F036E6"/>
    <w:rsid w:val="00F03740"/>
    <w:rsid w:val="00F0375A"/>
    <w:rsid w:val="00F03A86"/>
    <w:rsid w:val="00F03C28"/>
    <w:rsid w:val="00F03CA6"/>
    <w:rsid w:val="00F0403B"/>
    <w:rsid w:val="00F040FC"/>
    <w:rsid w:val="00F042C9"/>
    <w:rsid w:val="00F042F1"/>
    <w:rsid w:val="00F04326"/>
    <w:rsid w:val="00F04739"/>
    <w:rsid w:val="00F0481D"/>
    <w:rsid w:val="00F048A2"/>
    <w:rsid w:val="00F04A72"/>
    <w:rsid w:val="00F04BD0"/>
    <w:rsid w:val="00F04CDB"/>
    <w:rsid w:val="00F04DE0"/>
    <w:rsid w:val="00F04E3C"/>
    <w:rsid w:val="00F04E4F"/>
    <w:rsid w:val="00F04E79"/>
    <w:rsid w:val="00F04F09"/>
    <w:rsid w:val="00F04F4A"/>
    <w:rsid w:val="00F0504A"/>
    <w:rsid w:val="00F051D9"/>
    <w:rsid w:val="00F05290"/>
    <w:rsid w:val="00F0536A"/>
    <w:rsid w:val="00F05536"/>
    <w:rsid w:val="00F05627"/>
    <w:rsid w:val="00F05635"/>
    <w:rsid w:val="00F05800"/>
    <w:rsid w:val="00F0582F"/>
    <w:rsid w:val="00F05851"/>
    <w:rsid w:val="00F058AF"/>
    <w:rsid w:val="00F05AAA"/>
    <w:rsid w:val="00F05BD5"/>
    <w:rsid w:val="00F05DD5"/>
    <w:rsid w:val="00F05E41"/>
    <w:rsid w:val="00F05FC9"/>
    <w:rsid w:val="00F05FE6"/>
    <w:rsid w:val="00F06119"/>
    <w:rsid w:val="00F062C4"/>
    <w:rsid w:val="00F06385"/>
    <w:rsid w:val="00F063C0"/>
    <w:rsid w:val="00F063D5"/>
    <w:rsid w:val="00F064C0"/>
    <w:rsid w:val="00F0671F"/>
    <w:rsid w:val="00F06741"/>
    <w:rsid w:val="00F06762"/>
    <w:rsid w:val="00F06B13"/>
    <w:rsid w:val="00F06B65"/>
    <w:rsid w:val="00F06CF9"/>
    <w:rsid w:val="00F06E63"/>
    <w:rsid w:val="00F06E83"/>
    <w:rsid w:val="00F06F71"/>
    <w:rsid w:val="00F06FA3"/>
    <w:rsid w:val="00F071F7"/>
    <w:rsid w:val="00F072FB"/>
    <w:rsid w:val="00F0732F"/>
    <w:rsid w:val="00F07331"/>
    <w:rsid w:val="00F0740D"/>
    <w:rsid w:val="00F0745E"/>
    <w:rsid w:val="00F0757A"/>
    <w:rsid w:val="00F07952"/>
    <w:rsid w:val="00F07A74"/>
    <w:rsid w:val="00F07B1B"/>
    <w:rsid w:val="00F07BAE"/>
    <w:rsid w:val="00F07D51"/>
    <w:rsid w:val="00F07F13"/>
    <w:rsid w:val="00F101CA"/>
    <w:rsid w:val="00F101E3"/>
    <w:rsid w:val="00F101E4"/>
    <w:rsid w:val="00F10323"/>
    <w:rsid w:val="00F10470"/>
    <w:rsid w:val="00F1048C"/>
    <w:rsid w:val="00F1064A"/>
    <w:rsid w:val="00F107D7"/>
    <w:rsid w:val="00F10A46"/>
    <w:rsid w:val="00F10AB1"/>
    <w:rsid w:val="00F10B06"/>
    <w:rsid w:val="00F10B37"/>
    <w:rsid w:val="00F10B82"/>
    <w:rsid w:val="00F10BD1"/>
    <w:rsid w:val="00F10BFF"/>
    <w:rsid w:val="00F10F0F"/>
    <w:rsid w:val="00F1115C"/>
    <w:rsid w:val="00F111AC"/>
    <w:rsid w:val="00F1127B"/>
    <w:rsid w:val="00F113A1"/>
    <w:rsid w:val="00F114C1"/>
    <w:rsid w:val="00F11519"/>
    <w:rsid w:val="00F115B5"/>
    <w:rsid w:val="00F1170E"/>
    <w:rsid w:val="00F11761"/>
    <w:rsid w:val="00F11796"/>
    <w:rsid w:val="00F11952"/>
    <w:rsid w:val="00F11AD0"/>
    <w:rsid w:val="00F11B28"/>
    <w:rsid w:val="00F11B87"/>
    <w:rsid w:val="00F11BE5"/>
    <w:rsid w:val="00F11C7D"/>
    <w:rsid w:val="00F11CF4"/>
    <w:rsid w:val="00F11D17"/>
    <w:rsid w:val="00F11D4C"/>
    <w:rsid w:val="00F11EE3"/>
    <w:rsid w:val="00F1210D"/>
    <w:rsid w:val="00F12239"/>
    <w:rsid w:val="00F12293"/>
    <w:rsid w:val="00F122C8"/>
    <w:rsid w:val="00F123D4"/>
    <w:rsid w:val="00F123D6"/>
    <w:rsid w:val="00F12567"/>
    <w:rsid w:val="00F125F4"/>
    <w:rsid w:val="00F125F5"/>
    <w:rsid w:val="00F127D9"/>
    <w:rsid w:val="00F1288B"/>
    <w:rsid w:val="00F128CF"/>
    <w:rsid w:val="00F129DE"/>
    <w:rsid w:val="00F12A21"/>
    <w:rsid w:val="00F12A44"/>
    <w:rsid w:val="00F12AB9"/>
    <w:rsid w:val="00F12ACC"/>
    <w:rsid w:val="00F12AD1"/>
    <w:rsid w:val="00F12BB4"/>
    <w:rsid w:val="00F12BB8"/>
    <w:rsid w:val="00F12BCB"/>
    <w:rsid w:val="00F12C07"/>
    <w:rsid w:val="00F12CE1"/>
    <w:rsid w:val="00F12DD6"/>
    <w:rsid w:val="00F12FDA"/>
    <w:rsid w:val="00F13073"/>
    <w:rsid w:val="00F130B4"/>
    <w:rsid w:val="00F13101"/>
    <w:rsid w:val="00F131C2"/>
    <w:rsid w:val="00F132AE"/>
    <w:rsid w:val="00F13327"/>
    <w:rsid w:val="00F13395"/>
    <w:rsid w:val="00F1345B"/>
    <w:rsid w:val="00F134E8"/>
    <w:rsid w:val="00F136AC"/>
    <w:rsid w:val="00F136D3"/>
    <w:rsid w:val="00F136E6"/>
    <w:rsid w:val="00F1378E"/>
    <w:rsid w:val="00F139D9"/>
    <w:rsid w:val="00F13A2C"/>
    <w:rsid w:val="00F13A67"/>
    <w:rsid w:val="00F13B24"/>
    <w:rsid w:val="00F13B3C"/>
    <w:rsid w:val="00F13B6E"/>
    <w:rsid w:val="00F13EB8"/>
    <w:rsid w:val="00F140B0"/>
    <w:rsid w:val="00F141D2"/>
    <w:rsid w:val="00F14208"/>
    <w:rsid w:val="00F1457E"/>
    <w:rsid w:val="00F145C4"/>
    <w:rsid w:val="00F147B7"/>
    <w:rsid w:val="00F147C1"/>
    <w:rsid w:val="00F14939"/>
    <w:rsid w:val="00F14BC3"/>
    <w:rsid w:val="00F14D52"/>
    <w:rsid w:val="00F14D8B"/>
    <w:rsid w:val="00F14DEF"/>
    <w:rsid w:val="00F14EAC"/>
    <w:rsid w:val="00F14F2D"/>
    <w:rsid w:val="00F14F44"/>
    <w:rsid w:val="00F14F47"/>
    <w:rsid w:val="00F14FFA"/>
    <w:rsid w:val="00F14FFC"/>
    <w:rsid w:val="00F1516F"/>
    <w:rsid w:val="00F1521F"/>
    <w:rsid w:val="00F15244"/>
    <w:rsid w:val="00F15265"/>
    <w:rsid w:val="00F152AA"/>
    <w:rsid w:val="00F152B3"/>
    <w:rsid w:val="00F153D6"/>
    <w:rsid w:val="00F1540A"/>
    <w:rsid w:val="00F155B7"/>
    <w:rsid w:val="00F155DB"/>
    <w:rsid w:val="00F1560A"/>
    <w:rsid w:val="00F15708"/>
    <w:rsid w:val="00F1575D"/>
    <w:rsid w:val="00F157BE"/>
    <w:rsid w:val="00F157DC"/>
    <w:rsid w:val="00F157F4"/>
    <w:rsid w:val="00F15815"/>
    <w:rsid w:val="00F1582D"/>
    <w:rsid w:val="00F158C7"/>
    <w:rsid w:val="00F1591A"/>
    <w:rsid w:val="00F159CE"/>
    <w:rsid w:val="00F15B3F"/>
    <w:rsid w:val="00F15BC9"/>
    <w:rsid w:val="00F15C37"/>
    <w:rsid w:val="00F15C41"/>
    <w:rsid w:val="00F15C46"/>
    <w:rsid w:val="00F15DAC"/>
    <w:rsid w:val="00F15DFA"/>
    <w:rsid w:val="00F15FC7"/>
    <w:rsid w:val="00F160D9"/>
    <w:rsid w:val="00F161B6"/>
    <w:rsid w:val="00F162D6"/>
    <w:rsid w:val="00F1644D"/>
    <w:rsid w:val="00F1648E"/>
    <w:rsid w:val="00F165D5"/>
    <w:rsid w:val="00F165D9"/>
    <w:rsid w:val="00F16623"/>
    <w:rsid w:val="00F168D3"/>
    <w:rsid w:val="00F169CD"/>
    <w:rsid w:val="00F16A25"/>
    <w:rsid w:val="00F16AB8"/>
    <w:rsid w:val="00F16C0B"/>
    <w:rsid w:val="00F16C3A"/>
    <w:rsid w:val="00F16C85"/>
    <w:rsid w:val="00F16D31"/>
    <w:rsid w:val="00F16E77"/>
    <w:rsid w:val="00F16F18"/>
    <w:rsid w:val="00F16F7B"/>
    <w:rsid w:val="00F170E9"/>
    <w:rsid w:val="00F1720F"/>
    <w:rsid w:val="00F17663"/>
    <w:rsid w:val="00F176B8"/>
    <w:rsid w:val="00F17830"/>
    <w:rsid w:val="00F178A1"/>
    <w:rsid w:val="00F178CA"/>
    <w:rsid w:val="00F178E8"/>
    <w:rsid w:val="00F179AC"/>
    <w:rsid w:val="00F179C0"/>
    <w:rsid w:val="00F17BF8"/>
    <w:rsid w:val="00F17C44"/>
    <w:rsid w:val="00F17DAC"/>
    <w:rsid w:val="00F17DBE"/>
    <w:rsid w:val="00F17EC2"/>
    <w:rsid w:val="00F20094"/>
    <w:rsid w:val="00F20135"/>
    <w:rsid w:val="00F2013A"/>
    <w:rsid w:val="00F201B4"/>
    <w:rsid w:val="00F201D5"/>
    <w:rsid w:val="00F20512"/>
    <w:rsid w:val="00F20578"/>
    <w:rsid w:val="00F20579"/>
    <w:rsid w:val="00F20618"/>
    <w:rsid w:val="00F206B8"/>
    <w:rsid w:val="00F20738"/>
    <w:rsid w:val="00F2078A"/>
    <w:rsid w:val="00F20A69"/>
    <w:rsid w:val="00F20AB6"/>
    <w:rsid w:val="00F20CA1"/>
    <w:rsid w:val="00F20D8E"/>
    <w:rsid w:val="00F20F4F"/>
    <w:rsid w:val="00F2110D"/>
    <w:rsid w:val="00F21149"/>
    <w:rsid w:val="00F21182"/>
    <w:rsid w:val="00F211E3"/>
    <w:rsid w:val="00F21231"/>
    <w:rsid w:val="00F2124B"/>
    <w:rsid w:val="00F212E0"/>
    <w:rsid w:val="00F213AF"/>
    <w:rsid w:val="00F21455"/>
    <w:rsid w:val="00F2184A"/>
    <w:rsid w:val="00F2187E"/>
    <w:rsid w:val="00F218D1"/>
    <w:rsid w:val="00F21915"/>
    <w:rsid w:val="00F21932"/>
    <w:rsid w:val="00F219E4"/>
    <w:rsid w:val="00F21B7E"/>
    <w:rsid w:val="00F21D65"/>
    <w:rsid w:val="00F21E39"/>
    <w:rsid w:val="00F21F33"/>
    <w:rsid w:val="00F21F34"/>
    <w:rsid w:val="00F21FC9"/>
    <w:rsid w:val="00F2203E"/>
    <w:rsid w:val="00F22225"/>
    <w:rsid w:val="00F2225D"/>
    <w:rsid w:val="00F223FA"/>
    <w:rsid w:val="00F2240F"/>
    <w:rsid w:val="00F224CF"/>
    <w:rsid w:val="00F22504"/>
    <w:rsid w:val="00F22509"/>
    <w:rsid w:val="00F225AC"/>
    <w:rsid w:val="00F226D2"/>
    <w:rsid w:val="00F22819"/>
    <w:rsid w:val="00F22848"/>
    <w:rsid w:val="00F22879"/>
    <w:rsid w:val="00F228E6"/>
    <w:rsid w:val="00F2298D"/>
    <w:rsid w:val="00F229E8"/>
    <w:rsid w:val="00F22A43"/>
    <w:rsid w:val="00F22A70"/>
    <w:rsid w:val="00F22B20"/>
    <w:rsid w:val="00F22CB8"/>
    <w:rsid w:val="00F22F48"/>
    <w:rsid w:val="00F23009"/>
    <w:rsid w:val="00F231A5"/>
    <w:rsid w:val="00F231F0"/>
    <w:rsid w:val="00F2320B"/>
    <w:rsid w:val="00F232AB"/>
    <w:rsid w:val="00F23334"/>
    <w:rsid w:val="00F23381"/>
    <w:rsid w:val="00F236A8"/>
    <w:rsid w:val="00F2370F"/>
    <w:rsid w:val="00F238A9"/>
    <w:rsid w:val="00F23A49"/>
    <w:rsid w:val="00F23A5F"/>
    <w:rsid w:val="00F23BBE"/>
    <w:rsid w:val="00F23D7A"/>
    <w:rsid w:val="00F23F32"/>
    <w:rsid w:val="00F23F6D"/>
    <w:rsid w:val="00F23FAC"/>
    <w:rsid w:val="00F240A3"/>
    <w:rsid w:val="00F2432D"/>
    <w:rsid w:val="00F246FD"/>
    <w:rsid w:val="00F24A7E"/>
    <w:rsid w:val="00F24CD8"/>
    <w:rsid w:val="00F24E07"/>
    <w:rsid w:val="00F24E14"/>
    <w:rsid w:val="00F24E5C"/>
    <w:rsid w:val="00F24EFB"/>
    <w:rsid w:val="00F25097"/>
    <w:rsid w:val="00F25310"/>
    <w:rsid w:val="00F25480"/>
    <w:rsid w:val="00F2553B"/>
    <w:rsid w:val="00F2558C"/>
    <w:rsid w:val="00F25620"/>
    <w:rsid w:val="00F2566C"/>
    <w:rsid w:val="00F2567E"/>
    <w:rsid w:val="00F25789"/>
    <w:rsid w:val="00F257BC"/>
    <w:rsid w:val="00F25815"/>
    <w:rsid w:val="00F2588A"/>
    <w:rsid w:val="00F25919"/>
    <w:rsid w:val="00F259BA"/>
    <w:rsid w:val="00F25B21"/>
    <w:rsid w:val="00F25CD9"/>
    <w:rsid w:val="00F25DCA"/>
    <w:rsid w:val="00F25EB2"/>
    <w:rsid w:val="00F25F94"/>
    <w:rsid w:val="00F26035"/>
    <w:rsid w:val="00F26103"/>
    <w:rsid w:val="00F26181"/>
    <w:rsid w:val="00F261C6"/>
    <w:rsid w:val="00F261EE"/>
    <w:rsid w:val="00F262A4"/>
    <w:rsid w:val="00F26351"/>
    <w:rsid w:val="00F26454"/>
    <w:rsid w:val="00F264FF"/>
    <w:rsid w:val="00F2652D"/>
    <w:rsid w:val="00F26607"/>
    <w:rsid w:val="00F266FA"/>
    <w:rsid w:val="00F2670D"/>
    <w:rsid w:val="00F26718"/>
    <w:rsid w:val="00F26777"/>
    <w:rsid w:val="00F26A06"/>
    <w:rsid w:val="00F26D3A"/>
    <w:rsid w:val="00F26D6A"/>
    <w:rsid w:val="00F26ECB"/>
    <w:rsid w:val="00F26F6F"/>
    <w:rsid w:val="00F27066"/>
    <w:rsid w:val="00F271BC"/>
    <w:rsid w:val="00F271F5"/>
    <w:rsid w:val="00F2725A"/>
    <w:rsid w:val="00F2752C"/>
    <w:rsid w:val="00F27642"/>
    <w:rsid w:val="00F2764F"/>
    <w:rsid w:val="00F27806"/>
    <w:rsid w:val="00F27821"/>
    <w:rsid w:val="00F279AF"/>
    <w:rsid w:val="00F279F5"/>
    <w:rsid w:val="00F27A10"/>
    <w:rsid w:val="00F27D7A"/>
    <w:rsid w:val="00F27F52"/>
    <w:rsid w:val="00F3004F"/>
    <w:rsid w:val="00F301FE"/>
    <w:rsid w:val="00F302DE"/>
    <w:rsid w:val="00F30398"/>
    <w:rsid w:val="00F306E7"/>
    <w:rsid w:val="00F30744"/>
    <w:rsid w:val="00F307AF"/>
    <w:rsid w:val="00F308F1"/>
    <w:rsid w:val="00F30A0B"/>
    <w:rsid w:val="00F30A55"/>
    <w:rsid w:val="00F30C4A"/>
    <w:rsid w:val="00F30C53"/>
    <w:rsid w:val="00F31121"/>
    <w:rsid w:val="00F311DF"/>
    <w:rsid w:val="00F3120E"/>
    <w:rsid w:val="00F31291"/>
    <w:rsid w:val="00F31316"/>
    <w:rsid w:val="00F313E2"/>
    <w:rsid w:val="00F31478"/>
    <w:rsid w:val="00F315E1"/>
    <w:rsid w:val="00F31601"/>
    <w:rsid w:val="00F316BA"/>
    <w:rsid w:val="00F3187F"/>
    <w:rsid w:val="00F31911"/>
    <w:rsid w:val="00F3191F"/>
    <w:rsid w:val="00F31988"/>
    <w:rsid w:val="00F319B4"/>
    <w:rsid w:val="00F319BE"/>
    <w:rsid w:val="00F31A11"/>
    <w:rsid w:val="00F31A6B"/>
    <w:rsid w:val="00F31B6E"/>
    <w:rsid w:val="00F31D5F"/>
    <w:rsid w:val="00F31E49"/>
    <w:rsid w:val="00F31EC2"/>
    <w:rsid w:val="00F31ED1"/>
    <w:rsid w:val="00F31EFF"/>
    <w:rsid w:val="00F31F2D"/>
    <w:rsid w:val="00F320B5"/>
    <w:rsid w:val="00F32140"/>
    <w:rsid w:val="00F32151"/>
    <w:rsid w:val="00F32267"/>
    <w:rsid w:val="00F3243E"/>
    <w:rsid w:val="00F324A6"/>
    <w:rsid w:val="00F325BD"/>
    <w:rsid w:val="00F325DA"/>
    <w:rsid w:val="00F3277A"/>
    <w:rsid w:val="00F327ED"/>
    <w:rsid w:val="00F32855"/>
    <w:rsid w:val="00F328A2"/>
    <w:rsid w:val="00F32A1A"/>
    <w:rsid w:val="00F32A4C"/>
    <w:rsid w:val="00F32A98"/>
    <w:rsid w:val="00F32AE1"/>
    <w:rsid w:val="00F32AEB"/>
    <w:rsid w:val="00F32C82"/>
    <w:rsid w:val="00F32E56"/>
    <w:rsid w:val="00F3307B"/>
    <w:rsid w:val="00F33281"/>
    <w:rsid w:val="00F33488"/>
    <w:rsid w:val="00F338EE"/>
    <w:rsid w:val="00F338F1"/>
    <w:rsid w:val="00F33921"/>
    <w:rsid w:val="00F33BB3"/>
    <w:rsid w:val="00F33C5B"/>
    <w:rsid w:val="00F33C5F"/>
    <w:rsid w:val="00F33CC1"/>
    <w:rsid w:val="00F33D1A"/>
    <w:rsid w:val="00F33FE9"/>
    <w:rsid w:val="00F33FF2"/>
    <w:rsid w:val="00F34049"/>
    <w:rsid w:val="00F34064"/>
    <w:rsid w:val="00F341A7"/>
    <w:rsid w:val="00F34370"/>
    <w:rsid w:val="00F3446D"/>
    <w:rsid w:val="00F345F4"/>
    <w:rsid w:val="00F34699"/>
    <w:rsid w:val="00F34834"/>
    <w:rsid w:val="00F34889"/>
    <w:rsid w:val="00F3492C"/>
    <w:rsid w:val="00F349B7"/>
    <w:rsid w:val="00F34BA5"/>
    <w:rsid w:val="00F34CC3"/>
    <w:rsid w:val="00F34E23"/>
    <w:rsid w:val="00F34EFB"/>
    <w:rsid w:val="00F34F00"/>
    <w:rsid w:val="00F34F62"/>
    <w:rsid w:val="00F34FE6"/>
    <w:rsid w:val="00F35017"/>
    <w:rsid w:val="00F352F4"/>
    <w:rsid w:val="00F353A1"/>
    <w:rsid w:val="00F353AC"/>
    <w:rsid w:val="00F353C1"/>
    <w:rsid w:val="00F3548A"/>
    <w:rsid w:val="00F3555A"/>
    <w:rsid w:val="00F35BC5"/>
    <w:rsid w:val="00F35CE7"/>
    <w:rsid w:val="00F35E7B"/>
    <w:rsid w:val="00F35E8E"/>
    <w:rsid w:val="00F35E9E"/>
    <w:rsid w:val="00F35EC9"/>
    <w:rsid w:val="00F35F45"/>
    <w:rsid w:val="00F36109"/>
    <w:rsid w:val="00F3634B"/>
    <w:rsid w:val="00F3643B"/>
    <w:rsid w:val="00F36446"/>
    <w:rsid w:val="00F364DF"/>
    <w:rsid w:val="00F36702"/>
    <w:rsid w:val="00F3670C"/>
    <w:rsid w:val="00F36868"/>
    <w:rsid w:val="00F3693C"/>
    <w:rsid w:val="00F3699B"/>
    <w:rsid w:val="00F36A60"/>
    <w:rsid w:val="00F36B90"/>
    <w:rsid w:val="00F36DDE"/>
    <w:rsid w:val="00F36EA3"/>
    <w:rsid w:val="00F37050"/>
    <w:rsid w:val="00F3706C"/>
    <w:rsid w:val="00F3725E"/>
    <w:rsid w:val="00F372F9"/>
    <w:rsid w:val="00F373A1"/>
    <w:rsid w:val="00F37443"/>
    <w:rsid w:val="00F37655"/>
    <w:rsid w:val="00F3768A"/>
    <w:rsid w:val="00F376F0"/>
    <w:rsid w:val="00F37879"/>
    <w:rsid w:val="00F3790F"/>
    <w:rsid w:val="00F37B6D"/>
    <w:rsid w:val="00F37BC8"/>
    <w:rsid w:val="00F37C72"/>
    <w:rsid w:val="00F37E15"/>
    <w:rsid w:val="00F37E3D"/>
    <w:rsid w:val="00F37E55"/>
    <w:rsid w:val="00F37EE2"/>
    <w:rsid w:val="00F400C5"/>
    <w:rsid w:val="00F4016A"/>
    <w:rsid w:val="00F4017E"/>
    <w:rsid w:val="00F40201"/>
    <w:rsid w:val="00F4022A"/>
    <w:rsid w:val="00F40382"/>
    <w:rsid w:val="00F403E1"/>
    <w:rsid w:val="00F40462"/>
    <w:rsid w:val="00F4054D"/>
    <w:rsid w:val="00F405D2"/>
    <w:rsid w:val="00F40710"/>
    <w:rsid w:val="00F4090C"/>
    <w:rsid w:val="00F4091F"/>
    <w:rsid w:val="00F40A2D"/>
    <w:rsid w:val="00F40A5B"/>
    <w:rsid w:val="00F40A6A"/>
    <w:rsid w:val="00F40ABC"/>
    <w:rsid w:val="00F40ADA"/>
    <w:rsid w:val="00F40B23"/>
    <w:rsid w:val="00F40C00"/>
    <w:rsid w:val="00F40C95"/>
    <w:rsid w:val="00F40CED"/>
    <w:rsid w:val="00F40D11"/>
    <w:rsid w:val="00F40D41"/>
    <w:rsid w:val="00F40DE1"/>
    <w:rsid w:val="00F40FB6"/>
    <w:rsid w:val="00F410D9"/>
    <w:rsid w:val="00F41111"/>
    <w:rsid w:val="00F41187"/>
    <w:rsid w:val="00F412AB"/>
    <w:rsid w:val="00F412F2"/>
    <w:rsid w:val="00F4141D"/>
    <w:rsid w:val="00F4170B"/>
    <w:rsid w:val="00F41715"/>
    <w:rsid w:val="00F41775"/>
    <w:rsid w:val="00F41812"/>
    <w:rsid w:val="00F41A6E"/>
    <w:rsid w:val="00F41A87"/>
    <w:rsid w:val="00F41C38"/>
    <w:rsid w:val="00F41CF0"/>
    <w:rsid w:val="00F41D91"/>
    <w:rsid w:val="00F41DB9"/>
    <w:rsid w:val="00F41E19"/>
    <w:rsid w:val="00F41E5C"/>
    <w:rsid w:val="00F41FD5"/>
    <w:rsid w:val="00F41FE0"/>
    <w:rsid w:val="00F42179"/>
    <w:rsid w:val="00F42248"/>
    <w:rsid w:val="00F42293"/>
    <w:rsid w:val="00F422B4"/>
    <w:rsid w:val="00F4233D"/>
    <w:rsid w:val="00F4254E"/>
    <w:rsid w:val="00F42655"/>
    <w:rsid w:val="00F4278D"/>
    <w:rsid w:val="00F4279A"/>
    <w:rsid w:val="00F42923"/>
    <w:rsid w:val="00F42A26"/>
    <w:rsid w:val="00F42AD3"/>
    <w:rsid w:val="00F42BEE"/>
    <w:rsid w:val="00F42CC7"/>
    <w:rsid w:val="00F42D9E"/>
    <w:rsid w:val="00F42ED6"/>
    <w:rsid w:val="00F42F40"/>
    <w:rsid w:val="00F43006"/>
    <w:rsid w:val="00F4307D"/>
    <w:rsid w:val="00F430E1"/>
    <w:rsid w:val="00F431FF"/>
    <w:rsid w:val="00F43296"/>
    <w:rsid w:val="00F43509"/>
    <w:rsid w:val="00F43735"/>
    <w:rsid w:val="00F43739"/>
    <w:rsid w:val="00F437E2"/>
    <w:rsid w:val="00F43906"/>
    <w:rsid w:val="00F4398A"/>
    <w:rsid w:val="00F43C90"/>
    <w:rsid w:val="00F43CC9"/>
    <w:rsid w:val="00F43CCF"/>
    <w:rsid w:val="00F43E12"/>
    <w:rsid w:val="00F43F95"/>
    <w:rsid w:val="00F44154"/>
    <w:rsid w:val="00F44195"/>
    <w:rsid w:val="00F44319"/>
    <w:rsid w:val="00F44321"/>
    <w:rsid w:val="00F4467D"/>
    <w:rsid w:val="00F446D2"/>
    <w:rsid w:val="00F4471E"/>
    <w:rsid w:val="00F4476F"/>
    <w:rsid w:val="00F44777"/>
    <w:rsid w:val="00F44A45"/>
    <w:rsid w:val="00F44A55"/>
    <w:rsid w:val="00F44D44"/>
    <w:rsid w:val="00F44E4D"/>
    <w:rsid w:val="00F44EC5"/>
    <w:rsid w:val="00F44FF4"/>
    <w:rsid w:val="00F4519C"/>
    <w:rsid w:val="00F45412"/>
    <w:rsid w:val="00F454AF"/>
    <w:rsid w:val="00F45546"/>
    <w:rsid w:val="00F45616"/>
    <w:rsid w:val="00F45715"/>
    <w:rsid w:val="00F4573B"/>
    <w:rsid w:val="00F45991"/>
    <w:rsid w:val="00F45A9B"/>
    <w:rsid w:val="00F45AC2"/>
    <w:rsid w:val="00F45BE0"/>
    <w:rsid w:val="00F45C5F"/>
    <w:rsid w:val="00F45C7B"/>
    <w:rsid w:val="00F45D79"/>
    <w:rsid w:val="00F45F49"/>
    <w:rsid w:val="00F45F7C"/>
    <w:rsid w:val="00F45F7D"/>
    <w:rsid w:val="00F46230"/>
    <w:rsid w:val="00F4626D"/>
    <w:rsid w:val="00F46739"/>
    <w:rsid w:val="00F4681E"/>
    <w:rsid w:val="00F46855"/>
    <w:rsid w:val="00F469E8"/>
    <w:rsid w:val="00F46A79"/>
    <w:rsid w:val="00F46AA1"/>
    <w:rsid w:val="00F46C66"/>
    <w:rsid w:val="00F46D91"/>
    <w:rsid w:val="00F46E07"/>
    <w:rsid w:val="00F46FAF"/>
    <w:rsid w:val="00F46FB6"/>
    <w:rsid w:val="00F46FF2"/>
    <w:rsid w:val="00F47089"/>
    <w:rsid w:val="00F470C3"/>
    <w:rsid w:val="00F47190"/>
    <w:rsid w:val="00F471A6"/>
    <w:rsid w:val="00F47235"/>
    <w:rsid w:val="00F474E7"/>
    <w:rsid w:val="00F47523"/>
    <w:rsid w:val="00F4752D"/>
    <w:rsid w:val="00F475E5"/>
    <w:rsid w:val="00F47620"/>
    <w:rsid w:val="00F476AF"/>
    <w:rsid w:val="00F4773B"/>
    <w:rsid w:val="00F47886"/>
    <w:rsid w:val="00F47AB2"/>
    <w:rsid w:val="00F47B00"/>
    <w:rsid w:val="00F47B04"/>
    <w:rsid w:val="00F47B39"/>
    <w:rsid w:val="00F47BE7"/>
    <w:rsid w:val="00F47C25"/>
    <w:rsid w:val="00F47C47"/>
    <w:rsid w:val="00F47CE9"/>
    <w:rsid w:val="00F47E76"/>
    <w:rsid w:val="00F47EA1"/>
    <w:rsid w:val="00F47EE2"/>
    <w:rsid w:val="00F5003B"/>
    <w:rsid w:val="00F50111"/>
    <w:rsid w:val="00F501BB"/>
    <w:rsid w:val="00F50202"/>
    <w:rsid w:val="00F50241"/>
    <w:rsid w:val="00F502AC"/>
    <w:rsid w:val="00F503F5"/>
    <w:rsid w:val="00F50479"/>
    <w:rsid w:val="00F504A3"/>
    <w:rsid w:val="00F504A5"/>
    <w:rsid w:val="00F50503"/>
    <w:rsid w:val="00F505C2"/>
    <w:rsid w:val="00F5066E"/>
    <w:rsid w:val="00F506DC"/>
    <w:rsid w:val="00F50913"/>
    <w:rsid w:val="00F50931"/>
    <w:rsid w:val="00F50934"/>
    <w:rsid w:val="00F50A4F"/>
    <w:rsid w:val="00F50C51"/>
    <w:rsid w:val="00F50CFD"/>
    <w:rsid w:val="00F50E7D"/>
    <w:rsid w:val="00F51108"/>
    <w:rsid w:val="00F5121B"/>
    <w:rsid w:val="00F5137A"/>
    <w:rsid w:val="00F51401"/>
    <w:rsid w:val="00F515B1"/>
    <w:rsid w:val="00F515E9"/>
    <w:rsid w:val="00F5176D"/>
    <w:rsid w:val="00F5183E"/>
    <w:rsid w:val="00F51883"/>
    <w:rsid w:val="00F51A16"/>
    <w:rsid w:val="00F51A68"/>
    <w:rsid w:val="00F51AB3"/>
    <w:rsid w:val="00F51BAF"/>
    <w:rsid w:val="00F51BED"/>
    <w:rsid w:val="00F51C7F"/>
    <w:rsid w:val="00F51E54"/>
    <w:rsid w:val="00F51E75"/>
    <w:rsid w:val="00F51F2F"/>
    <w:rsid w:val="00F51FBE"/>
    <w:rsid w:val="00F52325"/>
    <w:rsid w:val="00F5233A"/>
    <w:rsid w:val="00F5242C"/>
    <w:rsid w:val="00F52761"/>
    <w:rsid w:val="00F52941"/>
    <w:rsid w:val="00F529BD"/>
    <w:rsid w:val="00F529D0"/>
    <w:rsid w:val="00F52B80"/>
    <w:rsid w:val="00F52CBB"/>
    <w:rsid w:val="00F52E89"/>
    <w:rsid w:val="00F52EAD"/>
    <w:rsid w:val="00F52FF4"/>
    <w:rsid w:val="00F5308F"/>
    <w:rsid w:val="00F530A6"/>
    <w:rsid w:val="00F53110"/>
    <w:rsid w:val="00F53282"/>
    <w:rsid w:val="00F533E5"/>
    <w:rsid w:val="00F53496"/>
    <w:rsid w:val="00F53686"/>
    <w:rsid w:val="00F53762"/>
    <w:rsid w:val="00F53804"/>
    <w:rsid w:val="00F539D4"/>
    <w:rsid w:val="00F53A59"/>
    <w:rsid w:val="00F53B9C"/>
    <w:rsid w:val="00F53D79"/>
    <w:rsid w:val="00F53E94"/>
    <w:rsid w:val="00F53F0B"/>
    <w:rsid w:val="00F53FC6"/>
    <w:rsid w:val="00F54038"/>
    <w:rsid w:val="00F540F5"/>
    <w:rsid w:val="00F54130"/>
    <w:rsid w:val="00F5421D"/>
    <w:rsid w:val="00F5423A"/>
    <w:rsid w:val="00F5440C"/>
    <w:rsid w:val="00F54585"/>
    <w:rsid w:val="00F546AB"/>
    <w:rsid w:val="00F54720"/>
    <w:rsid w:val="00F54784"/>
    <w:rsid w:val="00F5479B"/>
    <w:rsid w:val="00F547EA"/>
    <w:rsid w:val="00F5481D"/>
    <w:rsid w:val="00F54856"/>
    <w:rsid w:val="00F54892"/>
    <w:rsid w:val="00F54944"/>
    <w:rsid w:val="00F54A24"/>
    <w:rsid w:val="00F54AD4"/>
    <w:rsid w:val="00F54B9B"/>
    <w:rsid w:val="00F54CB5"/>
    <w:rsid w:val="00F54D44"/>
    <w:rsid w:val="00F54D92"/>
    <w:rsid w:val="00F54EE2"/>
    <w:rsid w:val="00F54F74"/>
    <w:rsid w:val="00F5500B"/>
    <w:rsid w:val="00F5516F"/>
    <w:rsid w:val="00F5519D"/>
    <w:rsid w:val="00F55286"/>
    <w:rsid w:val="00F55339"/>
    <w:rsid w:val="00F5543C"/>
    <w:rsid w:val="00F55549"/>
    <w:rsid w:val="00F555AD"/>
    <w:rsid w:val="00F5569D"/>
    <w:rsid w:val="00F55751"/>
    <w:rsid w:val="00F55859"/>
    <w:rsid w:val="00F55918"/>
    <w:rsid w:val="00F55930"/>
    <w:rsid w:val="00F55971"/>
    <w:rsid w:val="00F55982"/>
    <w:rsid w:val="00F55A65"/>
    <w:rsid w:val="00F55A6F"/>
    <w:rsid w:val="00F55A84"/>
    <w:rsid w:val="00F55AAA"/>
    <w:rsid w:val="00F55C16"/>
    <w:rsid w:val="00F55D00"/>
    <w:rsid w:val="00F55D12"/>
    <w:rsid w:val="00F55D25"/>
    <w:rsid w:val="00F55D5C"/>
    <w:rsid w:val="00F55D98"/>
    <w:rsid w:val="00F55E29"/>
    <w:rsid w:val="00F55E7F"/>
    <w:rsid w:val="00F55F61"/>
    <w:rsid w:val="00F56033"/>
    <w:rsid w:val="00F56088"/>
    <w:rsid w:val="00F56090"/>
    <w:rsid w:val="00F560AA"/>
    <w:rsid w:val="00F560DC"/>
    <w:rsid w:val="00F560E4"/>
    <w:rsid w:val="00F5646A"/>
    <w:rsid w:val="00F564CF"/>
    <w:rsid w:val="00F566E8"/>
    <w:rsid w:val="00F5672D"/>
    <w:rsid w:val="00F5685A"/>
    <w:rsid w:val="00F568AC"/>
    <w:rsid w:val="00F568E7"/>
    <w:rsid w:val="00F56975"/>
    <w:rsid w:val="00F56CCC"/>
    <w:rsid w:val="00F56D3F"/>
    <w:rsid w:val="00F56DF5"/>
    <w:rsid w:val="00F56E38"/>
    <w:rsid w:val="00F56E49"/>
    <w:rsid w:val="00F56F34"/>
    <w:rsid w:val="00F5706B"/>
    <w:rsid w:val="00F570F2"/>
    <w:rsid w:val="00F571CF"/>
    <w:rsid w:val="00F571EC"/>
    <w:rsid w:val="00F571F8"/>
    <w:rsid w:val="00F57223"/>
    <w:rsid w:val="00F57365"/>
    <w:rsid w:val="00F5736F"/>
    <w:rsid w:val="00F573D6"/>
    <w:rsid w:val="00F574CA"/>
    <w:rsid w:val="00F57578"/>
    <w:rsid w:val="00F57752"/>
    <w:rsid w:val="00F57760"/>
    <w:rsid w:val="00F57779"/>
    <w:rsid w:val="00F577D7"/>
    <w:rsid w:val="00F57900"/>
    <w:rsid w:val="00F57916"/>
    <w:rsid w:val="00F57AD2"/>
    <w:rsid w:val="00F57ADF"/>
    <w:rsid w:val="00F57B93"/>
    <w:rsid w:val="00F57CD5"/>
    <w:rsid w:val="00F57CEE"/>
    <w:rsid w:val="00F57DE7"/>
    <w:rsid w:val="00F57F94"/>
    <w:rsid w:val="00F6009A"/>
    <w:rsid w:val="00F60184"/>
    <w:rsid w:val="00F60237"/>
    <w:rsid w:val="00F60647"/>
    <w:rsid w:val="00F60732"/>
    <w:rsid w:val="00F6090F"/>
    <w:rsid w:val="00F60911"/>
    <w:rsid w:val="00F60A7E"/>
    <w:rsid w:val="00F60ACA"/>
    <w:rsid w:val="00F60B0E"/>
    <w:rsid w:val="00F60B45"/>
    <w:rsid w:val="00F60E5F"/>
    <w:rsid w:val="00F60E93"/>
    <w:rsid w:val="00F61007"/>
    <w:rsid w:val="00F61041"/>
    <w:rsid w:val="00F6116A"/>
    <w:rsid w:val="00F611B1"/>
    <w:rsid w:val="00F6130F"/>
    <w:rsid w:val="00F6146E"/>
    <w:rsid w:val="00F61580"/>
    <w:rsid w:val="00F616A2"/>
    <w:rsid w:val="00F61724"/>
    <w:rsid w:val="00F61920"/>
    <w:rsid w:val="00F61A0F"/>
    <w:rsid w:val="00F61A71"/>
    <w:rsid w:val="00F61CCB"/>
    <w:rsid w:val="00F61CCF"/>
    <w:rsid w:val="00F61CF4"/>
    <w:rsid w:val="00F61E26"/>
    <w:rsid w:val="00F61EBF"/>
    <w:rsid w:val="00F620D2"/>
    <w:rsid w:val="00F6221C"/>
    <w:rsid w:val="00F6251E"/>
    <w:rsid w:val="00F62658"/>
    <w:rsid w:val="00F6270B"/>
    <w:rsid w:val="00F62766"/>
    <w:rsid w:val="00F62889"/>
    <w:rsid w:val="00F62BC1"/>
    <w:rsid w:val="00F62DB0"/>
    <w:rsid w:val="00F62DF2"/>
    <w:rsid w:val="00F62FA8"/>
    <w:rsid w:val="00F62FAB"/>
    <w:rsid w:val="00F6304F"/>
    <w:rsid w:val="00F631A6"/>
    <w:rsid w:val="00F63218"/>
    <w:rsid w:val="00F632EC"/>
    <w:rsid w:val="00F6332B"/>
    <w:rsid w:val="00F633BE"/>
    <w:rsid w:val="00F63464"/>
    <w:rsid w:val="00F6351A"/>
    <w:rsid w:val="00F63790"/>
    <w:rsid w:val="00F637FD"/>
    <w:rsid w:val="00F63824"/>
    <w:rsid w:val="00F63883"/>
    <w:rsid w:val="00F638D1"/>
    <w:rsid w:val="00F638DA"/>
    <w:rsid w:val="00F6391E"/>
    <w:rsid w:val="00F63A83"/>
    <w:rsid w:val="00F63B93"/>
    <w:rsid w:val="00F63C4E"/>
    <w:rsid w:val="00F63CA4"/>
    <w:rsid w:val="00F63CBF"/>
    <w:rsid w:val="00F63D28"/>
    <w:rsid w:val="00F63F84"/>
    <w:rsid w:val="00F64052"/>
    <w:rsid w:val="00F64094"/>
    <w:rsid w:val="00F6409C"/>
    <w:rsid w:val="00F6420F"/>
    <w:rsid w:val="00F64225"/>
    <w:rsid w:val="00F6423F"/>
    <w:rsid w:val="00F643E6"/>
    <w:rsid w:val="00F64531"/>
    <w:rsid w:val="00F64629"/>
    <w:rsid w:val="00F6463D"/>
    <w:rsid w:val="00F647EB"/>
    <w:rsid w:val="00F64978"/>
    <w:rsid w:val="00F64ABA"/>
    <w:rsid w:val="00F64B92"/>
    <w:rsid w:val="00F64D57"/>
    <w:rsid w:val="00F64ED1"/>
    <w:rsid w:val="00F64FBF"/>
    <w:rsid w:val="00F64FE3"/>
    <w:rsid w:val="00F65073"/>
    <w:rsid w:val="00F65124"/>
    <w:rsid w:val="00F65279"/>
    <w:rsid w:val="00F65298"/>
    <w:rsid w:val="00F652BB"/>
    <w:rsid w:val="00F652C8"/>
    <w:rsid w:val="00F652E8"/>
    <w:rsid w:val="00F65369"/>
    <w:rsid w:val="00F6539A"/>
    <w:rsid w:val="00F65470"/>
    <w:rsid w:val="00F6553E"/>
    <w:rsid w:val="00F656B8"/>
    <w:rsid w:val="00F65E49"/>
    <w:rsid w:val="00F65F88"/>
    <w:rsid w:val="00F661B6"/>
    <w:rsid w:val="00F662C0"/>
    <w:rsid w:val="00F66366"/>
    <w:rsid w:val="00F6636F"/>
    <w:rsid w:val="00F663E0"/>
    <w:rsid w:val="00F664C2"/>
    <w:rsid w:val="00F664FE"/>
    <w:rsid w:val="00F665DF"/>
    <w:rsid w:val="00F66630"/>
    <w:rsid w:val="00F66685"/>
    <w:rsid w:val="00F666F2"/>
    <w:rsid w:val="00F667AC"/>
    <w:rsid w:val="00F6691F"/>
    <w:rsid w:val="00F66ACB"/>
    <w:rsid w:val="00F66AEA"/>
    <w:rsid w:val="00F66BDE"/>
    <w:rsid w:val="00F66C18"/>
    <w:rsid w:val="00F66C7E"/>
    <w:rsid w:val="00F66C82"/>
    <w:rsid w:val="00F66D44"/>
    <w:rsid w:val="00F670FB"/>
    <w:rsid w:val="00F671AB"/>
    <w:rsid w:val="00F671E6"/>
    <w:rsid w:val="00F67215"/>
    <w:rsid w:val="00F67256"/>
    <w:rsid w:val="00F672A8"/>
    <w:rsid w:val="00F673D8"/>
    <w:rsid w:val="00F673F0"/>
    <w:rsid w:val="00F674C4"/>
    <w:rsid w:val="00F674F0"/>
    <w:rsid w:val="00F67510"/>
    <w:rsid w:val="00F67512"/>
    <w:rsid w:val="00F67586"/>
    <w:rsid w:val="00F676EA"/>
    <w:rsid w:val="00F6797D"/>
    <w:rsid w:val="00F67AC9"/>
    <w:rsid w:val="00F67CB9"/>
    <w:rsid w:val="00F67E5E"/>
    <w:rsid w:val="00F67F1E"/>
    <w:rsid w:val="00F67F83"/>
    <w:rsid w:val="00F67FF9"/>
    <w:rsid w:val="00F70005"/>
    <w:rsid w:val="00F70081"/>
    <w:rsid w:val="00F70098"/>
    <w:rsid w:val="00F700A6"/>
    <w:rsid w:val="00F701CE"/>
    <w:rsid w:val="00F702B9"/>
    <w:rsid w:val="00F70366"/>
    <w:rsid w:val="00F7038A"/>
    <w:rsid w:val="00F703AE"/>
    <w:rsid w:val="00F7040F"/>
    <w:rsid w:val="00F70485"/>
    <w:rsid w:val="00F704BB"/>
    <w:rsid w:val="00F704F4"/>
    <w:rsid w:val="00F70541"/>
    <w:rsid w:val="00F7056D"/>
    <w:rsid w:val="00F705F9"/>
    <w:rsid w:val="00F70649"/>
    <w:rsid w:val="00F70986"/>
    <w:rsid w:val="00F70BCC"/>
    <w:rsid w:val="00F70D07"/>
    <w:rsid w:val="00F70D33"/>
    <w:rsid w:val="00F70D61"/>
    <w:rsid w:val="00F70E3B"/>
    <w:rsid w:val="00F71145"/>
    <w:rsid w:val="00F7132D"/>
    <w:rsid w:val="00F71414"/>
    <w:rsid w:val="00F71629"/>
    <w:rsid w:val="00F7177B"/>
    <w:rsid w:val="00F7187F"/>
    <w:rsid w:val="00F7198C"/>
    <w:rsid w:val="00F71995"/>
    <w:rsid w:val="00F71998"/>
    <w:rsid w:val="00F719C6"/>
    <w:rsid w:val="00F71AEE"/>
    <w:rsid w:val="00F71E5C"/>
    <w:rsid w:val="00F71EED"/>
    <w:rsid w:val="00F7210B"/>
    <w:rsid w:val="00F72135"/>
    <w:rsid w:val="00F72149"/>
    <w:rsid w:val="00F721AB"/>
    <w:rsid w:val="00F72353"/>
    <w:rsid w:val="00F723EC"/>
    <w:rsid w:val="00F72719"/>
    <w:rsid w:val="00F727DA"/>
    <w:rsid w:val="00F7288F"/>
    <w:rsid w:val="00F72A34"/>
    <w:rsid w:val="00F72A5A"/>
    <w:rsid w:val="00F72B23"/>
    <w:rsid w:val="00F72BC7"/>
    <w:rsid w:val="00F72D4E"/>
    <w:rsid w:val="00F72DE9"/>
    <w:rsid w:val="00F72EC0"/>
    <w:rsid w:val="00F72EEF"/>
    <w:rsid w:val="00F72F32"/>
    <w:rsid w:val="00F73070"/>
    <w:rsid w:val="00F731F0"/>
    <w:rsid w:val="00F73258"/>
    <w:rsid w:val="00F7331A"/>
    <w:rsid w:val="00F73392"/>
    <w:rsid w:val="00F733D1"/>
    <w:rsid w:val="00F733DD"/>
    <w:rsid w:val="00F73412"/>
    <w:rsid w:val="00F73464"/>
    <w:rsid w:val="00F735D3"/>
    <w:rsid w:val="00F7369E"/>
    <w:rsid w:val="00F73748"/>
    <w:rsid w:val="00F7374F"/>
    <w:rsid w:val="00F73762"/>
    <w:rsid w:val="00F737B7"/>
    <w:rsid w:val="00F7397D"/>
    <w:rsid w:val="00F73A27"/>
    <w:rsid w:val="00F73AD7"/>
    <w:rsid w:val="00F73B84"/>
    <w:rsid w:val="00F73C4E"/>
    <w:rsid w:val="00F7403F"/>
    <w:rsid w:val="00F74160"/>
    <w:rsid w:val="00F7423A"/>
    <w:rsid w:val="00F74295"/>
    <w:rsid w:val="00F7436D"/>
    <w:rsid w:val="00F7454A"/>
    <w:rsid w:val="00F7459E"/>
    <w:rsid w:val="00F74676"/>
    <w:rsid w:val="00F74694"/>
    <w:rsid w:val="00F747FD"/>
    <w:rsid w:val="00F74824"/>
    <w:rsid w:val="00F74862"/>
    <w:rsid w:val="00F748D6"/>
    <w:rsid w:val="00F74A1C"/>
    <w:rsid w:val="00F74A71"/>
    <w:rsid w:val="00F74AB0"/>
    <w:rsid w:val="00F74BC9"/>
    <w:rsid w:val="00F74C22"/>
    <w:rsid w:val="00F74C70"/>
    <w:rsid w:val="00F74CB7"/>
    <w:rsid w:val="00F74E0C"/>
    <w:rsid w:val="00F74E35"/>
    <w:rsid w:val="00F74E66"/>
    <w:rsid w:val="00F74F9C"/>
    <w:rsid w:val="00F74FDF"/>
    <w:rsid w:val="00F750F9"/>
    <w:rsid w:val="00F7520A"/>
    <w:rsid w:val="00F752D4"/>
    <w:rsid w:val="00F75453"/>
    <w:rsid w:val="00F75593"/>
    <w:rsid w:val="00F755CC"/>
    <w:rsid w:val="00F755F9"/>
    <w:rsid w:val="00F7564A"/>
    <w:rsid w:val="00F75679"/>
    <w:rsid w:val="00F756A1"/>
    <w:rsid w:val="00F757B4"/>
    <w:rsid w:val="00F759DF"/>
    <w:rsid w:val="00F75AC9"/>
    <w:rsid w:val="00F75B8D"/>
    <w:rsid w:val="00F75C8D"/>
    <w:rsid w:val="00F75D47"/>
    <w:rsid w:val="00F75FF7"/>
    <w:rsid w:val="00F760DA"/>
    <w:rsid w:val="00F76311"/>
    <w:rsid w:val="00F7631B"/>
    <w:rsid w:val="00F76584"/>
    <w:rsid w:val="00F765EE"/>
    <w:rsid w:val="00F7662D"/>
    <w:rsid w:val="00F76677"/>
    <w:rsid w:val="00F76728"/>
    <w:rsid w:val="00F7689F"/>
    <w:rsid w:val="00F7696E"/>
    <w:rsid w:val="00F7698A"/>
    <w:rsid w:val="00F769F6"/>
    <w:rsid w:val="00F76BA0"/>
    <w:rsid w:val="00F76BEA"/>
    <w:rsid w:val="00F76C97"/>
    <w:rsid w:val="00F76E55"/>
    <w:rsid w:val="00F76E87"/>
    <w:rsid w:val="00F76ECF"/>
    <w:rsid w:val="00F77031"/>
    <w:rsid w:val="00F770BC"/>
    <w:rsid w:val="00F77141"/>
    <w:rsid w:val="00F7720E"/>
    <w:rsid w:val="00F7739A"/>
    <w:rsid w:val="00F773AC"/>
    <w:rsid w:val="00F77562"/>
    <w:rsid w:val="00F77577"/>
    <w:rsid w:val="00F775A9"/>
    <w:rsid w:val="00F775DF"/>
    <w:rsid w:val="00F77892"/>
    <w:rsid w:val="00F77AE4"/>
    <w:rsid w:val="00F77BE1"/>
    <w:rsid w:val="00F77C40"/>
    <w:rsid w:val="00F77D0D"/>
    <w:rsid w:val="00F77DE6"/>
    <w:rsid w:val="00F77EA8"/>
    <w:rsid w:val="00F77ECA"/>
    <w:rsid w:val="00F800F8"/>
    <w:rsid w:val="00F80294"/>
    <w:rsid w:val="00F80582"/>
    <w:rsid w:val="00F80608"/>
    <w:rsid w:val="00F80731"/>
    <w:rsid w:val="00F807E7"/>
    <w:rsid w:val="00F808C5"/>
    <w:rsid w:val="00F808FF"/>
    <w:rsid w:val="00F80B7F"/>
    <w:rsid w:val="00F80C5D"/>
    <w:rsid w:val="00F80CBA"/>
    <w:rsid w:val="00F80DC8"/>
    <w:rsid w:val="00F80E18"/>
    <w:rsid w:val="00F80E72"/>
    <w:rsid w:val="00F80E82"/>
    <w:rsid w:val="00F80F15"/>
    <w:rsid w:val="00F80FA9"/>
    <w:rsid w:val="00F80FCA"/>
    <w:rsid w:val="00F811B5"/>
    <w:rsid w:val="00F81205"/>
    <w:rsid w:val="00F81256"/>
    <w:rsid w:val="00F812A0"/>
    <w:rsid w:val="00F812C7"/>
    <w:rsid w:val="00F81381"/>
    <w:rsid w:val="00F813AD"/>
    <w:rsid w:val="00F814A8"/>
    <w:rsid w:val="00F814F7"/>
    <w:rsid w:val="00F814FE"/>
    <w:rsid w:val="00F81542"/>
    <w:rsid w:val="00F81549"/>
    <w:rsid w:val="00F8159F"/>
    <w:rsid w:val="00F815C5"/>
    <w:rsid w:val="00F81603"/>
    <w:rsid w:val="00F816CF"/>
    <w:rsid w:val="00F817A4"/>
    <w:rsid w:val="00F8180D"/>
    <w:rsid w:val="00F81865"/>
    <w:rsid w:val="00F81931"/>
    <w:rsid w:val="00F81956"/>
    <w:rsid w:val="00F81963"/>
    <w:rsid w:val="00F8199A"/>
    <w:rsid w:val="00F819A8"/>
    <w:rsid w:val="00F81AE0"/>
    <w:rsid w:val="00F81B44"/>
    <w:rsid w:val="00F81B9D"/>
    <w:rsid w:val="00F81C6A"/>
    <w:rsid w:val="00F81D01"/>
    <w:rsid w:val="00F81DE8"/>
    <w:rsid w:val="00F81E43"/>
    <w:rsid w:val="00F8202C"/>
    <w:rsid w:val="00F82110"/>
    <w:rsid w:val="00F82128"/>
    <w:rsid w:val="00F821F0"/>
    <w:rsid w:val="00F82261"/>
    <w:rsid w:val="00F823F5"/>
    <w:rsid w:val="00F82445"/>
    <w:rsid w:val="00F825BF"/>
    <w:rsid w:val="00F82614"/>
    <w:rsid w:val="00F826B0"/>
    <w:rsid w:val="00F827F2"/>
    <w:rsid w:val="00F8280F"/>
    <w:rsid w:val="00F82869"/>
    <w:rsid w:val="00F828B6"/>
    <w:rsid w:val="00F828BB"/>
    <w:rsid w:val="00F829C6"/>
    <w:rsid w:val="00F82A64"/>
    <w:rsid w:val="00F82AF2"/>
    <w:rsid w:val="00F82AF4"/>
    <w:rsid w:val="00F82B33"/>
    <w:rsid w:val="00F82C33"/>
    <w:rsid w:val="00F82DA0"/>
    <w:rsid w:val="00F82DF6"/>
    <w:rsid w:val="00F82EB3"/>
    <w:rsid w:val="00F82FBF"/>
    <w:rsid w:val="00F82FD4"/>
    <w:rsid w:val="00F83011"/>
    <w:rsid w:val="00F830C4"/>
    <w:rsid w:val="00F830D5"/>
    <w:rsid w:val="00F8322F"/>
    <w:rsid w:val="00F832F1"/>
    <w:rsid w:val="00F832F5"/>
    <w:rsid w:val="00F8336E"/>
    <w:rsid w:val="00F833B4"/>
    <w:rsid w:val="00F833BC"/>
    <w:rsid w:val="00F8340C"/>
    <w:rsid w:val="00F83450"/>
    <w:rsid w:val="00F835A3"/>
    <w:rsid w:val="00F8369B"/>
    <w:rsid w:val="00F8372C"/>
    <w:rsid w:val="00F83800"/>
    <w:rsid w:val="00F838C5"/>
    <w:rsid w:val="00F8391E"/>
    <w:rsid w:val="00F83962"/>
    <w:rsid w:val="00F839AE"/>
    <w:rsid w:val="00F839E1"/>
    <w:rsid w:val="00F83B05"/>
    <w:rsid w:val="00F83B0E"/>
    <w:rsid w:val="00F83C47"/>
    <w:rsid w:val="00F83E72"/>
    <w:rsid w:val="00F8406B"/>
    <w:rsid w:val="00F840A0"/>
    <w:rsid w:val="00F840A3"/>
    <w:rsid w:val="00F840FE"/>
    <w:rsid w:val="00F84107"/>
    <w:rsid w:val="00F8422B"/>
    <w:rsid w:val="00F842F6"/>
    <w:rsid w:val="00F84307"/>
    <w:rsid w:val="00F84331"/>
    <w:rsid w:val="00F843A2"/>
    <w:rsid w:val="00F844C0"/>
    <w:rsid w:val="00F8455B"/>
    <w:rsid w:val="00F84585"/>
    <w:rsid w:val="00F8462F"/>
    <w:rsid w:val="00F8481C"/>
    <w:rsid w:val="00F84979"/>
    <w:rsid w:val="00F84B80"/>
    <w:rsid w:val="00F84BF4"/>
    <w:rsid w:val="00F84D26"/>
    <w:rsid w:val="00F851A7"/>
    <w:rsid w:val="00F8532D"/>
    <w:rsid w:val="00F8539F"/>
    <w:rsid w:val="00F853E7"/>
    <w:rsid w:val="00F85544"/>
    <w:rsid w:val="00F856D8"/>
    <w:rsid w:val="00F856FD"/>
    <w:rsid w:val="00F857FF"/>
    <w:rsid w:val="00F85812"/>
    <w:rsid w:val="00F8599A"/>
    <w:rsid w:val="00F85A13"/>
    <w:rsid w:val="00F85B35"/>
    <w:rsid w:val="00F85BBB"/>
    <w:rsid w:val="00F85D85"/>
    <w:rsid w:val="00F85DC4"/>
    <w:rsid w:val="00F85DD5"/>
    <w:rsid w:val="00F85FCF"/>
    <w:rsid w:val="00F8603C"/>
    <w:rsid w:val="00F8605E"/>
    <w:rsid w:val="00F860BB"/>
    <w:rsid w:val="00F86205"/>
    <w:rsid w:val="00F8622D"/>
    <w:rsid w:val="00F86253"/>
    <w:rsid w:val="00F862EC"/>
    <w:rsid w:val="00F86305"/>
    <w:rsid w:val="00F8644E"/>
    <w:rsid w:val="00F86459"/>
    <w:rsid w:val="00F8655C"/>
    <w:rsid w:val="00F865BE"/>
    <w:rsid w:val="00F86608"/>
    <w:rsid w:val="00F86778"/>
    <w:rsid w:val="00F86845"/>
    <w:rsid w:val="00F8699D"/>
    <w:rsid w:val="00F86B4D"/>
    <w:rsid w:val="00F86BC6"/>
    <w:rsid w:val="00F86D0B"/>
    <w:rsid w:val="00F86D13"/>
    <w:rsid w:val="00F86D39"/>
    <w:rsid w:val="00F86E92"/>
    <w:rsid w:val="00F87022"/>
    <w:rsid w:val="00F8711D"/>
    <w:rsid w:val="00F8717B"/>
    <w:rsid w:val="00F871FC"/>
    <w:rsid w:val="00F87226"/>
    <w:rsid w:val="00F873E1"/>
    <w:rsid w:val="00F87633"/>
    <w:rsid w:val="00F876A9"/>
    <w:rsid w:val="00F876B4"/>
    <w:rsid w:val="00F878CE"/>
    <w:rsid w:val="00F879CF"/>
    <w:rsid w:val="00F87ABC"/>
    <w:rsid w:val="00F87AEF"/>
    <w:rsid w:val="00F87B79"/>
    <w:rsid w:val="00F87BC2"/>
    <w:rsid w:val="00F87BC8"/>
    <w:rsid w:val="00F87CDA"/>
    <w:rsid w:val="00F87CEF"/>
    <w:rsid w:val="00F87D2F"/>
    <w:rsid w:val="00F87DEB"/>
    <w:rsid w:val="00F87FAA"/>
    <w:rsid w:val="00F900F0"/>
    <w:rsid w:val="00F90156"/>
    <w:rsid w:val="00F901A2"/>
    <w:rsid w:val="00F901A8"/>
    <w:rsid w:val="00F9023F"/>
    <w:rsid w:val="00F902E0"/>
    <w:rsid w:val="00F9033C"/>
    <w:rsid w:val="00F90401"/>
    <w:rsid w:val="00F90420"/>
    <w:rsid w:val="00F90509"/>
    <w:rsid w:val="00F9051A"/>
    <w:rsid w:val="00F9071B"/>
    <w:rsid w:val="00F9075F"/>
    <w:rsid w:val="00F907B9"/>
    <w:rsid w:val="00F90899"/>
    <w:rsid w:val="00F908E3"/>
    <w:rsid w:val="00F90A5B"/>
    <w:rsid w:val="00F90B24"/>
    <w:rsid w:val="00F90BA2"/>
    <w:rsid w:val="00F90BB6"/>
    <w:rsid w:val="00F90D47"/>
    <w:rsid w:val="00F90D6B"/>
    <w:rsid w:val="00F90DDC"/>
    <w:rsid w:val="00F90F49"/>
    <w:rsid w:val="00F91011"/>
    <w:rsid w:val="00F91095"/>
    <w:rsid w:val="00F91159"/>
    <w:rsid w:val="00F91255"/>
    <w:rsid w:val="00F91279"/>
    <w:rsid w:val="00F9139D"/>
    <w:rsid w:val="00F913AF"/>
    <w:rsid w:val="00F913B9"/>
    <w:rsid w:val="00F913D0"/>
    <w:rsid w:val="00F91460"/>
    <w:rsid w:val="00F917AC"/>
    <w:rsid w:val="00F9181B"/>
    <w:rsid w:val="00F918B4"/>
    <w:rsid w:val="00F919BF"/>
    <w:rsid w:val="00F91A24"/>
    <w:rsid w:val="00F91AA1"/>
    <w:rsid w:val="00F91B51"/>
    <w:rsid w:val="00F91BE1"/>
    <w:rsid w:val="00F91C81"/>
    <w:rsid w:val="00F91DC0"/>
    <w:rsid w:val="00F91DDE"/>
    <w:rsid w:val="00F91E17"/>
    <w:rsid w:val="00F91E6F"/>
    <w:rsid w:val="00F91ECC"/>
    <w:rsid w:val="00F922EB"/>
    <w:rsid w:val="00F92404"/>
    <w:rsid w:val="00F92436"/>
    <w:rsid w:val="00F925F0"/>
    <w:rsid w:val="00F9262B"/>
    <w:rsid w:val="00F92636"/>
    <w:rsid w:val="00F926CD"/>
    <w:rsid w:val="00F92717"/>
    <w:rsid w:val="00F92844"/>
    <w:rsid w:val="00F92A22"/>
    <w:rsid w:val="00F92CC1"/>
    <w:rsid w:val="00F92CDB"/>
    <w:rsid w:val="00F92D61"/>
    <w:rsid w:val="00F93064"/>
    <w:rsid w:val="00F9306E"/>
    <w:rsid w:val="00F930D5"/>
    <w:rsid w:val="00F93301"/>
    <w:rsid w:val="00F93304"/>
    <w:rsid w:val="00F93606"/>
    <w:rsid w:val="00F9362D"/>
    <w:rsid w:val="00F938C9"/>
    <w:rsid w:val="00F93AE5"/>
    <w:rsid w:val="00F93B24"/>
    <w:rsid w:val="00F93B41"/>
    <w:rsid w:val="00F93B5B"/>
    <w:rsid w:val="00F93BE2"/>
    <w:rsid w:val="00F93D1E"/>
    <w:rsid w:val="00F93EC2"/>
    <w:rsid w:val="00F93F00"/>
    <w:rsid w:val="00F93F0C"/>
    <w:rsid w:val="00F93F27"/>
    <w:rsid w:val="00F93F71"/>
    <w:rsid w:val="00F93F94"/>
    <w:rsid w:val="00F93FBA"/>
    <w:rsid w:val="00F93FE2"/>
    <w:rsid w:val="00F93FE7"/>
    <w:rsid w:val="00F94142"/>
    <w:rsid w:val="00F9414E"/>
    <w:rsid w:val="00F941CA"/>
    <w:rsid w:val="00F9430B"/>
    <w:rsid w:val="00F9431B"/>
    <w:rsid w:val="00F943F0"/>
    <w:rsid w:val="00F94445"/>
    <w:rsid w:val="00F944FB"/>
    <w:rsid w:val="00F9451A"/>
    <w:rsid w:val="00F94586"/>
    <w:rsid w:val="00F9459C"/>
    <w:rsid w:val="00F945D7"/>
    <w:rsid w:val="00F9465A"/>
    <w:rsid w:val="00F947CB"/>
    <w:rsid w:val="00F948D5"/>
    <w:rsid w:val="00F948EA"/>
    <w:rsid w:val="00F94936"/>
    <w:rsid w:val="00F94A06"/>
    <w:rsid w:val="00F94C1F"/>
    <w:rsid w:val="00F94CA4"/>
    <w:rsid w:val="00F94D12"/>
    <w:rsid w:val="00F94DF4"/>
    <w:rsid w:val="00F94F48"/>
    <w:rsid w:val="00F94F8B"/>
    <w:rsid w:val="00F950BE"/>
    <w:rsid w:val="00F9535B"/>
    <w:rsid w:val="00F95538"/>
    <w:rsid w:val="00F95566"/>
    <w:rsid w:val="00F955CC"/>
    <w:rsid w:val="00F95726"/>
    <w:rsid w:val="00F957B4"/>
    <w:rsid w:val="00F958C7"/>
    <w:rsid w:val="00F9599C"/>
    <w:rsid w:val="00F95A5C"/>
    <w:rsid w:val="00F95AF2"/>
    <w:rsid w:val="00F95B47"/>
    <w:rsid w:val="00F95C3A"/>
    <w:rsid w:val="00F95D6A"/>
    <w:rsid w:val="00F95E6C"/>
    <w:rsid w:val="00F95FD7"/>
    <w:rsid w:val="00F96043"/>
    <w:rsid w:val="00F96184"/>
    <w:rsid w:val="00F96279"/>
    <w:rsid w:val="00F962DC"/>
    <w:rsid w:val="00F96341"/>
    <w:rsid w:val="00F9643B"/>
    <w:rsid w:val="00F96537"/>
    <w:rsid w:val="00F9659F"/>
    <w:rsid w:val="00F96605"/>
    <w:rsid w:val="00F96658"/>
    <w:rsid w:val="00F96660"/>
    <w:rsid w:val="00F968C5"/>
    <w:rsid w:val="00F969B7"/>
    <w:rsid w:val="00F96B8C"/>
    <w:rsid w:val="00F96B95"/>
    <w:rsid w:val="00F96BDE"/>
    <w:rsid w:val="00F96C63"/>
    <w:rsid w:val="00F96C99"/>
    <w:rsid w:val="00F96EFA"/>
    <w:rsid w:val="00F97005"/>
    <w:rsid w:val="00F9701F"/>
    <w:rsid w:val="00F97051"/>
    <w:rsid w:val="00F97074"/>
    <w:rsid w:val="00F970A0"/>
    <w:rsid w:val="00F97308"/>
    <w:rsid w:val="00F97350"/>
    <w:rsid w:val="00F97498"/>
    <w:rsid w:val="00F9758A"/>
    <w:rsid w:val="00F975C9"/>
    <w:rsid w:val="00F977AC"/>
    <w:rsid w:val="00F978A3"/>
    <w:rsid w:val="00F97906"/>
    <w:rsid w:val="00F9791E"/>
    <w:rsid w:val="00F979F2"/>
    <w:rsid w:val="00F97A61"/>
    <w:rsid w:val="00F97CE1"/>
    <w:rsid w:val="00F97DB5"/>
    <w:rsid w:val="00F97DDD"/>
    <w:rsid w:val="00F97FC6"/>
    <w:rsid w:val="00FA0013"/>
    <w:rsid w:val="00FA001A"/>
    <w:rsid w:val="00FA01AB"/>
    <w:rsid w:val="00FA0324"/>
    <w:rsid w:val="00FA0706"/>
    <w:rsid w:val="00FA0884"/>
    <w:rsid w:val="00FA08FC"/>
    <w:rsid w:val="00FA0940"/>
    <w:rsid w:val="00FA0AD7"/>
    <w:rsid w:val="00FA0BA7"/>
    <w:rsid w:val="00FA0C16"/>
    <w:rsid w:val="00FA0CD3"/>
    <w:rsid w:val="00FA0DEB"/>
    <w:rsid w:val="00FA0F01"/>
    <w:rsid w:val="00FA0FAA"/>
    <w:rsid w:val="00FA1045"/>
    <w:rsid w:val="00FA1209"/>
    <w:rsid w:val="00FA1296"/>
    <w:rsid w:val="00FA1375"/>
    <w:rsid w:val="00FA13E3"/>
    <w:rsid w:val="00FA14A5"/>
    <w:rsid w:val="00FA152C"/>
    <w:rsid w:val="00FA1675"/>
    <w:rsid w:val="00FA187E"/>
    <w:rsid w:val="00FA18A6"/>
    <w:rsid w:val="00FA1947"/>
    <w:rsid w:val="00FA19AF"/>
    <w:rsid w:val="00FA1BA7"/>
    <w:rsid w:val="00FA1CA8"/>
    <w:rsid w:val="00FA1D73"/>
    <w:rsid w:val="00FA1EC1"/>
    <w:rsid w:val="00FA1EFF"/>
    <w:rsid w:val="00FA2044"/>
    <w:rsid w:val="00FA211A"/>
    <w:rsid w:val="00FA2184"/>
    <w:rsid w:val="00FA2253"/>
    <w:rsid w:val="00FA2443"/>
    <w:rsid w:val="00FA253F"/>
    <w:rsid w:val="00FA2575"/>
    <w:rsid w:val="00FA2596"/>
    <w:rsid w:val="00FA25B8"/>
    <w:rsid w:val="00FA2665"/>
    <w:rsid w:val="00FA26CF"/>
    <w:rsid w:val="00FA2742"/>
    <w:rsid w:val="00FA27C6"/>
    <w:rsid w:val="00FA2836"/>
    <w:rsid w:val="00FA296D"/>
    <w:rsid w:val="00FA2A01"/>
    <w:rsid w:val="00FA2A82"/>
    <w:rsid w:val="00FA2AAA"/>
    <w:rsid w:val="00FA2AE9"/>
    <w:rsid w:val="00FA2B1E"/>
    <w:rsid w:val="00FA2B3C"/>
    <w:rsid w:val="00FA2BF8"/>
    <w:rsid w:val="00FA2D4D"/>
    <w:rsid w:val="00FA3008"/>
    <w:rsid w:val="00FA3056"/>
    <w:rsid w:val="00FA3079"/>
    <w:rsid w:val="00FA339A"/>
    <w:rsid w:val="00FA3547"/>
    <w:rsid w:val="00FA35B2"/>
    <w:rsid w:val="00FA374E"/>
    <w:rsid w:val="00FA381B"/>
    <w:rsid w:val="00FA3828"/>
    <w:rsid w:val="00FA3A09"/>
    <w:rsid w:val="00FA3AAB"/>
    <w:rsid w:val="00FA3AF1"/>
    <w:rsid w:val="00FA3DDA"/>
    <w:rsid w:val="00FA3DF6"/>
    <w:rsid w:val="00FA3E53"/>
    <w:rsid w:val="00FA3E67"/>
    <w:rsid w:val="00FA3E7E"/>
    <w:rsid w:val="00FA3EF4"/>
    <w:rsid w:val="00FA4082"/>
    <w:rsid w:val="00FA40DA"/>
    <w:rsid w:val="00FA44C7"/>
    <w:rsid w:val="00FA46D2"/>
    <w:rsid w:val="00FA480C"/>
    <w:rsid w:val="00FA487F"/>
    <w:rsid w:val="00FA4917"/>
    <w:rsid w:val="00FA499B"/>
    <w:rsid w:val="00FA49B5"/>
    <w:rsid w:val="00FA49DD"/>
    <w:rsid w:val="00FA4AFB"/>
    <w:rsid w:val="00FA4B08"/>
    <w:rsid w:val="00FA4B45"/>
    <w:rsid w:val="00FA4BE5"/>
    <w:rsid w:val="00FA4F23"/>
    <w:rsid w:val="00FA5078"/>
    <w:rsid w:val="00FA50EF"/>
    <w:rsid w:val="00FA5277"/>
    <w:rsid w:val="00FA529B"/>
    <w:rsid w:val="00FA531E"/>
    <w:rsid w:val="00FA5487"/>
    <w:rsid w:val="00FA54D7"/>
    <w:rsid w:val="00FA55B5"/>
    <w:rsid w:val="00FA5658"/>
    <w:rsid w:val="00FA56BD"/>
    <w:rsid w:val="00FA576F"/>
    <w:rsid w:val="00FA59D8"/>
    <w:rsid w:val="00FA5A2A"/>
    <w:rsid w:val="00FA5AE7"/>
    <w:rsid w:val="00FA5B01"/>
    <w:rsid w:val="00FA5B8A"/>
    <w:rsid w:val="00FA5BBE"/>
    <w:rsid w:val="00FA5CB6"/>
    <w:rsid w:val="00FA5E60"/>
    <w:rsid w:val="00FA5F78"/>
    <w:rsid w:val="00FA5FAA"/>
    <w:rsid w:val="00FA6047"/>
    <w:rsid w:val="00FA612F"/>
    <w:rsid w:val="00FA61AC"/>
    <w:rsid w:val="00FA61DF"/>
    <w:rsid w:val="00FA62F3"/>
    <w:rsid w:val="00FA63D9"/>
    <w:rsid w:val="00FA6473"/>
    <w:rsid w:val="00FA6478"/>
    <w:rsid w:val="00FA65A9"/>
    <w:rsid w:val="00FA65DD"/>
    <w:rsid w:val="00FA660C"/>
    <w:rsid w:val="00FA664B"/>
    <w:rsid w:val="00FA67A2"/>
    <w:rsid w:val="00FA689A"/>
    <w:rsid w:val="00FA6928"/>
    <w:rsid w:val="00FA6B67"/>
    <w:rsid w:val="00FA6B7C"/>
    <w:rsid w:val="00FA6B89"/>
    <w:rsid w:val="00FA6EA4"/>
    <w:rsid w:val="00FA6EED"/>
    <w:rsid w:val="00FA6F35"/>
    <w:rsid w:val="00FA6F89"/>
    <w:rsid w:val="00FA7040"/>
    <w:rsid w:val="00FA71D2"/>
    <w:rsid w:val="00FA71F4"/>
    <w:rsid w:val="00FA720B"/>
    <w:rsid w:val="00FA7288"/>
    <w:rsid w:val="00FA7374"/>
    <w:rsid w:val="00FA73DF"/>
    <w:rsid w:val="00FA7441"/>
    <w:rsid w:val="00FA74F2"/>
    <w:rsid w:val="00FA74FB"/>
    <w:rsid w:val="00FA755A"/>
    <w:rsid w:val="00FA75F6"/>
    <w:rsid w:val="00FA7634"/>
    <w:rsid w:val="00FA7693"/>
    <w:rsid w:val="00FA771F"/>
    <w:rsid w:val="00FA789D"/>
    <w:rsid w:val="00FA78AE"/>
    <w:rsid w:val="00FA78B0"/>
    <w:rsid w:val="00FA7B3D"/>
    <w:rsid w:val="00FA7B3E"/>
    <w:rsid w:val="00FA7BE3"/>
    <w:rsid w:val="00FA7BF4"/>
    <w:rsid w:val="00FA7D0D"/>
    <w:rsid w:val="00FA7D99"/>
    <w:rsid w:val="00FA7E2F"/>
    <w:rsid w:val="00FA7E7C"/>
    <w:rsid w:val="00FA7EE9"/>
    <w:rsid w:val="00FAA25B"/>
    <w:rsid w:val="00FB007B"/>
    <w:rsid w:val="00FB017B"/>
    <w:rsid w:val="00FB01F1"/>
    <w:rsid w:val="00FB03B7"/>
    <w:rsid w:val="00FB03F7"/>
    <w:rsid w:val="00FB0499"/>
    <w:rsid w:val="00FB06A7"/>
    <w:rsid w:val="00FB0816"/>
    <w:rsid w:val="00FB09E4"/>
    <w:rsid w:val="00FB0A9A"/>
    <w:rsid w:val="00FB0CB5"/>
    <w:rsid w:val="00FB0CC2"/>
    <w:rsid w:val="00FB0D06"/>
    <w:rsid w:val="00FB102E"/>
    <w:rsid w:val="00FB10F3"/>
    <w:rsid w:val="00FB1105"/>
    <w:rsid w:val="00FB117C"/>
    <w:rsid w:val="00FB11A6"/>
    <w:rsid w:val="00FB12EA"/>
    <w:rsid w:val="00FB14A0"/>
    <w:rsid w:val="00FB15F0"/>
    <w:rsid w:val="00FB1606"/>
    <w:rsid w:val="00FB1A75"/>
    <w:rsid w:val="00FB1AD5"/>
    <w:rsid w:val="00FB1BB7"/>
    <w:rsid w:val="00FB1C79"/>
    <w:rsid w:val="00FB1C90"/>
    <w:rsid w:val="00FB1CA5"/>
    <w:rsid w:val="00FB1D8D"/>
    <w:rsid w:val="00FB1E2E"/>
    <w:rsid w:val="00FB1E3B"/>
    <w:rsid w:val="00FB1F33"/>
    <w:rsid w:val="00FB1F49"/>
    <w:rsid w:val="00FB2120"/>
    <w:rsid w:val="00FB2194"/>
    <w:rsid w:val="00FB2207"/>
    <w:rsid w:val="00FB22E2"/>
    <w:rsid w:val="00FB23B4"/>
    <w:rsid w:val="00FB245F"/>
    <w:rsid w:val="00FB2499"/>
    <w:rsid w:val="00FB2540"/>
    <w:rsid w:val="00FB2563"/>
    <w:rsid w:val="00FB278D"/>
    <w:rsid w:val="00FB283A"/>
    <w:rsid w:val="00FB2902"/>
    <w:rsid w:val="00FB2920"/>
    <w:rsid w:val="00FB29C6"/>
    <w:rsid w:val="00FB2A24"/>
    <w:rsid w:val="00FB2BEE"/>
    <w:rsid w:val="00FB2BF6"/>
    <w:rsid w:val="00FB2C2B"/>
    <w:rsid w:val="00FB2D6C"/>
    <w:rsid w:val="00FB2DB3"/>
    <w:rsid w:val="00FB2DDC"/>
    <w:rsid w:val="00FB2DE6"/>
    <w:rsid w:val="00FB2ED1"/>
    <w:rsid w:val="00FB2F9E"/>
    <w:rsid w:val="00FB322A"/>
    <w:rsid w:val="00FB33CD"/>
    <w:rsid w:val="00FB3451"/>
    <w:rsid w:val="00FB3546"/>
    <w:rsid w:val="00FB372D"/>
    <w:rsid w:val="00FB377A"/>
    <w:rsid w:val="00FB37D7"/>
    <w:rsid w:val="00FB3872"/>
    <w:rsid w:val="00FB3930"/>
    <w:rsid w:val="00FB3977"/>
    <w:rsid w:val="00FB3A0E"/>
    <w:rsid w:val="00FB3A4B"/>
    <w:rsid w:val="00FB3AE3"/>
    <w:rsid w:val="00FB3BED"/>
    <w:rsid w:val="00FB3C38"/>
    <w:rsid w:val="00FB3CEE"/>
    <w:rsid w:val="00FB3D7B"/>
    <w:rsid w:val="00FB4000"/>
    <w:rsid w:val="00FB402E"/>
    <w:rsid w:val="00FB40F0"/>
    <w:rsid w:val="00FB4101"/>
    <w:rsid w:val="00FB4417"/>
    <w:rsid w:val="00FB46ED"/>
    <w:rsid w:val="00FB4830"/>
    <w:rsid w:val="00FB4851"/>
    <w:rsid w:val="00FB4975"/>
    <w:rsid w:val="00FB4992"/>
    <w:rsid w:val="00FB4A9E"/>
    <w:rsid w:val="00FB4B8D"/>
    <w:rsid w:val="00FB4E83"/>
    <w:rsid w:val="00FB4ED7"/>
    <w:rsid w:val="00FB4F09"/>
    <w:rsid w:val="00FB4F2B"/>
    <w:rsid w:val="00FB4FFE"/>
    <w:rsid w:val="00FB50F4"/>
    <w:rsid w:val="00FB524B"/>
    <w:rsid w:val="00FB53E0"/>
    <w:rsid w:val="00FB5448"/>
    <w:rsid w:val="00FB5534"/>
    <w:rsid w:val="00FB5634"/>
    <w:rsid w:val="00FB565F"/>
    <w:rsid w:val="00FB5694"/>
    <w:rsid w:val="00FB575D"/>
    <w:rsid w:val="00FB57E5"/>
    <w:rsid w:val="00FB5810"/>
    <w:rsid w:val="00FB5861"/>
    <w:rsid w:val="00FB58C2"/>
    <w:rsid w:val="00FB5A48"/>
    <w:rsid w:val="00FB5A56"/>
    <w:rsid w:val="00FB5A61"/>
    <w:rsid w:val="00FB5B1A"/>
    <w:rsid w:val="00FB5B5B"/>
    <w:rsid w:val="00FB5CBE"/>
    <w:rsid w:val="00FB5CD2"/>
    <w:rsid w:val="00FB5D64"/>
    <w:rsid w:val="00FB5E06"/>
    <w:rsid w:val="00FB5FC7"/>
    <w:rsid w:val="00FB5FF9"/>
    <w:rsid w:val="00FB6086"/>
    <w:rsid w:val="00FB60FB"/>
    <w:rsid w:val="00FB62DC"/>
    <w:rsid w:val="00FB64D6"/>
    <w:rsid w:val="00FB64FA"/>
    <w:rsid w:val="00FB66EE"/>
    <w:rsid w:val="00FB6729"/>
    <w:rsid w:val="00FB681E"/>
    <w:rsid w:val="00FB6822"/>
    <w:rsid w:val="00FB6ADE"/>
    <w:rsid w:val="00FB6B0F"/>
    <w:rsid w:val="00FB6B7D"/>
    <w:rsid w:val="00FB6BCD"/>
    <w:rsid w:val="00FB6D0C"/>
    <w:rsid w:val="00FB7299"/>
    <w:rsid w:val="00FB7313"/>
    <w:rsid w:val="00FB73C8"/>
    <w:rsid w:val="00FB7475"/>
    <w:rsid w:val="00FB753F"/>
    <w:rsid w:val="00FB75B3"/>
    <w:rsid w:val="00FB7741"/>
    <w:rsid w:val="00FB7798"/>
    <w:rsid w:val="00FB7855"/>
    <w:rsid w:val="00FB78F3"/>
    <w:rsid w:val="00FB7BDC"/>
    <w:rsid w:val="00FB7CEB"/>
    <w:rsid w:val="00FB7EC0"/>
    <w:rsid w:val="00FB7F2E"/>
    <w:rsid w:val="00FC002C"/>
    <w:rsid w:val="00FC006D"/>
    <w:rsid w:val="00FC00DD"/>
    <w:rsid w:val="00FC019F"/>
    <w:rsid w:val="00FC0236"/>
    <w:rsid w:val="00FC0306"/>
    <w:rsid w:val="00FC0328"/>
    <w:rsid w:val="00FC0380"/>
    <w:rsid w:val="00FC03D7"/>
    <w:rsid w:val="00FC0471"/>
    <w:rsid w:val="00FC04A1"/>
    <w:rsid w:val="00FC0530"/>
    <w:rsid w:val="00FC07B7"/>
    <w:rsid w:val="00FC085A"/>
    <w:rsid w:val="00FC088C"/>
    <w:rsid w:val="00FC08B9"/>
    <w:rsid w:val="00FC08F4"/>
    <w:rsid w:val="00FC093B"/>
    <w:rsid w:val="00FC0A2C"/>
    <w:rsid w:val="00FC0ABB"/>
    <w:rsid w:val="00FC0AE8"/>
    <w:rsid w:val="00FC0B0E"/>
    <w:rsid w:val="00FC0B51"/>
    <w:rsid w:val="00FC0B66"/>
    <w:rsid w:val="00FC0E0D"/>
    <w:rsid w:val="00FC1013"/>
    <w:rsid w:val="00FC103A"/>
    <w:rsid w:val="00FC1066"/>
    <w:rsid w:val="00FC1271"/>
    <w:rsid w:val="00FC13D6"/>
    <w:rsid w:val="00FC13DA"/>
    <w:rsid w:val="00FC1484"/>
    <w:rsid w:val="00FC14C4"/>
    <w:rsid w:val="00FC14CD"/>
    <w:rsid w:val="00FC156E"/>
    <w:rsid w:val="00FC1579"/>
    <w:rsid w:val="00FC1627"/>
    <w:rsid w:val="00FC1685"/>
    <w:rsid w:val="00FC170B"/>
    <w:rsid w:val="00FC1B7E"/>
    <w:rsid w:val="00FC1C49"/>
    <w:rsid w:val="00FC1CD4"/>
    <w:rsid w:val="00FC1DB0"/>
    <w:rsid w:val="00FC1E09"/>
    <w:rsid w:val="00FC21A8"/>
    <w:rsid w:val="00FC23BD"/>
    <w:rsid w:val="00FC23E6"/>
    <w:rsid w:val="00FC248F"/>
    <w:rsid w:val="00FC249B"/>
    <w:rsid w:val="00FC24D2"/>
    <w:rsid w:val="00FC2519"/>
    <w:rsid w:val="00FC2645"/>
    <w:rsid w:val="00FC2BB4"/>
    <w:rsid w:val="00FC2C6D"/>
    <w:rsid w:val="00FC2D78"/>
    <w:rsid w:val="00FC2D8D"/>
    <w:rsid w:val="00FC2DC7"/>
    <w:rsid w:val="00FC2DCA"/>
    <w:rsid w:val="00FC2F1E"/>
    <w:rsid w:val="00FC2F28"/>
    <w:rsid w:val="00FC2FD1"/>
    <w:rsid w:val="00FC3110"/>
    <w:rsid w:val="00FC312F"/>
    <w:rsid w:val="00FC317D"/>
    <w:rsid w:val="00FC31FA"/>
    <w:rsid w:val="00FC3251"/>
    <w:rsid w:val="00FC3342"/>
    <w:rsid w:val="00FC3377"/>
    <w:rsid w:val="00FC33B4"/>
    <w:rsid w:val="00FC3432"/>
    <w:rsid w:val="00FC35D5"/>
    <w:rsid w:val="00FC3659"/>
    <w:rsid w:val="00FC36C2"/>
    <w:rsid w:val="00FC3741"/>
    <w:rsid w:val="00FC3889"/>
    <w:rsid w:val="00FC38D0"/>
    <w:rsid w:val="00FC3A4D"/>
    <w:rsid w:val="00FC3B31"/>
    <w:rsid w:val="00FC3CF0"/>
    <w:rsid w:val="00FC3F48"/>
    <w:rsid w:val="00FC3F4A"/>
    <w:rsid w:val="00FC3F4B"/>
    <w:rsid w:val="00FC4017"/>
    <w:rsid w:val="00FC40C9"/>
    <w:rsid w:val="00FC40F7"/>
    <w:rsid w:val="00FC41BF"/>
    <w:rsid w:val="00FC4280"/>
    <w:rsid w:val="00FC42BF"/>
    <w:rsid w:val="00FC4383"/>
    <w:rsid w:val="00FC440C"/>
    <w:rsid w:val="00FC44C1"/>
    <w:rsid w:val="00FC45F1"/>
    <w:rsid w:val="00FC466C"/>
    <w:rsid w:val="00FC46A0"/>
    <w:rsid w:val="00FC4708"/>
    <w:rsid w:val="00FC4833"/>
    <w:rsid w:val="00FC486D"/>
    <w:rsid w:val="00FC4875"/>
    <w:rsid w:val="00FC4A13"/>
    <w:rsid w:val="00FC4A87"/>
    <w:rsid w:val="00FC4AA9"/>
    <w:rsid w:val="00FC4AB4"/>
    <w:rsid w:val="00FC4B99"/>
    <w:rsid w:val="00FC4C69"/>
    <w:rsid w:val="00FC4C6C"/>
    <w:rsid w:val="00FC4DCB"/>
    <w:rsid w:val="00FC4F8E"/>
    <w:rsid w:val="00FC512A"/>
    <w:rsid w:val="00FC538B"/>
    <w:rsid w:val="00FC53A4"/>
    <w:rsid w:val="00FC53D4"/>
    <w:rsid w:val="00FC54D4"/>
    <w:rsid w:val="00FC5533"/>
    <w:rsid w:val="00FC56AD"/>
    <w:rsid w:val="00FC59A8"/>
    <w:rsid w:val="00FC5AA3"/>
    <w:rsid w:val="00FC5AB2"/>
    <w:rsid w:val="00FC5B1C"/>
    <w:rsid w:val="00FC5CC9"/>
    <w:rsid w:val="00FC5D25"/>
    <w:rsid w:val="00FC5D82"/>
    <w:rsid w:val="00FC5E18"/>
    <w:rsid w:val="00FC5F98"/>
    <w:rsid w:val="00FC5FCA"/>
    <w:rsid w:val="00FC6115"/>
    <w:rsid w:val="00FC61B0"/>
    <w:rsid w:val="00FC61E2"/>
    <w:rsid w:val="00FC620C"/>
    <w:rsid w:val="00FC6312"/>
    <w:rsid w:val="00FC6348"/>
    <w:rsid w:val="00FC6505"/>
    <w:rsid w:val="00FC6527"/>
    <w:rsid w:val="00FC65BF"/>
    <w:rsid w:val="00FC6610"/>
    <w:rsid w:val="00FC671C"/>
    <w:rsid w:val="00FC6793"/>
    <w:rsid w:val="00FC69F7"/>
    <w:rsid w:val="00FC6A68"/>
    <w:rsid w:val="00FC6AC0"/>
    <w:rsid w:val="00FC6B44"/>
    <w:rsid w:val="00FC6BAE"/>
    <w:rsid w:val="00FC6BCA"/>
    <w:rsid w:val="00FC6BE7"/>
    <w:rsid w:val="00FC6C50"/>
    <w:rsid w:val="00FC6D51"/>
    <w:rsid w:val="00FC6DBC"/>
    <w:rsid w:val="00FC6E9C"/>
    <w:rsid w:val="00FC705B"/>
    <w:rsid w:val="00FC706B"/>
    <w:rsid w:val="00FC7107"/>
    <w:rsid w:val="00FC724F"/>
    <w:rsid w:val="00FC734F"/>
    <w:rsid w:val="00FC75AF"/>
    <w:rsid w:val="00FC7624"/>
    <w:rsid w:val="00FC7815"/>
    <w:rsid w:val="00FC782B"/>
    <w:rsid w:val="00FC7A44"/>
    <w:rsid w:val="00FC7A99"/>
    <w:rsid w:val="00FC7AFA"/>
    <w:rsid w:val="00FC7BB5"/>
    <w:rsid w:val="00FC7D1D"/>
    <w:rsid w:val="00FC7D69"/>
    <w:rsid w:val="00FC7D9F"/>
    <w:rsid w:val="00FC7DA4"/>
    <w:rsid w:val="00FC7E64"/>
    <w:rsid w:val="00FC7F61"/>
    <w:rsid w:val="00FC7F70"/>
    <w:rsid w:val="00FC7FE8"/>
    <w:rsid w:val="00FD0063"/>
    <w:rsid w:val="00FD0144"/>
    <w:rsid w:val="00FD01F0"/>
    <w:rsid w:val="00FD0202"/>
    <w:rsid w:val="00FD0224"/>
    <w:rsid w:val="00FD02AE"/>
    <w:rsid w:val="00FD02E1"/>
    <w:rsid w:val="00FD0342"/>
    <w:rsid w:val="00FD0384"/>
    <w:rsid w:val="00FD0396"/>
    <w:rsid w:val="00FD0541"/>
    <w:rsid w:val="00FD069D"/>
    <w:rsid w:val="00FD08D4"/>
    <w:rsid w:val="00FD08F7"/>
    <w:rsid w:val="00FD0A7D"/>
    <w:rsid w:val="00FD0C76"/>
    <w:rsid w:val="00FD0CB0"/>
    <w:rsid w:val="00FD0D66"/>
    <w:rsid w:val="00FD0E30"/>
    <w:rsid w:val="00FD0E91"/>
    <w:rsid w:val="00FD0EF9"/>
    <w:rsid w:val="00FD0EFF"/>
    <w:rsid w:val="00FD0F69"/>
    <w:rsid w:val="00FD10E4"/>
    <w:rsid w:val="00FD116F"/>
    <w:rsid w:val="00FD1258"/>
    <w:rsid w:val="00FD1354"/>
    <w:rsid w:val="00FD142C"/>
    <w:rsid w:val="00FD144F"/>
    <w:rsid w:val="00FD15F8"/>
    <w:rsid w:val="00FD163A"/>
    <w:rsid w:val="00FD16B2"/>
    <w:rsid w:val="00FD171C"/>
    <w:rsid w:val="00FD1809"/>
    <w:rsid w:val="00FD1847"/>
    <w:rsid w:val="00FD186E"/>
    <w:rsid w:val="00FD1C3E"/>
    <w:rsid w:val="00FD1CD3"/>
    <w:rsid w:val="00FD1D91"/>
    <w:rsid w:val="00FD1DBD"/>
    <w:rsid w:val="00FD1F91"/>
    <w:rsid w:val="00FD1FDB"/>
    <w:rsid w:val="00FD21AA"/>
    <w:rsid w:val="00FD21EC"/>
    <w:rsid w:val="00FD2308"/>
    <w:rsid w:val="00FD2311"/>
    <w:rsid w:val="00FD2397"/>
    <w:rsid w:val="00FD2662"/>
    <w:rsid w:val="00FD2766"/>
    <w:rsid w:val="00FD2798"/>
    <w:rsid w:val="00FD282E"/>
    <w:rsid w:val="00FD28F8"/>
    <w:rsid w:val="00FD2A08"/>
    <w:rsid w:val="00FD2A2D"/>
    <w:rsid w:val="00FD2A45"/>
    <w:rsid w:val="00FD2A8B"/>
    <w:rsid w:val="00FD2B26"/>
    <w:rsid w:val="00FD2B7B"/>
    <w:rsid w:val="00FD2C09"/>
    <w:rsid w:val="00FD2D14"/>
    <w:rsid w:val="00FD2DBF"/>
    <w:rsid w:val="00FD2F4E"/>
    <w:rsid w:val="00FD2FA0"/>
    <w:rsid w:val="00FD2FA5"/>
    <w:rsid w:val="00FD308A"/>
    <w:rsid w:val="00FD3196"/>
    <w:rsid w:val="00FD3271"/>
    <w:rsid w:val="00FD327B"/>
    <w:rsid w:val="00FD3428"/>
    <w:rsid w:val="00FD345E"/>
    <w:rsid w:val="00FD34D7"/>
    <w:rsid w:val="00FD35F9"/>
    <w:rsid w:val="00FD3648"/>
    <w:rsid w:val="00FD370D"/>
    <w:rsid w:val="00FD37CE"/>
    <w:rsid w:val="00FD3927"/>
    <w:rsid w:val="00FD399D"/>
    <w:rsid w:val="00FD3AD5"/>
    <w:rsid w:val="00FD3B27"/>
    <w:rsid w:val="00FD3B71"/>
    <w:rsid w:val="00FD4125"/>
    <w:rsid w:val="00FD4222"/>
    <w:rsid w:val="00FD43BF"/>
    <w:rsid w:val="00FD43F3"/>
    <w:rsid w:val="00FD473F"/>
    <w:rsid w:val="00FD47B9"/>
    <w:rsid w:val="00FD482A"/>
    <w:rsid w:val="00FD49CD"/>
    <w:rsid w:val="00FD4AE1"/>
    <w:rsid w:val="00FD4E84"/>
    <w:rsid w:val="00FD50F9"/>
    <w:rsid w:val="00FD5125"/>
    <w:rsid w:val="00FD51F0"/>
    <w:rsid w:val="00FD5227"/>
    <w:rsid w:val="00FD5230"/>
    <w:rsid w:val="00FD54CB"/>
    <w:rsid w:val="00FD5565"/>
    <w:rsid w:val="00FD57A5"/>
    <w:rsid w:val="00FD595C"/>
    <w:rsid w:val="00FD5A6F"/>
    <w:rsid w:val="00FD5AB4"/>
    <w:rsid w:val="00FD5BEA"/>
    <w:rsid w:val="00FD5C06"/>
    <w:rsid w:val="00FD5C18"/>
    <w:rsid w:val="00FD5C6D"/>
    <w:rsid w:val="00FD5DE6"/>
    <w:rsid w:val="00FD5E12"/>
    <w:rsid w:val="00FD5F7D"/>
    <w:rsid w:val="00FD6356"/>
    <w:rsid w:val="00FD63CB"/>
    <w:rsid w:val="00FD647A"/>
    <w:rsid w:val="00FD64F4"/>
    <w:rsid w:val="00FD6500"/>
    <w:rsid w:val="00FD6513"/>
    <w:rsid w:val="00FD6519"/>
    <w:rsid w:val="00FD6603"/>
    <w:rsid w:val="00FD67DB"/>
    <w:rsid w:val="00FD6836"/>
    <w:rsid w:val="00FD68AC"/>
    <w:rsid w:val="00FD6994"/>
    <w:rsid w:val="00FD69A4"/>
    <w:rsid w:val="00FD6C5D"/>
    <w:rsid w:val="00FD6C61"/>
    <w:rsid w:val="00FD6CAD"/>
    <w:rsid w:val="00FD6DFC"/>
    <w:rsid w:val="00FD6E6A"/>
    <w:rsid w:val="00FD6E8B"/>
    <w:rsid w:val="00FD70D0"/>
    <w:rsid w:val="00FD70ED"/>
    <w:rsid w:val="00FD719F"/>
    <w:rsid w:val="00FD73E1"/>
    <w:rsid w:val="00FD74DC"/>
    <w:rsid w:val="00FD7605"/>
    <w:rsid w:val="00FD7635"/>
    <w:rsid w:val="00FD7797"/>
    <w:rsid w:val="00FD7870"/>
    <w:rsid w:val="00FD7AF0"/>
    <w:rsid w:val="00FD7B13"/>
    <w:rsid w:val="00FD7B3F"/>
    <w:rsid w:val="00FD7B4F"/>
    <w:rsid w:val="00FD7E19"/>
    <w:rsid w:val="00FD7EBF"/>
    <w:rsid w:val="00FD7F3B"/>
    <w:rsid w:val="00FD7F63"/>
    <w:rsid w:val="00FE0100"/>
    <w:rsid w:val="00FE011E"/>
    <w:rsid w:val="00FE01C7"/>
    <w:rsid w:val="00FE0317"/>
    <w:rsid w:val="00FE0374"/>
    <w:rsid w:val="00FE03C4"/>
    <w:rsid w:val="00FE044D"/>
    <w:rsid w:val="00FE0779"/>
    <w:rsid w:val="00FE0892"/>
    <w:rsid w:val="00FE0AD1"/>
    <w:rsid w:val="00FE0BE2"/>
    <w:rsid w:val="00FE0C12"/>
    <w:rsid w:val="00FE0C21"/>
    <w:rsid w:val="00FE0D43"/>
    <w:rsid w:val="00FE0E98"/>
    <w:rsid w:val="00FE0F0E"/>
    <w:rsid w:val="00FE0F11"/>
    <w:rsid w:val="00FE102F"/>
    <w:rsid w:val="00FE108E"/>
    <w:rsid w:val="00FE10C1"/>
    <w:rsid w:val="00FE1493"/>
    <w:rsid w:val="00FE14C1"/>
    <w:rsid w:val="00FE156A"/>
    <w:rsid w:val="00FE15D5"/>
    <w:rsid w:val="00FE1622"/>
    <w:rsid w:val="00FE1664"/>
    <w:rsid w:val="00FE18C5"/>
    <w:rsid w:val="00FE190C"/>
    <w:rsid w:val="00FE195A"/>
    <w:rsid w:val="00FE1961"/>
    <w:rsid w:val="00FE1A27"/>
    <w:rsid w:val="00FE1AEE"/>
    <w:rsid w:val="00FE1BA2"/>
    <w:rsid w:val="00FE1C8F"/>
    <w:rsid w:val="00FE1D78"/>
    <w:rsid w:val="00FE1DC8"/>
    <w:rsid w:val="00FE1DF0"/>
    <w:rsid w:val="00FE1E98"/>
    <w:rsid w:val="00FE1FEB"/>
    <w:rsid w:val="00FE1FEF"/>
    <w:rsid w:val="00FE20DB"/>
    <w:rsid w:val="00FE20EC"/>
    <w:rsid w:val="00FE213E"/>
    <w:rsid w:val="00FE21B2"/>
    <w:rsid w:val="00FE22D7"/>
    <w:rsid w:val="00FE2355"/>
    <w:rsid w:val="00FE244D"/>
    <w:rsid w:val="00FE24CC"/>
    <w:rsid w:val="00FE2931"/>
    <w:rsid w:val="00FE29DF"/>
    <w:rsid w:val="00FE2B0A"/>
    <w:rsid w:val="00FE2D77"/>
    <w:rsid w:val="00FE2DB6"/>
    <w:rsid w:val="00FE2DF0"/>
    <w:rsid w:val="00FE2E1B"/>
    <w:rsid w:val="00FE2ECA"/>
    <w:rsid w:val="00FE303F"/>
    <w:rsid w:val="00FE3095"/>
    <w:rsid w:val="00FE30AA"/>
    <w:rsid w:val="00FE3247"/>
    <w:rsid w:val="00FE32F5"/>
    <w:rsid w:val="00FE3376"/>
    <w:rsid w:val="00FE3419"/>
    <w:rsid w:val="00FE3577"/>
    <w:rsid w:val="00FE3682"/>
    <w:rsid w:val="00FE3699"/>
    <w:rsid w:val="00FE38F1"/>
    <w:rsid w:val="00FE3925"/>
    <w:rsid w:val="00FE392C"/>
    <w:rsid w:val="00FE3ADA"/>
    <w:rsid w:val="00FE3B64"/>
    <w:rsid w:val="00FE3C1F"/>
    <w:rsid w:val="00FE3C95"/>
    <w:rsid w:val="00FE3CCB"/>
    <w:rsid w:val="00FE3D07"/>
    <w:rsid w:val="00FE3E09"/>
    <w:rsid w:val="00FE3ED1"/>
    <w:rsid w:val="00FE3FF3"/>
    <w:rsid w:val="00FE4136"/>
    <w:rsid w:val="00FE41B4"/>
    <w:rsid w:val="00FE423D"/>
    <w:rsid w:val="00FE42FA"/>
    <w:rsid w:val="00FE44D9"/>
    <w:rsid w:val="00FE450A"/>
    <w:rsid w:val="00FE4567"/>
    <w:rsid w:val="00FE4624"/>
    <w:rsid w:val="00FE46C3"/>
    <w:rsid w:val="00FE481D"/>
    <w:rsid w:val="00FE4874"/>
    <w:rsid w:val="00FE49E9"/>
    <w:rsid w:val="00FE49FE"/>
    <w:rsid w:val="00FE4A13"/>
    <w:rsid w:val="00FE4A8A"/>
    <w:rsid w:val="00FE4B18"/>
    <w:rsid w:val="00FE4D42"/>
    <w:rsid w:val="00FE4D5A"/>
    <w:rsid w:val="00FE4E9E"/>
    <w:rsid w:val="00FE4F93"/>
    <w:rsid w:val="00FE5054"/>
    <w:rsid w:val="00FE506B"/>
    <w:rsid w:val="00FE5340"/>
    <w:rsid w:val="00FE546F"/>
    <w:rsid w:val="00FE54DB"/>
    <w:rsid w:val="00FE558D"/>
    <w:rsid w:val="00FE56A4"/>
    <w:rsid w:val="00FE5700"/>
    <w:rsid w:val="00FE580F"/>
    <w:rsid w:val="00FE5834"/>
    <w:rsid w:val="00FE594F"/>
    <w:rsid w:val="00FE59A5"/>
    <w:rsid w:val="00FE59B6"/>
    <w:rsid w:val="00FE5B81"/>
    <w:rsid w:val="00FE5B9C"/>
    <w:rsid w:val="00FE5C0E"/>
    <w:rsid w:val="00FE5C37"/>
    <w:rsid w:val="00FE5D18"/>
    <w:rsid w:val="00FE5D7B"/>
    <w:rsid w:val="00FE5DE8"/>
    <w:rsid w:val="00FE5DF8"/>
    <w:rsid w:val="00FE5F24"/>
    <w:rsid w:val="00FE608D"/>
    <w:rsid w:val="00FE63B2"/>
    <w:rsid w:val="00FE63D1"/>
    <w:rsid w:val="00FE684C"/>
    <w:rsid w:val="00FE68D0"/>
    <w:rsid w:val="00FE6B3E"/>
    <w:rsid w:val="00FE6C5E"/>
    <w:rsid w:val="00FE6C83"/>
    <w:rsid w:val="00FE6CF5"/>
    <w:rsid w:val="00FE6D01"/>
    <w:rsid w:val="00FE6D1E"/>
    <w:rsid w:val="00FE6D5C"/>
    <w:rsid w:val="00FE6D74"/>
    <w:rsid w:val="00FE6D8F"/>
    <w:rsid w:val="00FE6DC6"/>
    <w:rsid w:val="00FE6F93"/>
    <w:rsid w:val="00FE7148"/>
    <w:rsid w:val="00FE731C"/>
    <w:rsid w:val="00FE746C"/>
    <w:rsid w:val="00FE74C7"/>
    <w:rsid w:val="00FE7573"/>
    <w:rsid w:val="00FE75A3"/>
    <w:rsid w:val="00FE7652"/>
    <w:rsid w:val="00FE76D8"/>
    <w:rsid w:val="00FE77DF"/>
    <w:rsid w:val="00FE77EA"/>
    <w:rsid w:val="00FE78CD"/>
    <w:rsid w:val="00FE793A"/>
    <w:rsid w:val="00FE7946"/>
    <w:rsid w:val="00FE7959"/>
    <w:rsid w:val="00FE79E9"/>
    <w:rsid w:val="00FE7A18"/>
    <w:rsid w:val="00FE7ADF"/>
    <w:rsid w:val="00FE7AF8"/>
    <w:rsid w:val="00FE7B33"/>
    <w:rsid w:val="00FE7BA0"/>
    <w:rsid w:val="00FE7CF3"/>
    <w:rsid w:val="00FE7D06"/>
    <w:rsid w:val="00FE7D5F"/>
    <w:rsid w:val="00FE7E5C"/>
    <w:rsid w:val="00FE7ECE"/>
    <w:rsid w:val="00FF0129"/>
    <w:rsid w:val="00FF0213"/>
    <w:rsid w:val="00FF02EC"/>
    <w:rsid w:val="00FF039E"/>
    <w:rsid w:val="00FF040D"/>
    <w:rsid w:val="00FF0494"/>
    <w:rsid w:val="00FF05B4"/>
    <w:rsid w:val="00FF05F5"/>
    <w:rsid w:val="00FF0636"/>
    <w:rsid w:val="00FF0668"/>
    <w:rsid w:val="00FF06D0"/>
    <w:rsid w:val="00FF081B"/>
    <w:rsid w:val="00FF097A"/>
    <w:rsid w:val="00FF0A5F"/>
    <w:rsid w:val="00FF0B97"/>
    <w:rsid w:val="00FF0BFA"/>
    <w:rsid w:val="00FF0C2F"/>
    <w:rsid w:val="00FF0C7E"/>
    <w:rsid w:val="00FF0D24"/>
    <w:rsid w:val="00FF0D45"/>
    <w:rsid w:val="00FF0E0F"/>
    <w:rsid w:val="00FF0E47"/>
    <w:rsid w:val="00FF0F51"/>
    <w:rsid w:val="00FF0FB3"/>
    <w:rsid w:val="00FF102C"/>
    <w:rsid w:val="00FF1332"/>
    <w:rsid w:val="00FF1371"/>
    <w:rsid w:val="00FF1483"/>
    <w:rsid w:val="00FF150A"/>
    <w:rsid w:val="00FF16E6"/>
    <w:rsid w:val="00FF1983"/>
    <w:rsid w:val="00FF19F4"/>
    <w:rsid w:val="00FF1BA5"/>
    <w:rsid w:val="00FF1E8D"/>
    <w:rsid w:val="00FF1EB5"/>
    <w:rsid w:val="00FF1F21"/>
    <w:rsid w:val="00FF1F36"/>
    <w:rsid w:val="00FF1F62"/>
    <w:rsid w:val="00FF1F99"/>
    <w:rsid w:val="00FF2246"/>
    <w:rsid w:val="00FF2254"/>
    <w:rsid w:val="00FF2328"/>
    <w:rsid w:val="00FF2670"/>
    <w:rsid w:val="00FF27E6"/>
    <w:rsid w:val="00FF2902"/>
    <w:rsid w:val="00FF2917"/>
    <w:rsid w:val="00FF2944"/>
    <w:rsid w:val="00FF2A6E"/>
    <w:rsid w:val="00FF2B21"/>
    <w:rsid w:val="00FF2CC5"/>
    <w:rsid w:val="00FF2D60"/>
    <w:rsid w:val="00FF2DD4"/>
    <w:rsid w:val="00FF2DED"/>
    <w:rsid w:val="00FF3033"/>
    <w:rsid w:val="00FF3082"/>
    <w:rsid w:val="00FF313A"/>
    <w:rsid w:val="00FF31A5"/>
    <w:rsid w:val="00FF325B"/>
    <w:rsid w:val="00FF325F"/>
    <w:rsid w:val="00FF32F0"/>
    <w:rsid w:val="00FF33C1"/>
    <w:rsid w:val="00FF341D"/>
    <w:rsid w:val="00FF384C"/>
    <w:rsid w:val="00FF3A20"/>
    <w:rsid w:val="00FF3A59"/>
    <w:rsid w:val="00FF3AD5"/>
    <w:rsid w:val="00FF3B05"/>
    <w:rsid w:val="00FF3B87"/>
    <w:rsid w:val="00FF3C36"/>
    <w:rsid w:val="00FF3C9E"/>
    <w:rsid w:val="00FF3CD1"/>
    <w:rsid w:val="00FF3CE8"/>
    <w:rsid w:val="00FF3D2C"/>
    <w:rsid w:val="00FF3D78"/>
    <w:rsid w:val="00FF3DE1"/>
    <w:rsid w:val="00FF3F62"/>
    <w:rsid w:val="00FF4041"/>
    <w:rsid w:val="00FF4130"/>
    <w:rsid w:val="00FF4224"/>
    <w:rsid w:val="00FF42D4"/>
    <w:rsid w:val="00FF43D0"/>
    <w:rsid w:val="00FF4415"/>
    <w:rsid w:val="00FF443D"/>
    <w:rsid w:val="00FF44BD"/>
    <w:rsid w:val="00FF489F"/>
    <w:rsid w:val="00FF4A8F"/>
    <w:rsid w:val="00FF4AC0"/>
    <w:rsid w:val="00FF4B85"/>
    <w:rsid w:val="00FF4BD7"/>
    <w:rsid w:val="00FF5235"/>
    <w:rsid w:val="00FF5240"/>
    <w:rsid w:val="00FF5297"/>
    <w:rsid w:val="00FF52F4"/>
    <w:rsid w:val="00FF5395"/>
    <w:rsid w:val="00FF53C3"/>
    <w:rsid w:val="00FF5446"/>
    <w:rsid w:val="00FF546D"/>
    <w:rsid w:val="00FF56EF"/>
    <w:rsid w:val="00FF57C4"/>
    <w:rsid w:val="00FF5824"/>
    <w:rsid w:val="00FF5905"/>
    <w:rsid w:val="00FF5A91"/>
    <w:rsid w:val="00FF5AC5"/>
    <w:rsid w:val="00FF5B03"/>
    <w:rsid w:val="00FF5C77"/>
    <w:rsid w:val="00FF5C78"/>
    <w:rsid w:val="00FF5DEB"/>
    <w:rsid w:val="00FF6020"/>
    <w:rsid w:val="00FF6048"/>
    <w:rsid w:val="00FF6060"/>
    <w:rsid w:val="00FF61B5"/>
    <w:rsid w:val="00FF628F"/>
    <w:rsid w:val="00FF62B0"/>
    <w:rsid w:val="00FF63FD"/>
    <w:rsid w:val="00FF64A1"/>
    <w:rsid w:val="00FF690B"/>
    <w:rsid w:val="00FF692E"/>
    <w:rsid w:val="00FF6992"/>
    <w:rsid w:val="00FF6A2A"/>
    <w:rsid w:val="00FF6AF5"/>
    <w:rsid w:val="00FF6B5D"/>
    <w:rsid w:val="00FF6BA9"/>
    <w:rsid w:val="00FF6C65"/>
    <w:rsid w:val="00FF6CB1"/>
    <w:rsid w:val="00FF6CE9"/>
    <w:rsid w:val="00FF6DF2"/>
    <w:rsid w:val="00FF6EE0"/>
    <w:rsid w:val="00FF701A"/>
    <w:rsid w:val="00FF71CD"/>
    <w:rsid w:val="00FF7391"/>
    <w:rsid w:val="00FF749C"/>
    <w:rsid w:val="00FF74E5"/>
    <w:rsid w:val="00FF759D"/>
    <w:rsid w:val="00FF768A"/>
    <w:rsid w:val="00FF76E7"/>
    <w:rsid w:val="00FF773A"/>
    <w:rsid w:val="00FF7741"/>
    <w:rsid w:val="00FF7761"/>
    <w:rsid w:val="00FF7775"/>
    <w:rsid w:val="00FF7A4D"/>
    <w:rsid w:val="00FF7B89"/>
    <w:rsid w:val="00FF7BC7"/>
    <w:rsid w:val="00FF7D89"/>
    <w:rsid w:val="00FF7DD1"/>
    <w:rsid w:val="00FF7E06"/>
    <w:rsid w:val="01233433"/>
    <w:rsid w:val="01940FDF"/>
    <w:rsid w:val="01AADA5C"/>
    <w:rsid w:val="01BDF841"/>
    <w:rsid w:val="03140B17"/>
    <w:rsid w:val="0362451E"/>
    <w:rsid w:val="037362F3"/>
    <w:rsid w:val="03808A2D"/>
    <w:rsid w:val="0406BF9A"/>
    <w:rsid w:val="04510469"/>
    <w:rsid w:val="0454DE8D"/>
    <w:rsid w:val="0595BD93"/>
    <w:rsid w:val="06743A60"/>
    <w:rsid w:val="06AAAA9E"/>
    <w:rsid w:val="06F6B304"/>
    <w:rsid w:val="0733EBBC"/>
    <w:rsid w:val="0737E33B"/>
    <w:rsid w:val="078C816A"/>
    <w:rsid w:val="0858171F"/>
    <w:rsid w:val="0869AFC2"/>
    <w:rsid w:val="089BE00C"/>
    <w:rsid w:val="093D6993"/>
    <w:rsid w:val="09642D3F"/>
    <w:rsid w:val="0973220C"/>
    <w:rsid w:val="0999FA2F"/>
    <w:rsid w:val="09B20CD8"/>
    <w:rsid w:val="09C62F92"/>
    <w:rsid w:val="0AAA2EB3"/>
    <w:rsid w:val="0B542ACC"/>
    <w:rsid w:val="0BB7D2A0"/>
    <w:rsid w:val="0BD963D7"/>
    <w:rsid w:val="0C2D3E27"/>
    <w:rsid w:val="0C4910F4"/>
    <w:rsid w:val="0D38B5A7"/>
    <w:rsid w:val="0D766897"/>
    <w:rsid w:val="0D76A480"/>
    <w:rsid w:val="0DA79678"/>
    <w:rsid w:val="0DC3FA64"/>
    <w:rsid w:val="0DF6B144"/>
    <w:rsid w:val="0E053A51"/>
    <w:rsid w:val="0EE863BF"/>
    <w:rsid w:val="0F5F782C"/>
    <w:rsid w:val="102C3132"/>
    <w:rsid w:val="103490B1"/>
    <w:rsid w:val="10C50BD0"/>
    <w:rsid w:val="10CCB25C"/>
    <w:rsid w:val="113D3DE1"/>
    <w:rsid w:val="118B8C54"/>
    <w:rsid w:val="11971D3A"/>
    <w:rsid w:val="11FB431C"/>
    <w:rsid w:val="124A2568"/>
    <w:rsid w:val="12659C7E"/>
    <w:rsid w:val="13D79F25"/>
    <w:rsid w:val="1461B503"/>
    <w:rsid w:val="149909A6"/>
    <w:rsid w:val="14B6DC45"/>
    <w:rsid w:val="1510B217"/>
    <w:rsid w:val="15134F49"/>
    <w:rsid w:val="15601ABB"/>
    <w:rsid w:val="16432527"/>
    <w:rsid w:val="169CD289"/>
    <w:rsid w:val="18CA38A6"/>
    <w:rsid w:val="19008B75"/>
    <w:rsid w:val="19679E42"/>
    <w:rsid w:val="198D71EE"/>
    <w:rsid w:val="19960BDD"/>
    <w:rsid w:val="1A2762D2"/>
    <w:rsid w:val="1A6D7C84"/>
    <w:rsid w:val="1A711E28"/>
    <w:rsid w:val="1A7514B2"/>
    <w:rsid w:val="1B87DBC3"/>
    <w:rsid w:val="1BCDEC43"/>
    <w:rsid w:val="1CDE831F"/>
    <w:rsid w:val="1D79BEE6"/>
    <w:rsid w:val="1ECCEEF7"/>
    <w:rsid w:val="1F7AC54A"/>
    <w:rsid w:val="1FC3BD58"/>
    <w:rsid w:val="1FE9F55F"/>
    <w:rsid w:val="2016C2E0"/>
    <w:rsid w:val="2058C51F"/>
    <w:rsid w:val="20CFB750"/>
    <w:rsid w:val="20DFAADE"/>
    <w:rsid w:val="213A894E"/>
    <w:rsid w:val="21AFC406"/>
    <w:rsid w:val="21B80CBC"/>
    <w:rsid w:val="21F4F870"/>
    <w:rsid w:val="2219ED27"/>
    <w:rsid w:val="221D23E5"/>
    <w:rsid w:val="221F805D"/>
    <w:rsid w:val="2235F45F"/>
    <w:rsid w:val="22546015"/>
    <w:rsid w:val="230E96B7"/>
    <w:rsid w:val="23EA8926"/>
    <w:rsid w:val="2488BE65"/>
    <w:rsid w:val="24B76F0B"/>
    <w:rsid w:val="24E658B7"/>
    <w:rsid w:val="258838B9"/>
    <w:rsid w:val="2606E14E"/>
    <w:rsid w:val="261A1A18"/>
    <w:rsid w:val="262587CE"/>
    <w:rsid w:val="26369039"/>
    <w:rsid w:val="26F9BE42"/>
    <w:rsid w:val="27C75F3F"/>
    <w:rsid w:val="27E70008"/>
    <w:rsid w:val="2838B063"/>
    <w:rsid w:val="285B843A"/>
    <w:rsid w:val="288F8FBE"/>
    <w:rsid w:val="28D30846"/>
    <w:rsid w:val="28D753CC"/>
    <w:rsid w:val="297BDC3F"/>
    <w:rsid w:val="2B618AE2"/>
    <w:rsid w:val="2D2ECEF6"/>
    <w:rsid w:val="2DDA02B0"/>
    <w:rsid w:val="2DE7B294"/>
    <w:rsid w:val="2DF8146D"/>
    <w:rsid w:val="2EB85AF9"/>
    <w:rsid w:val="2ED57094"/>
    <w:rsid w:val="2F1145A1"/>
    <w:rsid w:val="2F8553B2"/>
    <w:rsid w:val="2FA4F10A"/>
    <w:rsid w:val="2FC68580"/>
    <w:rsid w:val="2FEACF97"/>
    <w:rsid w:val="304C1934"/>
    <w:rsid w:val="30EAE5EF"/>
    <w:rsid w:val="3182C8B2"/>
    <w:rsid w:val="31A38912"/>
    <w:rsid w:val="31DAB554"/>
    <w:rsid w:val="322ACBEE"/>
    <w:rsid w:val="331AAFE2"/>
    <w:rsid w:val="331CC35E"/>
    <w:rsid w:val="33C1E883"/>
    <w:rsid w:val="346FA3D2"/>
    <w:rsid w:val="350E3C01"/>
    <w:rsid w:val="357BEB4E"/>
    <w:rsid w:val="35D1CB55"/>
    <w:rsid w:val="362B450C"/>
    <w:rsid w:val="368E8E5C"/>
    <w:rsid w:val="37CF1B8D"/>
    <w:rsid w:val="38239196"/>
    <w:rsid w:val="38CCA58A"/>
    <w:rsid w:val="3908148A"/>
    <w:rsid w:val="399262FF"/>
    <w:rsid w:val="39A8E626"/>
    <w:rsid w:val="3A1C5FF1"/>
    <w:rsid w:val="3B4EF593"/>
    <w:rsid w:val="3BA5E35B"/>
    <w:rsid w:val="3BA72BE0"/>
    <w:rsid w:val="3BE5BBB4"/>
    <w:rsid w:val="3CE9FABB"/>
    <w:rsid w:val="3DEB91F7"/>
    <w:rsid w:val="3DF3B3A9"/>
    <w:rsid w:val="3E2D86C0"/>
    <w:rsid w:val="3E38DC0F"/>
    <w:rsid w:val="3F3F3A9F"/>
    <w:rsid w:val="402F3F8B"/>
    <w:rsid w:val="4120F5F6"/>
    <w:rsid w:val="413ACBBB"/>
    <w:rsid w:val="416D8FB4"/>
    <w:rsid w:val="41962C65"/>
    <w:rsid w:val="41C708CD"/>
    <w:rsid w:val="425DCFAC"/>
    <w:rsid w:val="425E5E62"/>
    <w:rsid w:val="42803DB3"/>
    <w:rsid w:val="4317DB64"/>
    <w:rsid w:val="446405D5"/>
    <w:rsid w:val="45127B7C"/>
    <w:rsid w:val="459CE211"/>
    <w:rsid w:val="45C565E1"/>
    <w:rsid w:val="45DCF8F0"/>
    <w:rsid w:val="466BC8ED"/>
    <w:rsid w:val="46D0FD43"/>
    <w:rsid w:val="46F34257"/>
    <w:rsid w:val="47573238"/>
    <w:rsid w:val="477B1AA4"/>
    <w:rsid w:val="48CFD6F8"/>
    <w:rsid w:val="48EA6947"/>
    <w:rsid w:val="497AB809"/>
    <w:rsid w:val="49C80C18"/>
    <w:rsid w:val="4A9EDEE1"/>
    <w:rsid w:val="4B2E6108"/>
    <w:rsid w:val="4B345A34"/>
    <w:rsid w:val="4B7BA80F"/>
    <w:rsid w:val="4CAF37B8"/>
    <w:rsid w:val="4CE5461A"/>
    <w:rsid w:val="4D347DDB"/>
    <w:rsid w:val="4D9EDDA7"/>
    <w:rsid w:val="4DED86C0"/>
    <w:rsid w:val="4DFE2E12"/>
    <w:rsid w:val="4E188193"/>
    <w:rsid w:val="4F1BE0D5"/>
    <w:rsid w:val="4FCCDBBC"/>
    <w:rsid w:val="4FFE326D"/>
    <w:rsid w:val="508C3E48"/>
    <w:rsid w:val="50EF1041"/>
    <w:rsid w:val="511010C2"/>
    <w:rsid w:val="51612AFD"/>
    <w:rsid w:val="519939C9"/>
    <w:rsid w:val="5214E470"/>
    <w:rsid w:val="526A1100"/>
    <w:rsid w:val="528A50C4"/>
    <w:rsid w:val="52C11DAF"/>
    <w:rsid w:val="52E53A2E"/>
    <w:rsid w:val="53118DB1"/>
    <w:rsid w:val="534C438F"/>
    <w:rsid w:val="53855655"/>
    <w:rsid w:val="5446E57F"/>
    <w:rsid w:val="55060864"/>
    <w:rsid w:val="555F5BBF"/>
    <w:rsid w:val="55A7DBCD"/>
    <w:rsid w:val="55BB73E5"/>
    <w:rsid w:val="55C16A0A"/>
    <w:rsid w:val="55F0A150"/>
    <w:rsid w:val="576B8813"/>
    <w:rsid w:val="57B4AF9E"/>
    <w:rsid w:val="58101133"/>
    <w:rsid w:val="58AE39D8"/>
    <w:rsid w:val="58D7D1FA"/>
    <w:rsid w:val="5970B770"/>
    <w:rsid w:val="59944236"/>
    <w:rsid w:val="59DFDC2F"/>
    <w:rsid w:val="5A6B9DA0"/>
    <w:rsid w:val="5A7A96A1"/>
    <w:rsid w:val="5B4CB7A2"/>
    <w:rsid w:val="5B798B9E"/>
    <w:rsid w:val="5C21E076"/>
    <w:rsid w:val="5C94902B"/>
    <w:rsid w:val="5CB5D3B3"/>
    <w:rsid w:val="5CF0A9E7"/>
    <w:rsid w:val="5D1CEBAD"/>
    <w:rsid w:val="5D3E4AB4"/>
    <w:rsid w:val="5D96267C"/>
    <w:rsid w:val="5E526B60"/>
    <w:rsid w:val="5EBA7373"/>
    <w:rsid w:val="5F394F1A"/>
    <w:rsid w:val="5F71A2EB"/>
    <w:rsid w:val="5FC3FFB3"/>
    <w:rsid w:val="5FFCC556"/>
    <w:rsid w:val="60B6D583"/>
    <w:rsid w:val="610AE5C9"/>
    <w:rsid w:val="6151DC96"/>
    <w:rsid w:val="62B15A6D"/>
    <w:rsid w:val="63E7E730"/>
    <w:rsid w:val="6402529D"/>
    <w:rsid w:val="64092719"/>
    <w:rsid w:val="6410AB39"/>
    <w:rsid w:val="6500F36A"/>
    <w:rsid w:val="656A40E4"/>
    <w:rsid w:val="65A2EFE5"/>
    <w:rsid w:val="66275102"/>
    <w:rsid w:val="67955E13"/>
    <w:rsid w:val="679B3207"/>
    <w:rsid w:val="68184C9E"/>
    <w:rsid w:val="6926E409"/>
    <w:rsid w:val="6A165E4F"/>
    <w:rsid w:val="6ABCBB05"/>
    <w:rsid w:val="6B7DAF6F"/>
    <w:rsid w:val="6C5A3284"/>
    <w:rsid w:val="6C69D4B1"/>
    <w:rsid w:val="6CE8ABF2"/>
    <w:rsid w:val="6DC530EE"/>
    <w:rsid w:val="6E1898E6"/>
    <w:rsid w:val="6F9DC6C3"/>
    <w:rsid w:val="7042A456"/>
    <w:rsid w:val="70B13CCA"/>
    <w:rsid w:val="70B6B9AE"/>
    <w:rsid w:val="70DD3B2F"/>
    <w:rsid w:val="717CA7F4"/>
    <w:rsid w:val="71EA2909"/>
    <w:rsid w:val="72027A05"/>
    <w:rsid w:val="7279C62F"/>
    <w:rsid w:val="7380CD87"/>
    <w:rsid w:val="73AE9BF7"/>
    <w:rsid w:val="73B1B9C9"/>
    <w:rsid w:val="73D16836"/>
    <w:rsid w:val="73F6AD05"/>
    <w:rsid w:val="7468615B"/>
    <w:rsid w:val="7487274A"/>
    <w:rsid w:val="74F414A6"/>
    <w:rsid w:val="759B449E"/>
    <w:rsid w:val="77262DE8"/>
    <w:rsid w:val="78B819C0"/>
    <w:rsid w:val="78CA8E62"/>
    <w:rsid w:val="791DBC1E"/>
    <w:rsid w:val="7999C245"/>
    <w:rsid w:val="7A05DE56"/>
    <w:rsid w:val="7A9B6929"/>
    <w:rsid w:val="7AC63DF7"/>
    <w:rsid w:val="7AE54773"/>
    <w:rsid w:val="7B0539A9"/>
    <w:rsid w:val="7B1E7471"/>
    <w:rsid w:val="7B628FCD"/>
    <w:rsid w:val="7CCB9141"/>
    <w:rsid w:val="7D1F27F1"/>
    <w:rsid w:val="7D33B080"/>
    <w:rsid w:val="7DEB9CB5"/>
    <w:rsid w:val="7E5FCC2E"/>
    <w:rsid w:val="7EE24339"/>
    <w:rsid w:val="7F0F2104"/>
    <w:rsid w:val="7F97DF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53FC14F"/>
  <w15:docId w15:val="{1CD41219-26D8-4F85-9E90-4E8570A5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uiPriority="6" w:qFormat="1"/>
    <w:lsdException w:name="heading 1" w:uiPriority="14" w:qFormat="1"/>
    <w:lsdException w:name="heading 2" w:uiPriority="14" w:qFormat="1"/>
    <w:lsdException w:name="heading 3" w:uiPriority="14" w:qFormat="1"/>
    <w:lsdException w:name="heading 4" w:uiPriority="1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7" w:unhideWhenUsed="1" w:qFormat="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7"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nhideWhenUsed="1"/>
    <w:lsdException w:name="Title" w:uiPriority="15"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6"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4" w:qFormat="1"/>
    <w:lsdException w:name="Intense Quote" w:uiPriority="3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qFormat="1"/>
    <w:lsdException w:name="Intense Emphasis" w:uiPriority="26" w:qFormat="1"/>
    <w:lsdException w:name="Subtle Reference" w:uiPriority="36" w:qFormat="1"/>
    <w:lsdException w:name="Intense Reference" w:uiPriority="37"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qFormat/>
    <w:rsid w:val="00F633BE"/>
    <w:pPr>
      <w:spacing w:after="160" w:line="256" w:lineRule="auto"/>
      <w:jc w:val="both"/>
    </w:pPr>
    <w:rPr>
      <w:rFonts w:ascii="Myriad Pro" w:eastAsiaTheme="minorHAnsi" w:hAnsi="Myriad Pro" w:cstheme="minorBidi"/>
      <w:sz w:val="20"/>
      <w:lang w:eastAsia="en-US"/>
    </w:rPr>
  </w:style>
  <w:style w:type="paragraph" w:styleId="Heading1">
    <w:name w:val="heading 1"/>
    <w:aliases w:val="Chapter,L1,(Section),h1,Ch,CH TITLE 1,Chapter Hdg,2.0 Heading,Chapter Heading,Chapter1,L11,h11,Chapter2,L12,h12,Ch1,RCL H1,'Document"/>
    <w:basedOn w:val="1stlevelheading"/>
    <w:next w:val="Normal"/>
    <w:link w:val="Heading1Char"/>
    <w:uiPriority w:val="14"/>
    <w:unhideWhenUsed/>
    <w:qFormat/>
    <w:rsid w:val="001D25FF"/>
    <w:pPr>
      <w:pageBreakBefore/>
      <w:pBdr>
        <w:bottom w:val="thinThickSmallGap" w:sz="12" w:space="1" w:color="003787"/>
      </w:pBdr>
      <w:spacing w:before="400"/>
      <w:ind w:left="0" w:firstLine="0"/>
      <w:jc w:val="left"/>
    </w:pPr>
    <w:rPr>
      <w:color w:val="003787"/>
      <w:spacing w:val="20"/>
      <w:sz w:val="28"/>
      <w:szCs w:val="28"/>
    </w:rPr>
  </w:style>
  <w:style w:type="paragraph" w:styleId="Heading2">
    <w:name w:val="heading 2"/>
    <w:aliases w:val="Section,L2,Section head,SH,(SubSection),h2,Se,Heading 2 Char Char Char,Para Nos,(SubSection) Char,MVA2,Section Heading,Section1,L21,Section head1,SH1,h21,Se1,RCL H2,H2"/>
    <w:basedOn w:val="Normal"/>
    <w:next w:val="Normal"/>
    <w:link w:val="Heading2Char"/>
    <w:uiPriority w:val="14"/>
    <w:unhideWhenUsed/>
    <w:qFormat/>
    <w:rsid w:val="000748E3"/>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aliases w:val="Section SubHeading,L3,Report sub head,SBH,rb,h3,Re,RCL H3,Subsubsection"/>
    <w:basedOn w:val="Normal"/>
    <w:next w:val="Normal"/>
    <w:link w:val="Heading3Char"/>
    <w:uiPriority w:val="14"/>
    <w:unhideWhenUsed/>
    <w:qFormat/>
    <w:rsid w:val="000748E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14"/>
    <w:unhideWhenUsed/>
    <w:qFormat/>
    <w:rsid w:val="000748E3"/>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nhideWhenUsed/>
    <w:rsid w:val="000748E3"/>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nhideWhenUsed/>
    <w:qFormat/>
    <w:rsid w:val="000748E3"/>
    <w:p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0748E3"/>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0748E3"/>
    <w:pPr>
      <w:spacing w:after="120"/>
      <w:jc w:val="center"/>
      <w:outlineLvl w:val="7"/>
    </w:pPr>
    <w:rPr>
      <w:caps/>
      <w:spacing w:val="10"/>
      <w:szCs w:val="20"/>
    </w:rPr>
  </w:style>
  <w:style w:type="paragraph" w:styleId="Heading9">
    <w:name w:val="heading 9"/>
    <w:basedOn w:val="Normal"/>
    <w:next w:val="Normal"/>
    <w:link w:val="Heading9Char"/>
    <w:unhideWhenUsed/>
    <w:rsid w:val="000748E3"/>
    <w:pPr>
      <w:spacing w:after="120"/>
      <w:jc w:val="center"/>
      <w:outlineLvl w:val="8"/>
    </w:pPr>
    <w:rPr>
      <w:i/>
      <w:iCs/>
      <w:caps/>
      <w:spacing w:val="1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L1 Char,(Section) Char,h1 Char,Ch Char,CH TITLE 1 Char,Chapter Hdg Char,2.0 Heading Char,Chapter Heading Char,Chapter1 Char,L11 Char,h11 Char,Chapter2 Char,L12 Char,h12 Char,Ch1 Char,RCL H1 Char,'Document Char"/>
    <w:basedOn w:val="DefaultParagraphFont"/>
    <w:link w:val="Heading1"/>
    <w:uiPriority w:val="14"/>
    <w:locked/>
    <w:rsid w:val="001D25FF"/>
    <w:rPr>
      <w:rFonts w:ascii="Myriad Pro" w:hAnsi="Myriad Pro"/>
      <w:b/>
      <w:caps/>
      <w:color w:val="003787"/>
      <w:spacing w:val="20"/>
      <w:kern w:val="24"/>
      <w:sz w:val="28"/>
      <w:szCs w:val="28"/>
      <w:lang w:val="en-GB" w:eastAsia="en-US"/>
    </w:rPr>
  </w:style>
  <w:style w:type="character" w:customStyle="1" w:styleId="Heading2Char">
    <w:name w:val="Heading 2 Char"/>
    <w:aliases w:val="Section Char,L2 Char,Section head Char,SH Char,(SubSection) Char1,h2 Char,Se Char,Heading 2 Char Char Char Char,Para Nos Char,(SubSection) Char Char,MVA2 Char,Section Heading Char,Section1 Char,L21 Char,Section head1 Char,SH1 Char,H2 Char"/>
    <w:basedOn w:val="DefaultParagraphFont"/>
    <w:link w:val="Heading2"/>
    <w:uiPriority w:val="14"/>
    <w:locked/>
    <w:rsid w:val="000748E3"/>
    <w:rPr>
      <w:caps/>
      <w:color w:val="632423" w:themeColor="accent2" w:themeShade="80"/>
      <w:spacing w:val="15"/>
      <w:sz w:val="24"/>
      <w:szCs w:val="24"/>
      <w:lang w:val="et-EE" w:eastAsia="en-US"/>
    </w:rPr>
  </w:style>
  <w:style w:type="character" w:customStyle="1" w:styleId="Heading3Char">
    <w:name w:val="Heading 3 Char"/>
    <w:aliases w:val="Section SubHeading Char,L3 Char,Report sub head Char,SBH Char,rb Char,h3 Char,Re Char,RCL H3 Char,Subsubsection Char"/>
    <w:basedOn w:val="DefaultParagraphFont"/>
    <w:link w:val="Heading3"/>
    <w:uiPriority w:val="14"/>
    <w:locked/>
    <w:rsid w:val="000748E3"/>
    <w:rPr>
      <w:caps/>
      <w:color w:val="622423" w:themeColor="accent2" w:themeShade="7F"/>
      <w:sz w:val="24"/>
      <w:szCs w:val="24"/>
      <w:lang w:val="et-EE" w:eastAsia="en-US"/>
    </w:rPr>
  </w:style>
  <w:style w:type="character" w:customStyle="1" w:styleId="Heading4Char">
    <w:name w:val="Heading 4 Char"/>
    <w:basedOn w:val="DefaultParagraphFont"/>
    <w:link w:val="Heading4"/>
    <w:uiPriority w:val="14"/>
    <w:locked/>
    <w:rsid w:val="000748E3"/>
    <w:rPr>
      <w:caps/>
      <w:color w:val="622423" w:themeColor="accent2" w:themeShade="7F"/>
      <w:spacing w:val="10"/>
      <w:lang w:val="et-EE" w:eastAsia="en-US"/>
    </w:rPr>
  </w:style>
  <w:style w:type="character" w:customStyle="1" w:styleId="Heading5Char">
    <w:name w:val="Heading 5 Char"/>
    <w:basedOn w:val="DefaultParagraphFont"/>
    <w:link w:val="Heading5"/>
    <w:locked/>
    <w:rsid w:val="000748E3"/>
    <w:rPr>
      <w:caps/>
      <w:color w:val="622423" w:themeColor="accent2" w:themeShade="7F"/>
      <w:spacing w:val="10"/>
      <w:lang w:val="et-EE" w:eastAsia="en-US"/>
    </w:rPr>
  </w:style>
  <w:style w:type="character" w:customStyle="1" w:styleId="Heading6Char">
    <w:name w:val="Heading 6 Char"/>
    <w:basedOn w:val="DefaultParagraphFont"/>
    <w:link w:val="Heading6"/>
    <w:locked/>
    <w:rsid w:val="000748E3"/>
    <w:rPr>
      <w:caps/>
      <w:color w:val="943634" w:themeColor="accent2" w:themeShade="BF"/>
      <w:spacing w:val="10"/>
      <w:lang w:val="et-EE" w:eastAsia="en-US"/>
    </w:rPr>
  </w:style>
  <w:style w:type="character" w:customStyle="1" w:styleId="Heading7Char">
    <w:name w:val="Heading 7 Char"/>
    <w:basedOn w:val="DefaultParagraphFont"/>
    <w:link w:val="Heading7"/>
    <w:locked/>
    <w:rsid w:val="000748E3"/>
    <w:rPr>
      <w:i/>
      <w:iCs/>
      <w:caps/>
      <w:color w:val="943634" w:themeColor="accent2" w:themeShade="BF"/>
      <w:spacing w:val="10"/>
      <w:lang w:val="et-EE" w:eastAsia="en-US"/>
    </w:rPr>
  </w:style>
  <w:style w:type="character" w:customStyle="1" w:styleId="Heading8Char">
    <w:name w:val="Heading 8 Char"/>
    <w:basedOn w:val="DefaultParagraphFont"/>
    <w:link w:val="Heading8"/>
    <w:locked/>
    <w:rsid w:val="000748E3"/>
    <w:rPr>
      <w:caps/>
      <w:spacing w:val="10"/>
      <w:sz w:val="20"/>
      <w:szCs w:val="20"/>
      <w:lang w:val="et-EE" w:eastAsia="en-US"/>
    </w:rPr>
  </w:style>
  <w:style w:type="character" w:customStyle="1" w:styleId="Heading9Char">
    <w:name w:val="Heading 9 Char"/>
    <w:basedOn w:val="DefaultParagraphFont"/>
    <w:link w:val="Heading9"/>
    <w:locked/>
    <w:rsid w:val="000748E3"/>
    <w:rPr>
      <w:i/>
      <w:iCs/>
      <w:caps/>
      <w:spacing w:val="10"/>
      <w:sz w:val="20"/>
      <w:szCs w:val="20"/>
      <w:lang w:val="et-EE" w:eastAsia="en-US"/>
    </w:rPr>
  </w:style>
  <w:style w:type="paragraph" w:styleId="BalloonText">
    <w:name w:val="Balloon Text"/>
    <w:basedOn w:val="Normal"/>
    <w:link w:val="BalloonTextChar"/>
    <w:uiPriority w:val="99"/>
    <w:semiHidden/>
    <w:rsid w:val="0099000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501A"/>
    <w:rPr>
      <w:rFonts w:cs="Times New Roman"/>
      <w:sz w:val="2"/>
      <w:lang w:eastAsia="en-US"/>
    </w:rPr>
  </w:style>
  <w:style w:type="paragraph" w:customStyle="1" w:styleId="naisf">
    <w:name w:val="naisf"/>
    <w:basedOn w:val="Normal"/>
    <w:autoRedefine/>
    <w:uiPriority w:val="99"/>
    <w:rsid w:val="0044590F"/>
    <w:pPr>
      <w:tabs>
        <w:tab w:val="num" w:pos="720"/>
      </w:tabs>
      <w:ind w:left="720" w:hanging="360"/>
    </w:pPr>
  </w:style>
  <w:style w:type="paragraph" w:customStyle="1" w:styleId="Nolikumiem">
    <w:name w:val="Nolikumiem"/>
    <w:basedOn w:val="Normal"/>
    <w:autoRedefine/>
    <w:uiPriority w:val="99"/>
    <w:rsid w:val="0044590F"/>
    <w:pPr>
      <w:tabs>
        <w:tab w:val="num" w:pos="360"/>
      </w:tabs>
      <w:spacing w:before="120"/>
      <w:ind w:left="284" w:firstLine="1396"/>
    </w:pPr>
  </w:style>
  <w:style w:type="paragraph" w:styleId="BodyText">
    <w:name w:val="Body Text"/>
    <w:basedOn w:val="Normal"/>
    <w:link w:val="BodyTextChar"/>
    <w:rsid w:val="0044590F"/>
    <w:rPr>
      <w:b/>
      <w:bCs/>
    </w:rPr>
  </w:style>
  <w:style w:type="character" w:customStyle="1" w:styleId="BodyTextChar">
    <w:name w:val="Body Text Char"/>
    <w:basedOn w:val="DefaultParagraphFont"/>
    <w:link w:val="BodyText"/>
    <w:uiPriority w:val="99"/>
    <w:semiHidden/>
    <w:locked/>
    <w:rsid w:val="009B501A"/>
    <w:rPr>
      <w:rFonts w:cs="Times New Roman"/>
      <w:sz w:val="24"/>
      <w:szCs w:val="24"/>
      <w:lang w:eastAsia="en-US"/>
    </w:rPr>
  </w:style>
  <w:style w:type="character" w:customStyle="1" w:styleId="CharChar">
    <w:name w:val="Char Char"/>
    <w:uiPriority w:val="99"/>
    <w:rsid w:val="0044590F"/>
    <w:rPr>
      <w:b/>
      <w:sz w:val="24"/>
      <w:lang w:val="lv-LV" w:eastAsia="en-US"/>
    </w:rPr>
  </w:style>
  <w:style w:type="paragraph" w:styleId="BodyText2">
    <w:name w:val="Body Text 2"/>
    <w:basedOn w:val="Normal"/>
    <w:link w:val="BodyText2Char"/>
    <w:uiPriority w:val="99"/>
    <w:rsid w:val="0044590F"/>
    <w:rPr>
      <w:i/>
      <w:iCs/>
    </w:rPr>
  </w:style>
  <w:style w:type="character" w:customStyle="1" w:styleId="BodyText2Char">
    <w:name w:val="Body Text 2 Char"/>
    <w:basedOn w:val="DefaultParagraphFont"/>
    <w:link w:val="BodyText2"/>
    <w:uiPriority w:val="99"/>
    <w:semiHidden/>
    <w:locked/>
    <w:rsid w:val="009B501A"/>
    <w:rPr>
      <w:rFonts w:cs="Times New Roman"/>
      <w:sz w:val="24"/>
      <w:szCs w:val="24"/>
      <w:lang w:eastAsia="en-US"/>
    </w:rPr>
  </w:style>
  <w:style w:type="paragraph" w:styleId="List">
    <w:name w:val="List"/>
    <w:basedOn w:val="Normal"/>
    <w:uiPriority w:val="99"/>
    <w:rsid w:val="0044590F"/>
    <w:pPr>
      <w:tabs>
        <w:tab w:val="num" w:pos="360"/>
      </w:tabs>
      <w:spacing w:before="120"/>
      <w:ind w:left="360" w:hanging="360"/>
    </w:pPr>
    <w:rPr>
      <w:szCs w:val="20"/>
    </w:rPr>
  </w:style>
  <w:style w:type="paragraph" w:styleId="NormalWeb">
    <w:name w:val="Normal (Web)"/>
    <w:basedOn w:val="Normal"/>
    <w:link w:val="NormalWebChar"/>
    <w:uiPriority w:val="99"/>
    <w:rsid w:val="0044590F"/>
    <w:pPr>
      <w:spacing w:before="100" w:beforeAutospacing="1" w:after="100" w:afterAutospacing="1"/>
    </w:pPr>
    <w:rPr>
      <w:szCs w:val="20"/>
      <w:lang w:val="en-GB"/>
    </w:rPr>
  </w:style>
  <w:style w:type="character" w:styleId="Hyperlink">
    <w:name w:val="Hyperlink"/>
    <w:basedOn w:val="DefaultParagraphFont"/>
    <w:uiPriority w:val="99"/>
    <w:rsid w:val="0044590F"/>
    <w:rPr>
      <w:rFonts w:cs="Times New Roman"/>
      <w:color w:val="0000FF"/>
      <w:u w:val="single"/>
    </w:rPr>
  </w:style>
  <w:style w:type="paragraph" w:styleId="TOC3">
    <w:name w:val="toc 3"/>
    <w:basedOn w:val="Normal"/>
    <w:next w:val="Normal"/>
    <w:autoRedefine/>
    <w:uiPriority w:val="39"/>
    <w:rsid w:val="004E1B04"/>
    <w:pPr>
      <w:spacing w:after="0"/>
      <w:ind w:left="440"/>
    </w:pPr>
    <w:rPr>
      <w:rFonts w:cstheme="minorHAnsi"/>
      <w:i/>
      <w:iCs/>
      <w:szCs w:val="20"/>
    </w:rPr>
  </w:style>
  <w:style w:type="paragraph" w:styleId="BodyText3">
    <w:name w:val="Body Text 3"/>
    <w:basedOn w:val="Normal"/>
    <w:link w:val="BodyText3Char"/>
    <w:uiPriority w:val="99"/>
    <w:rsid w:val="0044590F"/>
    <w:pPr>
      <w:jc w:val="center"/>
    </w:pPr>
  </w:style>
  <w:style w:type="character" w:customStyle="1" w:styleId="BodyText3Char">
    <w:name w:val="Body Text 3 Char"/>
    <w:basedOn w:val="DefaultParagraphFont"/>
    <w:link w:val="BodyText3"/>
    <w:uiPriority w:val="99"/>
    <w:semiHidden/>
    <w:locked/>
    <w:rsid w:val="009B501A"/>
    <w:rPr>
      <w:rFonts w:cs="Times New Roman"/>
      <w:sz w:val="16"/>
      <w:szCs w:val="16"/>
      <w:lang w:eastAsia="en-US"/>
    </w:rPr>
  </w:style>
  <w:style w:type="paragraph" w:styleId="BodyTextIndent3">
    <w:name w:val="Body Text Indent 3"/>
    <w:basedOn w:val="Normal"/>
    <w:link w:val="BodyTextIndent3Char"/>
    <w:uiPriority w:val="99"/>
    <w:rsid w:val="0044590F"/>
    <w:pPr>
      <w:ind w:firstLine="720"/>
    </w:pPr>
  </w:style>
  <w:style w:type="character" w:customStyle="1" w:styleId="BodyTextIndent3Char">
    <w:name w:val="Body Text Indent 3 Char"/>
    <w:basedOn w:val="DefaultParagraphFont"/>
    <w:link w:val="BodyTextIndent3"/>
    <w:uiPriority w:val="99"/>
    <w:semiHidden/>
    <w:locked/>
    <w:rsid w:val="009B501A"/>
    <w:rPr>
      <w:rFonts w:cs="Times New Roman"/>
      <w:sz w:val="16"/>
      <w:szCs w:val="16"/>
      <w:lang w:eastAsia="en-US"/>
    </w:rPr>
  </w:style>
  <w:style w:type="character" w:styleId="Strong">
    <w:name w:val="Strong"/>
    <w:uiPriority w:val="22"/>
    <w:unhideWhenUsed/>
    <w:qFormat/>
    <w:rsid w:val="000748E3"/>
    <w:rPr>
      <w:b/>
      <w:bCs/>
      <w:color w:val="943634" w:themeColor="accent2" w:themeShade="BF"/>
      <w:spacing w:val="5"/>
    </w:rPr>
  </w:style>
  <w:style w:type="character" w:styleId="PageNumber">
    <w:name w:val="page number"/>
    <w:basedOn w:val="DefaultParagraphFont"/>
    <w:uiPriority w:val="99"/>
    <w:rsid w:val="0044590F"/>
    <w:rPr>
      <w:rFonts w:cs="Times New Roman"/>
    </w:rPr>
  </w:style>
  <w:style w:type="paragraph" w:styleId="Footer">
    <w:name w:val="footer"/>
    <w:basedOn w:val="SLONormalSmall"/>
    <w:link w:val="FooterChar"/>
    <w:uiPriority w:val="99"/>
    <w:rsid w:val="000748E3"/>
    <w:pPr>
      <w:tabs>
        <w:tab w:val="center" w:pos="4535"/>
        <w:tab w:val="right" w:pos="9071"/>
      </w:tabs>
    </w:pPr>
  </w:style>
  <w:style w:type="character" w:customStyle="1" w:styleId="FooterChar">
    <w:name w:val="Footer Char"/>
    <w:basedOn w:val="DefaultParagraphFont"/>
    <w:link w:val="Footer"/>
    <w:uiPriority w:val="99"/>
    <w:locked/>
    <w:rsid w:val="000748E3"/>
    <w:rPr>
      <w:kern w:val="24"/>
      <w:sz w:val="20"/>
      <w:szCs w:val="24"/>
      <w:lang w:val="en-GB" w:eastAsia="en-US"/>
    </w:rPr>
  </w:style>
  <w:style w:type="paragraph" w:styleId="Header">
    <w:name w:val="header"/>
    <w:basedOn w:val="SLONormalSmall"/>
    <w:link w:val="HeaderChar"/>
    <w:rsid w:val="000748E3"/>
    <w:pPr>
      <w:tabs>
        <w:tab w:val="center" w:pos="4535"/>
        <w:tab w:val="right" w:pos="9071"/>
      </w:tabs>
    </w:pPr>
  </w:style>
  <w:style w:type="character" w:customStyle="1" w:styleId="HeaderChar">
    <w:name w:val="Header Char"/>
    <w:basedOn w:val="DefaultParagraphFont"/>
    <w:link w:val="Header"/>
    <w:locked/>
    <w:rsid w:val="000748E3"/>
    <w:rPr>
      <w:kern w:val="24"/>
      <w:sz w:val="20"/>
      <w:szCs w:val="24"/>
      <w:lang w:val="en-GB" w:eastAsia="en-US"/>
    </w:rPr>
  </w:style>
  <w:style w:type="character" w:styleId="Emphasis">
    <w:name w:val="Emphasis"/>
    <w:uiPriority w:val="20"/>
    <w:unhideWhenUsed/>
    <w:qFormat/>
    <w:rsid w:val="000748E3"/>
    <w:rPr>
      <w:caps/>
      <w:spacing w:val="5"/>
      <w:sz w:val="20"/>
      <w:szCs w:val="20"/>
    </w:rPr>
  </w:style>
  <w:style w:type="paragraph" w:styleId="BodyTextIndent2">
    <w:name w:val="Body Text Indent 2"/>
    <w:basedOn w:val="Normal"/>
    <w:link w:val="BodyTextIndent2Char"/>
    <w:uiPriority w:val="99"/>
    <w:rsid w:val="0044590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B501A"/>
    <w:rPr>
      <w:rFonts w:cs="Times New Roman"/>
      <w:sz w:val="24"/>
      <w:szCs w:val="24"/>
      <w:lang w:eastAsia="en-US"/>
    </w:rPr>
  </w:style>
  <w:style w:type="paragraph" w:styleId="TOC2">
    <w:name w:val="toc 2"/>
    <w:basedOn w:val="Normal"/>
    <w:next w:val="Normal"/>
    <w:autoRedefine/>
    <w:uiPriority w:val="39"/>
    <w:rsid w:val="005808D3"/>
    <w:pPr>
      <w:tabs>
        <w:tab w:val="left" w:pos="880"/>
        <w:tab w:val="right" w:leader="dot" w:pos="9345"/>
      </w:tabs>
      <w:spacing w:after="0"/>
      <w:ind w:left="220"/>
    </w:pPr>
    <w:rPr>
      <w:rFonts w:cstheme="minorHAnsi"/>
      <w:smallCaps/>
      <w:szCs w:val="20"/>
    </w:rPr>
  </w:style>
  <w:style w:type="paragraph" w:customStyle="1" w:styleId="Style3">
    <w:name w:val="Style3"/>
    <w:basedOn w:val="Normal"/>
    <w:uiPriority w:val="99"/>
    <w:rsid w:val="0044590F"/>
    <w:pPr>
      <w:spacing w:before="240" w:after="240"/>
      <w:ind w:left="720"/>
    </w:pPr>
    <w:rPr>
      <w:b/>
      <w:sz w:val="28"/>
    </w:rPr>
  </w:style>
  <w:style w:type="paragraph" w:customStyle="1" w:styleId="Style4">
    <w:name w:val="Style4"/>
    <w:basedOn w:val="Normal"/>
    <w:next w:val="Style3"/>
    <w:autoRedefine/>
    <w:uiPriority w:val="99"/>
    <w:rsid w:val="0044590F"/>
    <w:pPr>
      <w:spacing w:before="240" w:after="240"/>
      <w:ind w:left="720"/>
    </w:pPr>
    <w:rPr>
      <w:b/>
      <w:sz w:val="28"/>
    </w:rPr>
  </w:style>
  <w:style w:type="paragraph" w:customStyle="1" w:styleId="Style5">
    <w:name w:val="Style5"/>
    <w:basedOn w:val="Heading3"/>
    <w:next w:val="Normal"/>
    <w:autoRedefine/>
    <w:uiPriority w:val="99"/>
    <w:rsid w:val="0044590F"/>
    <w:pPr>
      <w:spacing w:before="360" w:after="240"/>
      <w:ind w:left="720"/>
    </w:pPr>
    <w:rPr>
      <w:b/>
    </w:rPr>
  </w:style>
  <w:style w:type="character" w:customStyle="1" w:styleId="Heading31">
    <w:name w:val="Heading 31"/>
    <w:uiPriority w:val="99"/>
    <w:rsid w:val="0044590F"/>
    <w:rPr>
      <w:rFonts w:ascii="Times New Roman Bold" w:hAnsi="Times New Roman Bold"/>
      <w:b/>
      <w:sz w:val="24"/>
    </w:rPr>
  </w:style>
  <w:style w:type="paragraph" w:customStyle="1" w:styleId="Style6">
    <w:name w:val="Style6"/>
    <w:basedOn w:val="Heading3"/>
    <w:uiPriority w:val="99"/>
    <w:rsid w:val="0044590F"/>
    <w:rPr>
      <w:rFonts w:ascii="Times New Roman Bold" w:hAnsi="Times New Roman Bold"/>
      <w:b/>
    </w:rPr>
  </w:style>
  <w:style w:type="paragraph" w:styleId="TOC1">
    <w:name w:val="toc 1"/>
    <w:basedOn w:val="Normal"/>
    <w:next w:val="Normal"/>
    <w:autoRedefine/>
    <w:uiPriority w:val="39"/>
    <w:rsid w:val="001F5043"/>
    <w:pPr>
      <w:tabs>
        <w:tab w:val="left" w:pos="440"/>
        <w:tab w:val="right" w:leader="dot" w:pos="9345"/>
      </w:tabs>
      <w:spacing w:before="120" w:after="120"/>
    </w:pPr>
    <w:rPr>
      <w:rFonts w:cstheme="minorHAnsi"/>
      <w:b/>
      <w:bCs/>
      <w:caps/>
      <w:szCs w:val="20"/>
    </w:rPr>
  </w:style>
  <w:style w:type="paragraph" w:customStyle="1" w:styleId="Style7">
    <w:name w:val="Style7"/>
    <w:basedOn w:val="Heading3"/>
    <w:next w:val="Style5"/>
    <w:autoRedefine/>
    <w:uiPriority w:val="99"/>
    <w:rsid w:val="0044590F"/>
    <w:rPr>
      <w:b/>
    </w:rPr>
  </w:style>
  <w:style w:type="paragraph" w:customStyle="1" w:styleId="Style8">
    <w:name w:val="Style8"/>
    <w:basedOn w:val="Heading2"/>
    <w:uiPriority w:val="99"/>
    <w:rsid w:val="0044590F"/>
    <w:rPr>
      <w:b/>
    </w:rPr>
  </w:style>
  <w:style w:type="paragraph" w:customStyle="1" w:styleId="Normalnumbered">
    <w:name w:val="Normal_numbered"/>
    <w:basedOn w:val="Normal"/>
    <w:next w:val="Normal"/>
    <w:autoRedefine/>
    <w:uiPriority w:val="99"/>
    <w:rsid w:val="0044590F"/>
    <w:pPr>
      <w:numPr>
        <w:numId w:val="1"/>
      </w:numPr>
      <w:tabs>
        <w:tab w:val="clear" w:pos="360"/>
        <w:tab w:val="num" w:pos="0"/>
      </w:tabs>
      <w:spacing w:before="120"/>
      <w:ind w:left="1200" w:right="-1" w:firstLine="840"/>
    </w:pPr>
    <w:rPr>
      <w:szCs w:val="20"/>
      <w:lang w:eastAsia="lv-LV"/>
    </w:rPr>
  </w:style>
  <w:style w:type="paragraph" w:customStyle="1" w:styleId="LgumaV4">
    <w:name w:val="Līguma V4"/>
    <w:basedOn w:val="Heading4"/>
    <w:uiPriority w:val="99"/>
    <w:rsid w:val="0044590F"/>
    <w:pPr>
      <w:numPr>
        <w:numId w:val="2"/>
      </w:numPr>
    </w:pPr>
  </w:style>
  <w:style w:type="character" w:customStyle="1" w:styleId="CharChar1">
    <w:name w:val="Char Char1"/>
    <w:uiPriority w:val="99"/>
    <w:rsid w:val="0044590F"/>
    <w:rPr>
      <w:rFonts w:ascii="Times New Roman Bold" w:hAnsi="Times New Roman Bold"/>
      <w:b/>
      <w:sz w:val="24"/>
      <w:lang w:val="lv-LV" w:eastAsia="en-US"/>
    </w:rPr>
  </w:style>
  <w:style w:type="paragraph" w:customStyle="1" w:styleId="StyleHeading5Left127cmFirstline0cm">
    <w:name w:val="Style Heading 5 + Left:  127 cm First line:  0 cm"/>
    <w:basedOn w:val="Heading5"/>
    <w:uiPriority w:val="99"/>
    <w:rsid w:val="0044590F"/>
    <w:rPr>
      <w:szCs w:val="20"/>
    </w:rPr>
  </w:style>
  <w:style w:type="paragraph" w:styleId="BodyTextIndent">
    <w:name w:val="Body Text Indent"/>
    <w:basedOn w:val="Normal"/>
    <w:link w:val="BodyTextIndentChar"/>
    <w:rsid w:val="0044590F"/>
    <w:pPr>
      <w:spacing w:after="120"/>
      <w:ind w:left="283"/>
    </w:pPr>
  </w:style>
  <w:style w:type="character" w:customStyle="1" w:styleId="BodyTextIndentChar">
    <w:name w:val="Body Text Indent Char"/>
    <w:basedOn w:val="DefaultParagraphFont"/>
    <w:link w:val="BodyTextIndent"/>
    <w:locked/>
    <w:rsid w:val="009B501A"/>
    <w:rPr>
      <w:rFonts w:cs="Times New Roman"/>
      <w:sz w:val="24"/>
      <w:szCs w:val="24"/>
      <w:lang w:eastAsia="en-US"/>
    </w:rPr>
  </w:style>
  <w:style w:type="character" w:styleId="CommentReference">
    <w:name w:val="annotation reference"/>
    <w:basedOn w:val="DefaultParagraphFont"/>
    <w:uiPriority w:val="99"/>
    <w:rsid w:val="00990008"/>
    <w:rPr>
      <w:rFonts w:cs="Times New Roman"/>
      <w:sz w:val="16"/>
    </w:rPr>
  </w:style>
  <w:style w:type="paragraph" w:styleId="CommentText">
    <w:name w:val="annotation text"/>
    <w:basedOn w:val="Normal"/>
    <w:link w:val="CommentTextChar"/>
    <w:uiPriority w:val="99"/>
    <w:rsid w:val="00990008"/>
    <w:rPr>
      <w:szCs w:val="20"/>
    </w:rPr>
  </w:style>
  <w:style w:type="character" w:customStyle="1" w:styleId="CommentTextChar">
    <w:name w:val="Comment Text Char"/>
    <w:basedOn w:val="DefaultParagraphFont"/>
    <w:link w:val="CommentText"/>
    <w:uiPriority w:val="99"/>
    <w:locked/>
    <w:rsid w:val="004A65A2"/>
    <w:rPr>
      <w:rFonts w:cs="Times New Roman"/>
      <w:lang w:eastAsia="en-US"/>
    </w:rPr>
  </w:style>
  <w:style w:type="character" w:customStyle="1" w:styleId="NormalWebChar">
    <w:name w:val="Normal (Web) Char"/>
    <w:link w:val="NormalWeb"/>
    <w:uiPriority w:val="99"/>
    <w:locked/>
    <w:rsid w:val="0067102D"/>
    <w:rPr>
      <w:sz w:val="24"/>
      <w:lang w:val="en-GB" w:eastAsia="en-US"/>
    </w:rPr>
  </w:style>
  <w:style w:type="paragraph" w:styleId="TableofFigures">
    <w:name w:val="table of figures"/>
    <w:basedOn w:val="Normal"/>
    <w:next w:val="Normal"/>
    <w:uiPriority w:val="99"/>
    <w:rsid w:val="00990A46"/>
  </w:style>
  <w:style w:type="paragraph" w:styleId="FootnoteText">
    <w:name w:val="footnote text"/>
    <w:aliases w:val="Footnote text,Style 5,Fußnote,fn,FT,SD Footnote Text,Footnote Text AG,ft"/>
    <w:basedOn w:val="Normal"/>
    <w:link w:val="FootnoteTextChar"/>
    <w:uiPriority w:val="7"/>
    <w:qFormat/>
    <w:rsid w:val="000748E3"/>
    <w:rPr>
      <w:szCs w:val="20"/>
      <w:lang w:val="en-GB"/>
    </w:rPr>
  </w:style>
  <w:style w:type="character" w:customStyle="1" w:styleId="FootnoteTextChar">
    <w:name w:val="Footnote Text Char"/>
    <w:aliases w:val="Footnote text Char,Style 5 Char,Fußnote Char,fn Char,FT Char,SD Footnote Text Char,Footnote Text AG Char,ft Char"/>
    <w:basedOn w:val="DefaultParagraphFont"/>
    <w:link w:val="FootnoteText"/>
    <w:uiPriority w:val="7"/>
    <w:locked/>
    <w:rsid w:val="000748E3"/>
    <w:rPr>
      <w:sz w:val="20"/>
      <w:szCs w:val="20"/>
      <w:lang w:val="en-GB" w:eastAsia="en-US"/>
    </w:rPr>
  </w:style>
  <w:style w:type="character" w:styleId="FootnoteReference">
    <w:name w:val="footnote reference"/>
    <w:aliases w:val="Footnote sign,Style 4,Footnote Reference Number,fr,Footnote symbol"/>
    <w:basedOn w:val="DefaultParagraphFont"/>
    <w:uiPriority w:val="99"/>
    <w:rsid w:val="00F12DD6"/>
    <w:rPr>
      <w:rFonts w:cs="Times New Roman"/>
      <w:vertAlign w:val="superscript"/>
    </w:rPr>
  </w:style>
  <w:style w:type="paragraph" w:customStyle="1" w:styleId="Style10ptRedLeft004Right007">
    <w:name w:val="Style 10 pt Red Left:  0.04&quot; Right:  0.07&quot;"/>
    <w:basedOn w:val="Normal"/>
    <w:uiPriority w:val="99"/>
    <w:rsid w:val="00D86D0D"/>
    <w:rPr>
      <w:color w:val="FF0000"/>
      <w:spacing w:val="-1"/>
      <w:szCs w:val="20"/>
    </w:rPr>
  </w:style>
  <w:style w:type="paragraph" w:customStyle="1" w:styleId="Style10ptRedJustifiedLeft004Right007">
    <w:name w:val="Style 10 pt Red Justified Left:  0.04&quot; Right:  0.07&quot;"/>
    <w:basedOn w:val="Normal"/>
    <w:uiPriority w:val="99"/>
    <w:rsid w:val="00D86D0D"/>
    <w:rPr>
      <w:color w:val="FF0000"/>
      <w:spacing w:val="-1"/>
      <w:szCs w:val="20"/>
    </w:rPr>
  </w:style>
  <w:style w:type="paragraph" w:customStyle="1" w:styleId="Style11ptBefore6pt">
    <w:name w:val="Style 11 pt Before:  6 pt"/>
    <w:basedOn w:val="Normal"/>
    <w:uiPriority w:val="99"/>
    <w:rsid w:val="00D86D0D"/>
    <w:rPr>
      <w:szCs w:val="20"/>
    </w:rPr>
  </w:style>
  <w:style w:type="paragraph" w:customStyle="1" w:styleId="Style11ptCentered">
    <w:name w:val="Style 11 pt Centered"/>
    <w:basedOn w:val="Normal"/>
    <w:uiPriority w:val="99"/>
    <w:rsid w:val="00D86D0D"/>
    <w:pPr>
      <w:jc w:val="center"/>
    </w:pPr>
    <w:rPr>
      <w:szCs w:val="20"/>
    </w:rPr>
  </w:style>
  <w:style w:type="paragraph" w:customStyle="1" w:styleId="StyleTableofFiguresCentered">
    <w:name w:val="Style Table of Figures + Centered"/>
    <w:basedOn w:val="TableofFigures"/>
    <w:autoRedefine/>
    <w:uiPriority w:val="99"/>
    <w:rsid w:val="00D86D0D"/>
    <w:pPr>
      <w:jc w:val="center"/>
    </w:pPr>
    <w:rPr>
      <w:szCs w:val="20"/>
    </w:rPr>
  </w:style>
  <w:style w:type="character" w:customStyle="1" w:styleId="StyleItalicRed1">
    <w:name w:val="Style Italic Red_1"/>
    <w:uiPriority w:val="99"/>
    <w:rsid w:val="00914783"/>
    <w:rPr>
      <w:i/>
      <w:color w:val="FF0000"/>
    </w:rPr>
  </w:style>
  <w:style w:type="character" w:customStyle="1" w:styleId="StyleItalicRed2">
    <w:name w:val="Style Italic Red_2"/>
    <w:uiPriority w:val="99"/>
    <w:rsid w:val="00914783"/>
    <w:rPr>
      <w:i/>
      <w:color w:val="FF0000"/>
      <w:spacing w:val="-4"/>
    </w:rPr>
  </w:style>
  <w:style w:type="character" w:customStyle="1" w:styleId="StyleItalicRed3">
    <w:name w:val="Style Italic Red_3"/>
    <w:uiPriority w:val="99"/>
    <w:rsid w:val="00914783"/>
    <w:rPr>
      <w:i/>
      <w:color w:val="FF0000"/>
      <w:spacing w:val="-3"/>
    </w:rPr>
  </w:style>
  <w:style w:type="table" w:styleId="TableGrid">
    <w:name w:val="Table Grid"/>
    <w:basedOn w:val="TableNormal"/>
    <w:uiPriority w:val="39"/>
    <w:rsid w:val="003F53D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P-List Paragraph"/>
    <w:basedOn w:val="Normal"/>
    <w:link w:val="ListParagraphChar"/>
    <w:uiPriority w:val="34"/>
    <w:unhideWhenUsed/>
    <w:qFormat/>
    <w:rsid w:val="000748E3"/>
    <w:pPr>
      <w:ind w:left="720"/>
      <w:contextualSpacing/>
    </w:pPr>
  </w:style>
  <w:style w:type="paragraph" w:styleId="CommentSubject">
    <w:name w:val="annotation subject"/>
    <w:basedOn w:val="CommentText"/>
    <w:next w:val="CommentText"/>
    <w:link w:val="CommentSubjectChar"/>
    <w:uiPriority w:val="99"/>
    <w:rsid w:val="00D26270"/>
    <w:rPr>
      <w:b/>
      <w:bCs/>
    </w:rPr>
  </w:style>
  <w:style w:type="character" w:customStyle="1" w:styleId="CommentSubjectChar">
    <w:name w:val="Comment Subject Char"/>
    <w:basedOn w:val="CommentTextChar"/>
    <w:link w:val="CommentSubject"/>
    <w:uiPriority w:val="99"/>
    <w:locked/>
    <w:rsid w:val="00D26270"/>
    <w:rPr>
      <w:rFonts w:cs="Times New Roman"/>
      <w:b/>
      <w:bCs/>
      <w:lang w:eastAsia="en-US"/>
    </w:rPr>
  </w:style>
  <w:style w:type="paragraph" w:styleId="Revision">
    <w:name w:val="Revision"/>
    <w:hidden/>
    <w:uiPriority w:val="99"/>
    <w:semiHidden/>
    <w:rsid w:val="00D26270"/>
    <w:rPr>
      <w:sz w:val="24"/>
      <w:szCs w:val="24"/>
      <w:lang w:eastAsia="en-US"/>
    </w:rPr>
  </w:style>
  <w:style w:type="character" w:styleId="PlaceholderText">
    <w:name w:val="Placeholder Text"/>
    <w:basedOn w:val="DefaultParagraphFont"/>
    <w:uiPriority w:val="99"/>
    <w:semiHidden/>
    <w:rsid w:val="00AF0F8B"/>
    <w:rPr>
      <w:rFonts w:cs="Times New Roman"/>
      <w:color w:val="808080"/>
    </w:rPr>
  </w:style>
  <w:style w:type="paragraph" w:styleId="NoSpacing">
    <w:name w:val="No Spacing"/>
    <w:basedOn w:val="Normal"/>
    <w:link w:val="NoSpacingChar"/>
    <w:uiPriority w:val="1"/>
    <w:unhideWhenUsed/>
    <w:qFormat/>
    <w:rsid w:val="000748E3"/>
  </w:style>
  <w:style w:type="character" w:styleId="FollowedHyperlink">
    <w:name w:val="FollowedHyperlink"/>
    <w:basedOn w:val="DefaultParagraphFont"/>
    <w:uiPriority w:val="99"/>
    <w:semiHidden/>
    <w:unhideWhenUsed/>
    <w:locked/>
    <w:rsid w:val="00030F88"/>
    <w:rPr>
      <w:color w:val="800080" w:themeColor="followedHyperlink"/>
      <w:u w:val="single"/>
    </w:rPr>
  </w:style>
  <w:style w:type="paragraph" w:customStyle="1" w:styleId="SLONormal">
    <w:name w:val="SLO Normal"/>
    <w:link w:val="SLONormalChar"/>
    <w:qFormat/>
    <w:rsid w:val="000748E3"/>
    <w:pPr>
      <w:spacing w:before="120" w:after="120"/>
      <w:jc w:val="both"/>
    </w:pPr>
    <w:rPr>
      <w:kern w:val="24"/>
      <w:szCs w:val="24"/>
      <w:lang w:val="en-GB" w:eastAsia="en-US"/>
    </w:rPr>
  </w:style>
  <w:style w:type="paragraph" w:customStyle="1" w:styleId="1stlevelheading">
    <w:name w:val="1st level (heading)"/>
    <w:next w:val="SLONormal"/>
    <w:uiPriority w:val="1"/>
    <w:qFormat/>
    <w:rsid w:val="00E26B5F"/>
    <w:pPr>
      <w:keepNext/>
      <w:numPr>
        <w:numId w:val="19"/>
      </w:numPr>
      <w:spacing w:before="360" w:after="240"/>
      <w:jc w:val="both"/>
      <w:outlineLvl w:val="0"/>
    </w:pPr>
    <w:rPr>
      <w:rFonts w:ascii="Myriad Pro" w:hAnsi="Myriad Pro"/>
      <w:b/>
      <w:caps/>
      <w:spacing w:val="25"/>
      <w:kern w:val="24"/>
      <w:szCs w:val="20"/>
      <w:lang w:val="en-GB" w:eastAsia="en-US"/>
    </w:rPr>
  </w:style>
  <w:style w:type="paragraph" w:customStyle="1" w:styleId="2ndlevelheading">
    <w:name w:val="2nd level (heading)"/>
    <w:basedOn w:val="Normal"/>
    <w:next w:val="SLONormal"/>
    <w:uiPriority w:val="1"/>
    <w:qFormat/>
    <w:rsid w:val="00E26B5F"/>
    <w:pPr>
      <w:numPr>
        <w:ilvl w:val="1"/>
        <w:numId w:val="19"/>
      </w:numPr>
      <w:spacing w:before="240" w:after="240" w:line="240" w:lineRule="auto"/>
      <w:outlineLvl w:val="1"/>
    </w:pPr>
    <w:rPr>
      <w:rFonts w:eastAsia="Times New Roman" w:cs="Times New Roman"/>
      <w:b/>
      <w:kern w:val="24"/>
      <w:sz w:val="22"/>
      <w:szCs w:val="20"/>
      <w:lang w:val="en-GB"/>
    </w:rPr>
  </w:style>
  <w:style w:type="paragraph" w:customStyle="1" w:styleId="3rdlevelheading">
    <w:name w:val="3rd level (heading)"/>
    <w:basedOn w:val="Normal"/>
    <w:next w:val="SLONormal"/>
    <w:uiPriority w:val="1"/>
    <w:qFormat/>
    <w:rsid w:val="00E62661"/>
    <w:pPr>
      <w:numPr>
        <w:ilvl w:val="2"/>
        <w:numId w:val="19"/>
      </w:numPr>
      <w:spacing w:before="120" w:after="120" w:line="240" w:lineRule="auto"/>
      <w:outlineLvl w:val="2"/>
    </w:pPr>
    <w:rPr>
      <w:b/>
      <w:kern w:val="24"/>
      <w:szCs w:val="20"/>
      <w:lang w:val="en-GB"/>
    </w:rPr>
  </w:style>
  <w:style w:type="paragraph" w:customStyle="1" w:styleId="4thlevelheading">
    <w:name w:val="4th level (heading)"/>
    <w:basedOn w:val="3rdlevelheading"/>
    <w:next w:val="SLONormal"/>
    <w:uiPriority w:val="1"/>
    <w:qFormat/>
    <w:rsid w:val="00166922"/>
    <w:pPr>
      <w:numPr>
        <w:ilvl w:val="3"/>
      </w:numPr>
      <w:tabs>
        <w:tab w:val="left" w:pos="567"/>
        <w:tab w:val="num" w:pos="1928"/>
      </w:tabs>
      <w:spacing w:after="0"/>
      <w:outlineLvl w:val="3"/>
    </w:pPr>
    <w:rPr>
      <w:b w:val="0"/>
    </w:rPr>
  </w:style>
  <w:style w:type="paragraph" w:customStyle="1" w:styleId="5thlevelheading">
    <w:name w:val="5th level (heading)"/>
    <w:basedOn w:val="4thlevelheading"/>
    <w:next w:val="SLONormal"/>
    <w:uiPriority w:val="1"/>
    <w:qFormat/>
    <w:rsid w:val="000748E3"/>
    <w:pPr>
      <w:tabs>
        <w:tab w:val="clear" w:pos="1928"/>
        <w:tab w:val="num" w:pos="2835"/>
      </w:tabs>
      <w:ind w:left="2835"/>
      <w:outlineLvl w:val="4"/>
    </w:pPr>
    <w:rPr>
      <w:i/>
      <w:u w:val="single"/>
    </w:rPr>
  </w:style>
  <w:style w:type="paragraph" w:customStyle="1" w:styleId="2ndlevelprovision">
    <w:name w:val="2nd level (provision)"/>
    <w:basedOn w:val="2ndlevelheading"/>
    <w:link w:val="2ndlevelprovisionChar"/>
    <w:uiPriority w:val="2"/>
    <w:qFormat/>
    <w:rsid w:val="000748E3"/>
    <w:rPr>
      <w:b w:val="0"/>
    </w:rPr>
  </w:style>
  <w:style w:type="paragraph" w:customStyle="1" w:styleId="3rdlevelsubprovision">
    <w:name w:val="3rd level (subprovision)"/>
    <w:basedOn w:val="3rdlevelheading"/>
    <w:link w:val="3rdlevelsubprovisionChar"/>
    <w:uiPriority w:val="2"/>
    <w:qFormat/>
    <w:rsid w:val="00AD3623"/>
    <w:rPr>
      <w:b w:val="0"/>
    </w:rPr>
  </w:style>
  <w:style w:type="paragraph" w:customStyle="1" w:styleId="4thlevellist">
    <w:name w:val="4th level (list)"/>
    <w:basedOn w:val="4thlevelheading"/>
    <w:link w:val="4thlevellistChar"/>
    <w:uiPriority w:val="2"/>
    <w:qFormat/>
    <w:rsid w:val="000748E3"/>
    <w:pPr>
      <w:tabs>
        <w:tab w:val="left" w:pos="1928"/>
      </w:tabs>
    </w:pPr>
    <w:rPr>
      <w:i/>
    </w:rPr>
  </w:style>
  <w:style w:type="paragraph" w:customStyle="1" w:styleId="5thlevel">
    <w:name w:val="5th level"/>
    <w:basedOn w:val="5thlevelheading"/>
    <w:link w:val="5thlevelChar"/>
    <w:uiPriority w:val="2"/>
    <w:qFormat/>
    <w:rsid w:val="000748E3"/>
    <w:pPr>
      <w:tabs>
        <w:tab w:val="clear" w:pos="2835"/>
      </w:tabs>
    </w:pPr>
    <w:rPr>
      <w:u w:val="none"/>
    </w:rPr>
  </w:style>
  <w:style w:type="paragraph" w:customStyle="1" w:styleId="SLOReportTitle">
    <w:name w:val="SLO Report Title"/>
    <w:basedOn w:val="SLONormal"/>
    <w:next w:val="SLONormal"/>
    <w:uiPriority w:val="3"/>
    <w:qFormat/>
    <w:rsid w:val="000748E3"/>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rsid w:val="000748E3"/>
    <w:pPr>
      <w:jc w:val="center"/>
    </w:pPr>
  </w:style>
  <w:style w:type="paragraph" w:customStyle="1" w:styleId="SLOList">
    <w:name w:val="SLO List"/>
    <w:uiPriority w:val="4"/>
    <w:qFormat/>
    <w:rsid w:val="000748E3"/>
    <w:pPr>
      <w:numPr>
        <w:numId w:val="6"/>
      </w:numPr>
      <w:spacing w:before="60" w:after="60"/>
      <w:jc w:val="both"/>
    </w:pPr>
    <w:rPr>
      <w:kern w:val="24"/>
      <w:szCs w:val="24"/>
      <w:lang w:val="en-GB" w:eastAsia="en-US"/>
    </w:rPr>
  </w:style>
  <w:style w:type="paragraph" w:customStyle="1" w:styleId="SLONumberedList">
    <w:name w:val="SLO Numbered List"/>
    <w:uiPriority w:val="4"/>
    <w:qFormat/>
    <w:rsid w:val="000748E3"/>
    <w:pPr>
      <w:numPr>
        <w:numId w:val="3"/>
      </w:numPr>
      <w:spacing w:before="60" w:after="60"/>
      <w:jc w:val="both"/>
    </w:pPr>
    <w:rPr>
      <w:kern w:val="24"/>
      <w:szCs w:val="24"/>
      <w:lang w:val="en-GB" w:eastAsia="en-US"/>
    </w:rPr>
  </w:style>
  <w:style w:type="paragraph" w:customStyle="1" w:styleId="NCNumbering">
    <w:name w:val="NC Numbering"/>
    <w:link w:val="NCNumberingChar"/>
    <w:uiPriority w:val="4"/>
    <w:qFormat/>
    <w:rsid w:val="000748E3"/>
    <w:pPr>
      <w:numPr>
        <w:numId w:val="5"/>
      </w:numPr>
      <w:spacing w:before="60" w:after="60"/>
      <w:jc w:val="both"/>
    </w:pPr>
    <w:rPr>
      <w:kern w:val="24"/>
      <w:sz w:val="24"/>
      <w:szCs w:val="24"/>
      <w:lang w:val="en-GB" w:eastAsia="en-US"/>
    </w:rPr>
  </w:style>
  <w:style w:type="paragraph" w:customStyle="1" w:styleId="Agreement1stlevelheadingnonumber">
    <w:name w:val="Agreement 1st level (heading) no number"/>
    <w:basedOn w:val="1stlevelheading"/>
    <w:next w:val="SLONormal"/>
    <w:rsid w:val="000748E3"/>
    <w:pPr>
      <w:ind w:left="0" w:firstLine="0"/>
    </w:pPr>
  </w:style>
  <w:style w:type="paragraph" w:customStyle="1" w:styleId="AgreementPartiesandRecitals">
    <w:name w:val="Agreement Parties and Recitals"/>
    <w:basedOn w:val="1stlevelheading"/>
    <w:rsid w:val="000748E3"/>
    <w:pPr>
      <w:ind w:left="0" w:firstLine="0"/>
    </w:pPr>
  </w:style>
  <w:style w:type="paragraph" w:customStyle="1" w:styleId="HeadingofAppendix">
    <w:name w:val="Heading of Appendix"/>
    <w:next w:val="SLONormal"/>
    <w:rsid w:val="000748E3"/>
    <w:pPr>
      <w:keepNext/>
      <w:pageBreakBefore/>
      <w:numPr>
        <w:numId w:val="8"/>
      </w:numPr>
      <w:spacing w:before="360" w:after="360"/>
    </w:pPr>
    <w:rPr>
      <w:b/>
      <w:kern w:val="22"/>
      <w:sz w:val="24"/>
      <w:szCs w:val="24"/>
      <w:lang w:val="en-GB" w:eastAsia="en-US"/>
    </w:rPr>
  </w:style>
  <w:style w:type="paragraph" w:customStyle="1" w:styleId="SLOlistofparties">
    <w:name w:val="SLO list of parties"/>
    <w:rsid w:val="000748E3"/>
    <w:pPr>
      <w:numPr>
        <w:numId w:val="7"/>
      </w:numPr>
      <w:spacing w:before="120" w:after="120"/>
      <w:jc w:val="both"/>
    </w:pPr>
    <w:rPr>
      <w:kern w:val="24"/>
      <w:szCs w:val="24"/>
      <w:lang w:val="en-GB" w:eastAsia="en-US"/>
    </w:rPr>
  </w:style>
  <w:style w:type="paragraph" w:customStyle="1" w:styleId="SLOlistofrecitals">
    <w:name w:val="SLO list of recitals"/>
    <w:basedOn w:val="Normal"/>
    <w:rsid w:val="000748E3"/>
    <w:pPr>
      <w:numPr>
        <w:ilvl w:val="1"/>
        <w:numId w:val="7"/>
      </w:numPr>
      <w:spacing w:before="120" w:after="120"/>
    </w:pPr>
  </w:style>
  <w:style w:type="paragraph" w:customStyle="1" w:styleId="TextofAppendixlevel1">
    <w:name w:val="Text of Appendix level 1"/>
    <w:basedOn w:val="HeadingofAppendix"/>
    <w:rsid w:val="000748E3"/>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rsid w:val="000748E3"/>
    <w:pPr>
      <w:numPr>
        <w:ilvl w:val="2"/>
      </w:numPr>
    </w:pPr>
  </w:style>
  <w:style w:type="paragraph" w:customStyle="1" w:styleId="TextofAppendixlevel3">
    <w:name w:val="Text of Appendix level 3"/>
    <w:basedOn w:val="TextofAppendixlevel2"/>
    <w:rsid w:val="000748E3"/>
    <w:pPr>
      <w:numPr>
        <w:ilvl w:val="3"/>
      </w:numPr>
    </w:pPr>
  </w:style>
  <w:style w:type="paragraph" w:customStyle="1" w:styleId="TextofAppendixlevel4">
    <w:name w:val="Text of Appendix level 4"/>
    <w:basedOn w:val="TextofAppendixlevel3"/>
    <w:rsid w:val="000748E3"/>
    <w:pPr>
      <w:numPr>
        <w:ilvl w:val="4"/>
      </w:numPr>
    </w:pPr>
  </w:style>
  <w:style w:type="paragraph" w:customStyle="1" w:styleId="2ndlevelnonumber">
    <w:name w:val="2nd level (no number)"/>
    <w:basedOn w:val="2ndlevelheading"/>
    <w:next w:val="SLONormal"/>
    <w:uiPriority w:val="9"/>
    <w:unhideWhenUsed/>
    <w:rsid w:val="000748E3"/>
    <w:pPr>
      <w:ind w:left="0" w:firstLine="0"/>
    </w:pPr>
  </w:style>
  <w:style w:type="paragraph" w:customStyle="1" w:styleId="LDDComment1">
    <w:name w:val="LDD Comment 1"/>
    <w:next w:val="Normal"/>
    <w:link w:val="LDDComment1CharChar"/>
    <w:rsid w:val="000748E3"/>
    <w:pPr>
      <w:keepNext/>
      <w:numPr>
        <w:numId w:val="9"/>
      </w:numPr>
      <w:pBdr>
        <w:top w:val="single" w:sz="24" w:space="5" w:color="1F4999"/>
      </w:pBdr>
      <w:spacing w:before="120"/>
      <w:jc w:val="both"/>
    </w:pPr>
    <w:rPr>
      <w:b/>
      <w:i/>
      <w:kern w:val="22"/>
      <w:sz w:val="18"/>
      <w:szCs w:val="24"/>
      <w:lang w:val="en-GB" w:eastAsia="en-US"/>
    </w:rPr>
  </w:style>
  <w:style w:type="character" w:customStyle="1" w:styleId="LDDComment1CharChar">
    <w:name w:val="LDD Comment 1 Char Char"/>
    <w:basedOn w:val="DefaultParagraphFont"/>
    <w:link w:val="LDDComment1"/>
    <w:locked/>
    <w:rsid w:val="000748E3"/>
    <w:rPr>
      <w:b/>
      <w:i/>
      <w:kern w:val="22"/>
      <w:sz w:val="18"/>
      <w:szCs w:val="24"/>
      <w:lang w:val="en-GB" w:eastAsia="en-US"/>
    </w:rPr>
  </w:style>
  <w:style w:type="paragraph" w:customStyle="1" w:styleId="LDDComment2">
    <w:name w:val="LDD Comment 2"/>
    <w:basedOn w:val="LDDComment1"/>
    <w:next w:val="Normal"/>
    <w:link w:val="LDDComment2Char"/>
    <w:rsid w:val="000748E3"/>
    <w:pPr>
      <w:numPr>
        <w:ilvl w:val="1"/>
      </w:numPr>
    </w:pPr>
  </w:style>
  <w:style w:type="character" w:customStyle="1" w:styleId="LDDComment2Char">
    <w:name w:val="LDD Comment 2 Char"/>
    <w:basedOn w:val="LDDComment1CharChar"/>
    <w:link w:val="LDDComment2"/>
    <w:locked/>
    <w:rsid w:val="000748E3"/>
    <w:rPr>
      <w:b/>
      <w:i/>
      <w:kern w:val="22"/>
      <w:sz w:val="18"/>
      <w:szCs w:val="24"/>
      <w:lang w:val="en-GB" w:eastAsia="en-US"/>
    </w:rPr>
  </w:style>
  <w:style w:type="paragraph" w:customStyle="1" w:styleId="LDDComment3">
    <w:name w:val="LDD Comment 3"/>
    <w:basedOn w:val="LDDComment2"/>
    <w:next w:val="Normal"/>
    <w:link w:val="LDDComment3Char"/>
    <w:rsid w:val="000748E3"/>
    <w:pPr>
      <w:numPr>
        <w:ilvl w:val="2"/>
      </w:numPr>
    </w:pPr>
  </w:style>
  <w:style w:type="character" w:customStyle="1" w:styleId="LDDComment3Char">
    <w:name w:val="LDD Comment 3 Char"/>
    <w:basedOn w:val="LDDComment2Char"/>
    <w:link w:val="LDDComment3"/>
    <w:locked/>
    <w:rsid w:val="000748E3"/>
    <w:rPr>
      <w:b/>
      <w:i/>
      <w:kern w:val="22"/>
      <w:sz w:val="18"/>
      <w:szCs w:val="24"/>
      <w:lang w:val="en-GB" w:eastAsia="en-US"/>
    </w:rPr>
  </w:style>
  <w:style w:type="paragraph" w:customStyle="1" w:styleId="LDDComment4">
    <w:name w:val="LDD Comment 4"/>
    <w:basedOn w:val="LDDComment3"/>
    <w:next w:val="Normal"/>
    <w:link w:val="LDDComment4Char"/>
    <w:rsid w:val="000748E3"/>
    <w:pPr>
      <w:numPr>
        <w:ilvl w:val="3"/>
      </w:numPr>
    </w:pPr>
  </w:style>
  <w:style w:type="character" w:customStyle="1" w:styleId="LDDComment4Char">
    <w:name w:val="LDD Comment 4 Char"/>
    <w:basedOn w:val="LDDComment3Char"/>
    <w:link w:val="LDDComment4"/>
    <w:locked/>
    <w:rsid w:val="000748E3"/>
    <w:rPr>
      <w:b/>
      <w:i/>
      <w:kern w:val="22"/>
      <w:sz w:val="18"/>
      <w:szCs w:val="24"/>
      <w:lang w:val="en-GB" w:eastAsia="en-US"/>
    </w:rPr>
  </w:style>
  <w:style w:type="paragraph" w:customStyle="1" w:styleId="LDDCommenttext">
    <w:name w:val="LDD Comment text"/>
    <w:basedOn w:val="Normal"/>
    <w:rsid w:val="000748E3"/>
    <w:rPr>
      <w:szCs w:val="24"/>
      <w:lang w:val="en-GB"/>
    </w:rPr>
  </w:style>
  <w:style w:type="paragraph" w:customStyle="1" w:styleId="SLONormalLarge">
    <w:name w:val="SLO Normal (Large)"/>
    <w:basedOn w:val="SLONormal"/>
    <w:rsid w:val="000748E3"/>
    <w:rPr>
      <w:sz w:val="24"/>
    </w:rPr>
  </w:style>
  <w:style w:type="paragraph" w:customStyle="1" w:styleId="SLONormalnospace">
    <w:name w:val="SLO Normal (no space)"/>
    <w:basedOn w:val="SLONormal"/>
    <w:rsid w:val="000748E3"/>
    <w:pPr>
      <w:spacing w:before="0" w:after="0"/>
    </w:pPr>
  </w:style>
  <w:style w:type="paragraph" w:customStyle="1" w:styleId="SLONormalSmall">
    <w:name w:val="SLO Normal (Small)"/>
    <w:basedOn w:val="SLONormal"/>
    <w:link w:val="SLONormalSmallChar"/>
    <w:rsid w:val="000748E3"/>
    <w:pPr>
      <w:spacing w:before="60" w:after="60"/>
    </w:pPr>
    <w:rPr>
      <w:sz w:val="20"/>
    </w:rPr>
  </w:style>
  <w:style w:type="character" w:customStyle="1" w:styleId="SLONormalSmallChar">
    <w:name w:val="SLO Normal (Small) Char"/>
    <w:basedOn w:val="DefaultParagraphFont"/>
    <w:link w:val="SLONormalSmall"/>
    <w:locked/>
    <w:rsid w:val="000748E3"/>
    <w:rPr>
      <w:kern w:val="24"/>
      <w:sz w:val="20"/>
      <w:szCs w:val="24"/>
      <w:lang w:val="en-GB" w:eastAsia="en-US"/>
    </w:rPr>
  </w:style>
  <w:style w:type="paragraph" w:customStyle="1" w:styleId="SLONormalWhite">
    <w:name w:val="SLO Normal White"/>
    <w:basedOn w:val="SLONormal"/>
    <w:rsid w:val="000748E3"/>
    <w:rPr>
      <w:color w:val="FFFFFF"/>
    </w:rPr>
  </w:style>
  <w:style w:type="paragraph" w:styleId="Title">
    <w:name w:val="Title"/>
    <w:basedOn w:val="Normal"/>
    <w:next w:val="Normal"/>
    <w:link w:val="TitleChar"/>
    <w:uiPriority w:val="15"/>
    <w:unhideWhenUsed/>
    <w:rsid w:val="000748E3"/>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5"/>
    <w:rsid w:val="000748E3"/>
    <w:rPr>
      <w:caps/>
      <w:color w:val="632423" w:themeColor="accent2" w:themeShade="80"/>
      <w:spacing w:val="50"/>
      <w:sz w:val="44"/>
      <w:szCs w:val="44"/>
      <w:lang w:val="et-EE" w:eastAsia="en-US"/>
    </w:rPr>
  </w:style>
  <w:style w:type="paragraph" w:styleId="Subtitle">
    <w:name w:val="Subtitle"/>
    <w:basedOn w:val="Normal"/>
    <w:next w:val="Normal"/>
    <w:link w:val="SubtitleChar"/>
    <w:uiPriority w:val="16"/>
    <w:unhideWhenUsed/>
    <w:rsid w:val="000748E3"/>
    <w:pPr>
      <w:spacing w:after="560"/>
      <w:jc w:val="center"/>
    </w:pPr>
    <w:rPr>
      <w:caps/>
      <w:spacing w:val="20"/>
      <w:sz w:val="18"/>
      <w:szCs w:val="18"/>
    </w:rPr>
  </w:style>
  <w:style w:type="character" w:customStyle="1" w:styleId="SubtitleChar">
    <w:name w:val="Subtitle Char"/>
    <w:basedOn w:val="DefaultParagraphFont"/>
    <w:link w:val="Subtitle"/>
    <w:uiPriority w:val="16"/>
    <w:rsid w:val="000748E3"/>
    <w:rPr>
      <w:caps/>
      <w:spacing w:val="20"/>
      <w:sz w:val="18"/>
      <w:szCs w:val="18"/>
      <w:lang w:val="et-EE" w:eastAsia="en-US"/>
    </w:rPr>
  </w:style>
  <w:style w:type="paragraph" w:styleId="Quote">
    <w:name w:val="Quote"/>
    <w:basedOn w:val="Normal"/>
    <w:next w:val="Normal"/>
    <w:link w:val="QuoteChar"/>
    <w:uiPriority w:val="34"/>
    <w:unhideWhenUsed/>
    <w:rsid w:val="000748E3"/>
    <w:rPr>
      <w:i/>
      <w:iCs/>
    </w:rPr>
  </w:style>
  <w:style w:type="character" w:customStyle="1" w:styleId="QuoteChar">
    <w:name w:val="Quote Char"/>
    <w:basedOn w:val="DefaultParagraphFont"/>
    <w:link w:val="Quote"/>
    <w:uiPriority w:val="34"/>
    <w:rsid w:val="000748E3"/>
    <w:rPr>
      <w:i/>
      <w:iCs/>
      <w:lang w:val="et-EE" w:eastAsia="en-US"/>
    </w:rPr>
  </w:style>
  <w:style w:type="paragraph" w:styleId="IntenseQuote">
    <w:name w:val="Intense Quote"/>
    <w:basedOn w:val="Normal"/>
    <w:next w:val="Normal"/>
    <w:link w:val="IntenseQuoteChar"/>
    <w:uiPriority w:val="35"/>
    <w:unhideWhenUsed/>
    <w:rsid w:val="000748E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Cs w:val="20"/>
    </w:rPr>
  </w:style>
  <w:style w:type="character" w:customStyle="1" w:styleId="IntenseQuoteChar">
    <w:name w:val="Intense Quote Char"/>
    <w:basedOn w:val="DefaultParagraphFont"/>
    <w:link w:val="IntenseQuote"/>
    <w:uiPriority w:val="35"/>
    <w:rsid w:val="000748E3"/>
    <w:rPr>
      <w:caps/>
      <w:color w:val="622423" w:themeColor="accent2" w:themeShade="7F"/>
      <w:spacing w:val="5"/>
      <w:sz w:val="20"/>
      <w:szCs w:val="20"/>
      <w:lang w:val="et-EE" w:eastAsia="en-US"/>
    </w:rPr>
  </w:style>
  <w:style w:type="character" w:styleId="SubtleEmphasis">
    <w:name w:val="Subtle Emphasis"/>
    <w:uiPriority w:val="24"/>
    <w:unhideWhenUsed/>
    <w:rsid w:val="000748E3"/>
    <w:rPr>
      <w:i/>
      <w:iCs/>
    </w:rPr>
  </w:style>
  <w:style w:type="character" w:styleId="IntenseEmphasis">
    <w:name w:val="Intense Emphasis"/>
    <w:uiPriority w:val="26"/>
    <w:unhideWhenUsed/>
    <w:rsid w:val="000748E3"/>
    <w:rPr>
      <w:i/>
      <w:iCs/>
      <w:caps/>
      <w:spacing w:val="10"/>
      <w:sz w:val="20"/>
      <w:szCs w:val="20"/>
    </w:rPr>
  </w:style>
  <w:style w:type="character" w:styleId="SubtleReference">
    <w:name w:val="Subtle Reference"/>
    <w:basedOn w:val="DefaultParagraphFont"/>
    <w:uiPriority w:val="36"/>
    <w:unhideWhenUsed/>
    <w:rsid w:val="000748E3"/>
    <w:rPr>
      <w:rFonts w:asciiTheme="minorHAnsi" w:eastAsiaTheme="minorEastAsia" w:hAnsiTheme="minorHAnsi" w:cstheme="minorBidi"/>
      <w:i/>
      <w:iCs/>
      <w:color w:val="622423" w:themeColor="accent2" w:themeShade="7F"/>
    </w:rPr>
  </w:style>
  <w:style w:type="character" w:styleId="IntenseReference">
    <w:name w:val="Intense Reference"/>
    <w:uiPriority w:val="37"/>
    <w:unhideWhenUsed/>
    <w:rsid w:val="000748E3"/>
    <w:rPr>
      <w:rFonts w:asciiTheme="minorHAnsi" w:eastAsiaTheme="minorEastAsia" w:hAnsiTheme="minorHAnsi" w:cstheme="minorBidi"/>
      <w:b/>
      <w:bCs/>
      <w:i/>
      <w:iCs/>
      <w:color w:val="622423" w:themeColor="accent2" w:themeShade="7F"/>
    </w:rPr>
  </w:style>
  <w:style w:type="character" w:styleId="BookTitle">
    <w:name w:val="Book Title"/>
    <w:aliases w:val="Tabulam LIGHT"/>
    <w:uiPriority w:val="33"/>
    <w:unhideWhenUsed/>
    <w:qFormat/>
    <w:rsid w:val="000748E3"/>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0748E3"/>
    <w:pPr>
      <w:keepLines/>
      <w:pBdr>
        <w:bottom w:val="none" w:sz="0" w:space="0" w:color="auto"/>
      </w:pBdr>
      <w:spacing w:before="480"/>
      <w:outlineLvl w:val="9"/>
    </w:pPr>
    <w:rPr>
      <w:rFonts w:asciiTheme="majorHAnsi" w:eastAsiaTheme="majorEastAsia" w:hAnsiTheme="majorHAnsi" w:cstheme="majorBidi"/>
      <w:b w:val="0"/>
      <w:bCs/>
      <w:caps w:val="0"/>
      <w:color w:val="365F91" w:themeColor="accent1" w:themeShade="BF"/>
      <w:spacing w:val="0"/>
    </w:rPr>
  </w:style>
  <w:style w:type="paragraph" w:styleId="Caption">
    <w:name w:val="caption"/>
    <w:basedOn w:val="Normal"/>
    <w:next w:val="Normal"/>
    <w:uiPriority w:val="7"/>
    <w:unhideWhenUsed/>
    <w:qFormat/>
    <w:rsid w:val="000748E3"/>
    <w:pPr>
      <w:spacing w:after="200"/>
    </w:pPr>
    <w:rPr>
      <w:b/>
      <w:bCs/>
      <w:color w:val="4F81BD" w:themeColor="accent1"/>
      <w:sz w:val="18"/>
      <w:szCs w:val="18"/>
    </w:rPr>
  </w:style>
  <w:style w:type="character" w:customStyle="1" w:styleId="NoSpacingChar">
    <w:name w:val="No Spacing Char"/>
    <w:basedOn w:val="DefaultParagraphFont"/>
    <w:link w:val="NoSpacing"/>
    <w:uiPriority w:val="1"/>
    <w:rsid w:val="000748E3"/>
    <w:rPr>
      <w:lang w:val="et-EE" w:eastAsia="en-US"/>
    </w:rPr>
  </w:style>
  <w:style w:type="character" w:customStyle="1" w:styleId="SLONormalChar">
    <w:name w:val="SLO Normal Char"/>
    <w:basedOn w:val="DefaultParagraphFont"/>
    <w:link w:val="SLONormal"/>
    <w:rsid w:val="000748E3"/>
    <w:rPr>
      <w:kern w:val="24"/>
      <w:szCs w:val="24"/>
      <w:lang w:val="en-GB" w:eastAsia="en-US"/>
    </w:rPr>
  </w:style>
  <w:style w:type="character" w:customStyle="1" w:styleId="2ndlevelprovisionChar">
    <w:name w:val="2nd level (provision) Char"/>
    <w:basedOn w:val="SLONormalChar"/>
    <w:link w:val="2ndlevelprovision"/>
    <w:uiPriority w:val="2"/>
    <w:rsid w:val="000748E3"/>
    <w:rPr>
      <w:rFonts w:ascii="Myriad Pro" w:hAnsi="Myriad Pro"/>
      <w:kern w:val="24"/>
      <w:szCs w:val="20"/>
      <w:lang w:val="en-GB" w:eastAsia="en-US"/>
    </w:rPr>
  </w:style>
  <w:style w:type="character" w:customStyle="1" w:styleId="3rdlevelsubprovisionChar">
    <w:name w:val="3rd level (subprovision) Char"/>
    <w:basedOn w:val="SLONormalChar"/>
    <w:link w:val="3rdlevelsubprovision"/>
    <w:uiPriority w:val="2"/>
    <w:rsid w:val="00AD3623"/>
    <w:rPr>
      <w:rFonts w:ascii="Myriad Pro" w:eastAsiaTheme="minorHAnsi" w:hAnsi="Myriad Pro" w:cstheme="minorBidi"/>
      <w:kern w:val="24"/>
      <w:sz w:val="20"/>
      <w:szCs w:val="20"/>
      <w:lang w:val="en-GB" w:eastAsia="en-US"/>
    </w:rPr>
  </w:style>
  <w:style w:type="character" w:customStyle="1" w:styleId="4thlevellistChar">
    <w:name w:val="4th level (list) Char"/>
    <w:basedOn w:val="SLONormalChar"/>
    <w:link w:val="4thlevellist"/>
    <w:uiPriority w:val="2"/>
    <w:rsid w:val="000748E3"/>
    <w:rPr>
      <w:rFonts w:ascii="Myriad Pro" w:eastAsiaTheme="minorHAnsi" w:hAnsi="Myriad Pro" w:cstheme="minorBidi"/>
      <w:i/>
      <w:kern w:val="24"/>
      <w:sz w:val="20"/>
      <w:szCs w:val="20"/>
      <w:lang w:val="en-GB" w:eastAsia="en-US"/>
    </w:rPr>
  </w:style>
  <w:style w:type="character" w:customStyle="1" w:styleId="5thlevelChar">
    <w:name w:val="5th level Char"/>
    <w:basedOn w:val="SLONormalChar"/>
    <w:link w:val="5thlevel"/>
    <w:uiPriority w:val="2"/>
    <w:rsid w:val="000748E3"/>
    <w:rPr>
      <w:rFonts w:ascii="Myriad Pro" w:eastAsiaTheme="minorHAnsi" w:hAnsi="Myriad Pro" w:cstheme="minorBidi"/>
      <w:i/>
      <w:kern w:val="24"/>
      <w:sz w:val="20"/>
      <w:szCs w:val="20"/>
      <w:lang w:val="en-GB" w:eastAsia="en-US"/>
    </w:rPr>
  </w:style>
  <w:style w:type="paragraph" w:customStyle="1" w:styleId="4thlevelheadingnoindent">
    <w:name w:val="4th level (heading) no indent"/>
    <w:basedOn w:val="4thlevelheading"/>
    <w:next w:val="SLONormal"/>
    <w:uiPriority w:val="6"/>
    <w:rsid w:val="000748E3"/>
    <w:pPr>
      <w:ind w:left="851"/>
    </w:pPr>
  </w:style>
  <w:style w:type="character" w:customStyle="1" w:styleId="SC">
    <w:name w:val="SC"/>
    <w:basedOn w:val="DefaultParagraphFont"/>
    <w:rsid w:val="000748E3"/>
    <w:rPr>
      <w:u w:val="single"/>
    </w:rPr>
  </w:style>
  <w:style w:type="paragraph" w:customStyle="1" w:styleId="SORAINENComment">
    <w:name w:val="SORAINEN Comment"/>
    <w:basedOn w:val="SLONormal"/>
    <w:rsid w:val="000748E3"/>
    <w:pPr>
      <w:pBdr>
        <w:top w:val="single" w:sz="4" w:space="1" w:color="auto"/>
        <w:left w:val="single" w:sz="4" w:space="4" w:color="auto"/>
        <w:bottom w:val="single" w:sz="4" w:space="1" w:color="auto"/>
        <w:right w:val="single" w:sz="4" w:space="4" w:color="auto"/>
      </w:pBdr>
      <w:shd w:val="clear" w:color="auto" w:fill="F3F3F3"/>
    </w:pPr>
    <w:rPr>
      <w:sz w:val="20"/>
    </w:rPr>
  </w:style>
  <w:style w:type="numbering" w:customStyle="1" w:styleId="SLONumberings">
    <w:name w:val="SLO_Numberings"/>
    <w:uiPriority w:val="99"/>
    <w:rsid w:val="000748E3"/>
  </w:style>
  <w:style w:type="paragraph" w:customStyle="1" w:styleId="SLONormalCentered">
    <w:name w:val="SLO Normal (Centered)"/>
    <w:basedOn w:val="SLONormal"/>
    <w:uiPriority w:val="6"/>
    <w:rsid w:val="000748E3"/>
    <w:pPr>
      <w:jc w:val="center"/>
    </w:pPr>
  </w:style>
  <w:style w:type="paragraph" w:customStyle="1" w:styleId="SLONormalLeft">
    <w:name w:val="SLO Normal (Left)"/>
    <w:basedOn w:val="SLONormal"/>
    <w:uiPriority w:val="6"/>
    <w:rsid w:val="000748E3"/>
    <w:pPr>
      <w:jc w:val="left"/>
    </w:pPr>
  </w:style>
  <w:style w:type="paragraph" w:customStyle="1" w:styleId="SLONormalRight">
    <w:name w:val="SLO Normal (Right)"/>
    <w:basedOn w:val="SLONormal"/>
    <w:uiPriority w:val="6"/>
    <w:rsid w:val="000748E3"/>
    <w:pPr>
      <w:jc w:val="right"/>
    </w:pPr>
  </w:style>
  <w:style w:type="paragraph" w:customStyle="1" w:styleId="4thlevellistnoindent">
    <w:name w:val="4th level (list) no indent"/>
    <w:basedOn w:val="4thlevelheadingnoindent"/>
    <w:uiPriority w:val="6"/>
    <w:rsid w:val="000748E3"/>
    <w:pPr>
      <w:tabs>
        <w:tab w:val="clear" w:pos="1928"/>
        <w:tab w:val="num" w:pos="714"/>
      </w:tabs>
      <w:ind w:hanging="357"/>
    </w:pPr>
    <w:rPr>
      <w:i/>
    </w:rPr>
  </w:style>
  <w:style w:type="paragraph" w:customStyle="1" w:styleId="5thlevelheadingnoindent">
    <w:name w:val="5th level (heading) no indent"/>
    <w:basedOn w:val="5thlevelheading"/>
    <w:next w:val="SLONormal"/>
    <w:uiPriority w:val="6"/>
    <w:rsid w:val="000748E3"/>
    <w:pPr>
      <w:tabs>
        <w:tab w:val="clear" w:pos="2835"/>
        <w:tab w:val="num" w:pos="714"/>
      </w:tabs>
      <w:ind w:left="851" w:hanging="357"/>
    </w:pPr>
  </w:style>
  <w:style w:type="paragraph" w:customStyle="1" w:styleId="5thlevelnoindent">
    <w:name w:val="5th level no indent"/>
    <w:basedOn w:val="5thlevelheadingnoindent"/>
    <w:uiPriority w:val="6"/>
    <w:rsid w:val="000748E3"/>
    <w:rPr>
      <w:u w:val="none"/>
    </w:rPr>
  </w:style>
  <w:style w:type="paragraph" w:customStyle="1" w:styleId="NCNumbering11pt">
    <w:name w:val="NC Numbering 11pt"/>
    <w:basedOn w:val="NCNumbering"/>
    <w:link w:val="NCNumbering11ptChar"/>
    <w:uiPriority w:val="6"/>
    <w:rsid w:val="000748E3"/>
    <w:pPr>
      <w:ind w:left="567" w:hanging="567"/>
    </w:pPr>
  </w:style>
  <w:style w:type="character" w:customStyle="1" w:styleId="NCNumberingChar">
    <w:name w:val="NC Numbering Char"/>
    <w:basedOn w:val="DefaultParagraphFont"/>
    <w:link w:val="NCNumbering"/>
    <w:uiPriority w:val="4"/>
    <w:rsid w:val="000748E3"/>
    <w:rPr>
      <w:kern w:val="24"/>
      <w:sz w:val="24"/>
      <w:szCs w:val="24"/>
      <w:lang w:val="en-GB" w:eastAsia="en-US"/>
    </w:rPr>
  </w:style>
  <w:style w:type="character" w:customStyle="1" w:styleId="NCNumbering11ptChar">
    <w:name w:val="NC Numbering 11pt Char"/>
    <w:basedOn w:val="NCNumberingChar"/>
    <w:link w:val="NCNumbering11pt"/>
    <w:uiPriority w:val="6"/>
    <w:rsid w:val="000748E3"/>
    <w:rPr>
      <w:kern w:val="24"/>
      <w:sz w:val="24"/>
      <w:szCs w:val="24"/>
      <w:lang w:val="en-GB" w:eastAsia="en-US"/>
    </w:rPr>
  </w:style>
  <w:style w:type="paragraph" w:customStyle="1" w:styleId="SORLDDNormal">
    <w:name w:val="SOR_LDD_Normal"/>
    <w:uiPriority w:val="6"/>
    <w:rsid w:val="000748E3"/>
    <w:pPr>
      <w:spacing w:after="80" w:line="220" w:lineRule="exact"/>
      <w:jc w:val="both"/>
    </w:pPr>
    <w:rPr>
      <w:rFonts w:ascii="Calibri" w:hAnsi="Calibri"/>
      <w:sz w:val="18"/>
      <w:lang w:val="en-GB" w:eastAsia="en-US"/>
    </w:rPr>
  </w:style>
  <w:style w:type="paragraph" w:customStyle="1" w:styleId="SORLDDClientInformation">
    <w:name w:val="SOR_LDD_Client Information"/>
    <w:basedOn w:val="SORLDDNormal"/>
    <w:rsid w:val="000748E3"/>
    <w:pPr>
      <w:spacing w:after="0" w:line="305" w:lineRule="auto"/>
      <w:jc w:val="right"/>
    </w:pPr>
    <w:rPr>
      <w:sz w:val="20"/>
    </w:rPr>
  </w:style>
  <w:style w:type="paragraph" w:customStyle="1" w:styleId="SORLDDCommentText">
    <w:name w:val="SOR_LDD_Comment_Text"/>
    <w:uiPriority w:val="6"/>
    <w:rsid w:val="000748E3"/>
    <w:pPr>
      <w:spacing w:line="180" w:lineRule="exact"/>
    </w:pPr>
    <w:rPr>
      <w:rFonts w:ascii="Calibri" w:hAnsi="Calibri"/>
      <w:i/>
      <w:iCs/>
      <w:sz w:val="16"/>
      <w:szCs w:val="16"/>
      <w:lang w:val="en-GB" w:eastAsia="en-US"/>
    </w:rPr>
  </w:style>
  <w:style w:type="paragraph" w:customStyle="1" w:styleId="SORLDDListParagraph">
    <w:name w:val="SOR_LDD_List Paragraph"/>
    <w:basedOn w:val="SORLDDNormal"/>
    <w:link w:val="SORLDDListParagraphChar"/>
    <w:uiPriority w:val="6"/>
    <w:rsid w:val="000748E3"/>
    <w:pPr>
      <w:numPr>
        <w:numId w:val="10"/>
      </w:numPr>
      <w:contextualSpacing/>
    </w:pPr>
  </w:style>
  <w:style w:type="character" w:customStyle="1" w:styleId="SORLDDListParagraphChar">
    <w:name w:val="SOR_LDD_List Paragraph Char"/>
    <w:basedOn w:val="DefaultParagraphFont"/>
    <w:link w:val="SORLDDListParagraph"/>
    <w:uiPriority w:val="6"/>
    <w:rsid w:val="000748E3"/>
    <w:rPr>
      <w:rFonts w:ascii="Calibri" w:hAnsi="Calibri"/>
      <w:sz w:val="18"/>
      <w:lang w:val="en-GB" w:eastAsia="en-US"/>
    </w:rPr>
  </w:style>
  <w:style w:type="paragraph" w:customStyle="1" w:styleId="SORLDDListParagraph-Bold">
    <w:name w:val="SOR_LDD_List Paragraph - Bold"/>
    <w:basedOn w:val="SORLDDListParagraph"/>
    <w:next w:val="Quote"/>
    <w:rsid w:val="000748E3"/>
    <w:pPr>
      <w:numPr>
        <w:numId w:val="0"/>
      </w:numPr>
    </w:pPr>
    <w:rPr>
      <w:b/>
    </w:rPr>
  </w:style>
  <w:style w:type="paragraph" w:customStyle="1" w:styleId="SORLDDCommentTitle">
    <w:name w:val="SOR_LDD_Comment_Title"/>
    <w:basedOn w:val="SORLDDListParagraph-Bold"/>
    <w:next w:val="SORLDDCommentText"/>
    <w:uiPriority w:val="6"/>
    <w:rsid w:val="000748E3"/>
    <w:pPr>
      <w:keepNext/>
      <w:tabs>
        <w:tab w:val="num" w:pos="360"/>
      </w:tabs>
      <w:spacing w:line="180" w:lineRule="exact"/>
      <w:ind w:left="357" w:hanging="357"/>
    </w:pPr>
    <w:rPr>
      <w:i/>
      <w:sz w:val="16"/>
      <w:szCs w:val="16"/>
    </w:rPr>
  </w:style>
  <w:style w:type="paragraph" w:customStyle="1" w:styleId="SORLDDHeading1">
    <w:name w:val="SOR_LDD_Heading 1"/>
    <w:next w:val="SORLDDNormal"/>
    <w:uiPriority w:val="6"/>
    <w:rsid w:val="000748E3"/>
    <w:pPr>
      <w:keepNext/>
      <w:keepLines/>
      <w:numPr>
        <w:numId w:val="12"/>
      </w:numPr>
      <w:spacing w:before="120" w:after="480" w:line="220" w:lineRule="exact"/>
    </w:pPr>
    <w:rPr>
      <w:rFonts w:ascii="Calibri" w:eastAsiaTheme="majorEastAsia" w:hAnsi="Calibri" w:cstheme="majorBidi"/>
      <w:b/>
      <w:caps/>
      <w:color w:val="005293"/>
      <w:sz w:val="24"/>
      <w:szCs w:val="32"/>
      <w:lang w:val="en-GB" w:eastAsia="en-US"/>
    </w:rPr>
  </w:style>
  <w:style w:type="paragraph" w:customStyle="1" w:styleId="SORLDDHeading1nonumber">
    <w:name w:val="SOR_LDD_Heading 1_no number"/>
    <w:basedOn w:val="SORLDDHeading1"/>
    <w:uiPriority w:val="6"/>
    <w:rsid w:val="000748E3"/>
    <w:pPr>
      <w:numPr>
        <w:numId w:val="0"/>
      </w:numPr>
    </w:pPr>
  </w:style>
  <w:style w:type="paragraph" w:customStyle="1" w:styleId="SORLDDHeading2">
    <w:name w:val="SOR_LDD_Heading 2"/>
    <w:basedOn w:val="SORLDDHeading1"/>
    <w:next w:val="SORLDDNormal"/>
    <w:uiPriority w:val="6"/>
    <w:rsid w:val="000748E3"/>
    <w:pPr>
      <w:numPr>
        <w:ilvl w:val="1"/>
      </w:numPr>
      <w:spacing w:after="240"/>
    </w:pPr>
    <w:rPr>
      <w:caps w:val="0"/>
      <w:sz w:val="20"/>
    </w:rPr>
  </w:style>
  <w:style w:type="paragraph" w:customStyle="1" w:styleId="SORLDDTableHead-B-W-Bold">
    <w:name w:val="SOR_LDD_Table Head - B-W-Bold"/>
    <w:basedOn w:val="SORLDDNormal"/>
    <w:rsid w:val="000748E3"/>
    <w:pPr>
      <w:numPr>
        <w:numId w:val="13"/>
      </w:numPr>
      <w:jc w:val="center"/>
    </w:pPr>
    <w:rPr>
      <w:color w:val="FFFFFF" w:themeColor="background1"/>
    </w:rPr>
  </w:style>
  <w:style w:type="paragraph" w:customStyle="1" w:styleId="SORLDDHeading2-Table">
    <w:name w:val="SOR_LDD_Heading 2 - Table"/>
    <w:basedOn w:val="SORLDDTableHead-B-W-Bold"/>
    <w:rsid w:val="000748E3"/>
    <w:pPr>
      <w:numPr>
        <w:numId w:val="11"/>
      </w:numPr>
      <w:spacing w:before="120" w:after="120" w:line="240" w:lineRule="auto"/>
      <w:jc w:val="left"/>
    </w:pPr>
  </w:style>
  <w:style w:type="paragraph" w:customStyle="1" w:styleId="SORLDDHeading2ESNumbering">
    <w:name w:val="SOR_LDD_Heading 2_ES_Numbering"/>
    <w:basedOn w:val="SORLDDHeading2-Table"/>
    <w:uiPriority w:val="3"/>
    <w:rsid w:val="000748E3"/>
    <w:pPr>
      <w:numPr>
        <w:numId w:val="15"/>
      </w:numPr>
    </w:pPr>
  </w:style>
  <w:style w:type="paragraph" w:customStyle="1" w:styleId="SORLDDHeading3">
    <w:name w:val="SOR_LDD_Heading 3"/>
    <w:basedOn w:val="SORLDDHeading2"/>
    <w:uiPriority w:val="6"/>
    <w:rsid w:val="000748E3"/>
    <w:pPr>
      <w:numPr>
        <w:ilvl w:val="2"/>
      </w:numPr>
      <w:spacing w:before="200" w:after="0"/>
    </w:pPr>
    <w:rPr>
      <w:rFonts w:asciiTheme="majorHAnsi" w:hAnsiTheme="majorHAnsi"/>
      <w:color w:val="4F81BD" w:themeColor="accent1"/>
      <w:sz w:val="18"/>
    </w:rPr>
  </w:style>
  <w:style w:type="paragraph" w:customStyle="1" w:styleId="SORLDDHeading4">
    <w:name w:val="SOR_LDD_Heading 4"/>
    <w:uiPriority w:val="6"/>
    <w:rsid w:val="000748E3"/>
    <w:pPr>
      <w:numPr>
        <w:ilvl w:val="3"/>
        <w:numId w:val="12"/>
      </w:numPr>
      <w:spacing w:before="200"/>
    </w:pPr>
    <w:rPr>
      <w:rFonts w:asciiTheme="majorHAnsi" w:eastAsiaTheme="majorEastAsia" w:hAnsiTheme="majorHAnsi" w:cstheme="majorBidi"/>
      <w:i/>
      <w:iCs/>
      <w:color w:val="365F91" w:themeColor="accent1" w:themeShade="BF"/>
      <w:sz w:val="18"/>
      <w:lang w:val="en-GB" w:eastAsia="en-US"/>
    </w:rPr>
  </w:style>
  <w:style w:type="paragraph" w:customStyle="1" w:styleId="SORLDDHeading5">
    <w:name w:val="SOR_LDD_Heading 5"/>
    <w:uiPriority w:val="6"/>
    <w:rsid w:val="000748E3"/>
    <w:pPr>
      <w:keepNext/>
      <w:numPr>
        <w:ilvl w:val="4"/>
        <w:numId w:val="12"/>
      </w:numPr>
      <w:spacing w:before="360" w:after="120" w:line="220" w:lineRule="exact"/>
    </w:pPr>
    <w:rPr>
      <w:rFonts w:asciiTheme="majorHAnsi" w:eastAsiaTheme="majorEastAsia" w:hAnsiTheme="majorHAnsi" w:cstheme="majorBidi"/>
      <w:b/>
      <w:iCs/>
      <w:sz w:val="18"/>
      <w:lang w:val="en-GB" w:eastAsia="en-US"/>
    </w:rPr>
  </w:style>
  <w:style w:type="paragraph" w:customStyle="1" w:styleId="SORLDDHeading6">
    <w:name w:val="SOR_LDD_Heading 6"/>
    <w:uiPriority w:val="6"/>
    <w:rsid w:val="000748E3"/>
    <w:pPr>
      <w:numPr>
        <w:ilvl w:val="5"/>
        <w:numId w:val="12"/>
      </w:numPr>
    </w:pPr>
    <w:rPr>
      <w:rFonts w:ascii="Calibri" w:eastAsiaTheme="majorEastAsia" w:hAnsi="Calibri" w:cstheme="majorBidi"/>
      <w:iCs/>
      <w:sz w:val="18"/>
      <w:lang w:val="en-GB" w:eastAsia="en-US"/>
    </w:rPr>
  </w:style>
  <w:style w:type="paragraph" w:customStyle="1" w:styleId="SORLDDHeading7">
    <w:name w:val="SOR_LDD_Heading 7"/>
    <w:uiPriority w:val="6"/>
    <w:rsid w:val="000748E3"/>
    <w:pPr>
      <w:numPr>
        <w:ilvl w:val="6"/>
        <w:numId w:val="12"/>
      </w:numPr>
    </w:pPr>
    <w:rPr>
      <w:rFonts w:asciiTheme="majorHAnsi" w:eastAsiaTheme="majorEastAsia" w:hAnsiTheme="majorHAnsi" w:cstheme="majorBidi"/>
      <w:i/>
      <w:iCs/>
      <w:color w:val="404040" w:themeColor="text1" w:themeTint="BF"/>
      <w:sz w:val="18"/>
      <w:lang w:val="en-GB" w:eastAsia="en-US"/>
    </w:rPr>
  </w:style>
  <w:style w:type="paragraph" w:customStyle="1" w:styleId="SORLDDHeading8">
    <w:name w:val="SOR_LDD_Heading 8"/>
    <w:uiPriority w:val="6"/>
    <w:rsid w:val="000748E3"/>
    <w:pPr>
      <w:numPr>
        <w:ilvl w:val="7"/>
        <w:numId w:val="12"/>
      </w:numPr>
    </w:pPr>
    <w:rPr>
      <w:rFonts w:asciiTheme="majorHAnsi" w:eastAsiaTheme="majorEastAsia" w:hAnsiTheme="majorHAnsi" w:cstheme="majorBidi"/>
      <w:color w:val="404040" w:themeColor="text1" w:themeTint="BF"/>
      <w:sz w:val="20"/>
      <w:szCs w:val="20"/>
      <w:lang w:val="en-GB" w:eastAsia="en-US"/>
    </w:rPr>
  </w:style>
  <w:style w:type="paragraph" w:customStyle="1" w:styleId="SORLDDHeading9">
    <w:name w:val="SOR_LDD_Heading 9"/>
    <w:uiPriority w:val="6"/>
    <w:rsid w:val="000748E3"/>
    <w:pPr>
      <w:numPr>
        <w:ilvl w:val="8"/>
        <w:numId w:val="12"/>
      </w:numPr>
    </w:pPr>
    <w:rPr>
      <w:rFonts w:asciiTheme="majorHAnsi" w:eastAsiaTheme="majorEastAsia" w:hAnsiTheme="majorHAnsi" w:cstheme="majorBidi"/>
      <w:i/>
      <w:iCs/>
      <w:color w:val="404040" w:themeColor="text1" w:themeTint="BF"/>
      <w:sz w:val="20"/>
      <w:szCs w:val="20"/>
      <w:lang w:val="en-GB" w:eastAsia="en-US"/>
    </w:rPr>
  </w:style>
  <w:style w:type="paragraph" w:customStyle="1" w:styleId="SORLDDTitle">
    <w:name w:val="SOR_LDD_Title"/>
    <w:link w:val="SORLDDTitleChar"/>
    <w:uiPriority w:val="6"/>
    <w:rsid w:val="000748E3"/>
    <w:pPr>
      <w:spacing w:line="264" w:lineRule="auto"/>
      <w:jc w:val="right"/>
    </w:pPr>
    <w:rPr>
      <w:rFonts w:ascii="Calibri" w:eastAsiaTheme="majorEastAsia" w:hAnsi="Calibri" w:cstheme="majorBidi"/>
      <w:color w:val="005293"/>
      <w:spacing w:val="-10"/>
      <w:kern w:val="28"/>
      <w:sz w:val="56"/>
      <w:szCs w:val="56"/>
      <w:lang w:val="en-GB" w:eastAsia="en-US"/>
    </w:rPr>
  </w:style>
  <w:style w:type="character" w:customStyle="1" w:styleId="SORLDDTitleChar">
    <w:name w:val="SOR_LDD_Title Char"/>
    <w:basedOn w:val="TitleChar"/>
    <w:link w:val="SORLDDTitle"/>
    <w:uiPriority w:val="6"/>
    <w:rsid w:val="000748E3"/>
    <w:rPr>
      <w:rFonts w:ascii="Calibri" w:eastAsiaTheme="majorEastAsia" w:hAnsi="Calibri" w:cstheme="majorBidi"/>
      <w:caps w:val="0"/>
      <w:color w:val="005293"/>
      <w:spacing w:val="-10"/>
      <w:kern w:val="28"/>
      <w:sz w:val="56"/>
      <w:szCs w:val="56"/>
      <w:lang w:val="en-GB" w:eastAsia="en-US"/>
    </w:rPr>
  </w:style>
  <w:style w:type="paragraph" w:customStyle="1" w:styleId="SORLDDHeadingSlide">
    <w:name w:val="SOR_LDD_Heading Slide"/>
    <w:basedOn w:val="SORLDDTitle"/>
    <w:rsid w:val="000748E3"/>
    <w:pPr>
      <w:spacing w:before="3840"/>
    </w:pPr>
  </w:style>
  <w:style w:type="numbering" w:customStyle="1" w:styleId="SORLDDHeadings">
    <w:name w:val="SOR_LDD_Headings"/>
    <w:uiPriority w:val="99"/>
    <w:rsid w:val="000748E3"/>
    <w:pPr>
      <w:numPr>
        <w:numId w:val="12"/>
      </w:numPr>
    </w:pPr>
  </w:style>
  <w:style w:type="paragraph" w:customStyle="1" w:styleId="SORLDDNoSpacing">
    <w:name w:val="SOR_LDD_No Spacing"/>
    <w:uiPriority w:val="6"/>
    <w:rsid w:val="000748E3"/>
    <w:rPr>
      <w:rFonts w:ascii="Calibri" w:eastAsiaTheme="minorEastAsia" w:hAnsi="Calibri"/>
      <w:sz w:val="18"/>
      <w:lang w:val="en-GB" w:eastAsia="en-US"/>
    </w:rPr>
  </w:style>
  <w:style w:type="paragraph" w:customStyle="1" w:styleId="SORLDDNormal-Centered">
    <w:name w:val="SOR_LDD_Normal - Centered"/>
    <w:basedOn w:val="SORLDDNormal"/>
    <w:uiPriority w:val="6"/>
    <w:rsid w:val="000748E3"/>
    <w:pPr>
      <w:jc w:val="center"/>
    </w:pPr>
  </w:style>
  <w:style w:type="paragraph" w:customStyle="1" w:styleId="SORLDDQuote">
    <w:name w:val="SOR_LDD_Quote"/>
    <w:basedOn w:val="Quote"/>
    <w:uiPriority w:val="6"/>
    <w:rsid w:val="000748E3"/>
    <w:pPr>
      <w:spacing w:after="80" w:line="180" w:lineRule="exact"/>
      <w:ind w:left="34" w:right="28"/>
    </w:pPr>
    <w:rPr>
      <w:rFonts w:ascii="Calibri" w:hAnsi="Calibri"/>
      <w:sz w:val="16"/>
      <w:szCs w:val="16"/>
      <w:lang w:val="en-GB"/>
    </w:rPr>
  </w:style>
  <w:style w:type="paragraph" w:customStyle="1" w:styleId="SORLDDSubtitle">
    <w:name w:val="SOR_LDD_Subtitle"/>
    <w:uiPriority w:val="6"/>
    <w:rsid w:val="000748E3"/>
    <w:rPr>
      <w:rFonts w:ascii="Calibri" w:eastAsiaTheme="minorEastAsia" w:hAnsi="Calibri"/>
      <w:spacing w:val="15"/>
      <w:sz w:val="32"/>
      <w:lang w:val="en-GB" w:eastAsia="en-US"/>
    </w:rPr>
  </w:style>
  <w:style w:type="paragraph" w:customStyle="1" w:styleId="SORLDDTableBreak">
    <w:name w:val="SOR_LDD_Table Break"/>
    <w:basedOn w:val="SORLDDNormal"/>
    <w:rsid w:val="000748E3"/>
    <w:pPr>
      <w:spacing w:after="0" w:line="240" w:lineRule="auto"/>
    </w:pPr>
    <w:rPr>
      <w:sz w:val="8"/>
      <w:szCs w:val="8"/>
    </w:rPr>
  </w:style>
  <w:style w:type="paragraph" w:customStyle="1" w:styleId="SORLDDTableParagraph">
    <w:name w:val="SOR_LDD_Table Paragraph"/>
    <w:basedOn w:val="SORLDDNormal"/>
    <w:uiPriority w:val="1"/>
    <w:rsid w:val="000748E3"/>
    <w:pPr>
      <w:numPr>
        <w:numId w:val="14"/>
      </w:numPr>
      <w:tabs>
        <w:tab w:val="left" w:pos="408"/>
      </w:tabs>
      <w:suppressAutoHyphens/>
      <w:jc w:val="left"/>
    </w:pPr>
  </w:style>
  <w:style w:type="paragraph" w:customStyle="1" w:styleId="SORLDDTableParagraph-simplenumbering">
    <w:name w:val="SOR_LDD_Table Paragraph - simple numbering"/>
    <w:basedOn w:val="SORLDDTableParagraph"/>
    <w:uiPriority w:val="6"/>
    <w:rsid w:val="000748E3"/>
    <w:pPr>
      <w:numPr>
        <w:ilvl w:val="1"/>
        <w:numId w:val="13"/>
      </w:numPr>
    </w:pPr>
  </w:style>
  <w:style w:type="paragraph" w:customStyle="1" w:styleId="SORLDDTableParagraphlist">
    <w:name w:val="SOR_LDD_Table Paragraph_list"/>
    <w:basedOn w:val="SORLDDTableParagraph"/>
    <w:uiPriority w:val="6"/>
    <w:rsid w:val="000748E3"/>
    <w:pPr>
      <w:numPr>
        <w:ilvl w:val="1"/>
      </w:numPr>
    </w:pPr>
  </w:style>
  <w:style w:type="paragraph" w:customStyle="1" w:styleId="SORLDDTableParagraphESImportance">
    <w:name w:val="SOR_LDD_Table_Paragraph_ES_Importance"/>
    <w:basedOn w:val="SORLDDTableParagraph"/>
    <w:uiPriority w:val="6"/>
    <w:rsid w:val="000748E3"/>
    <w:pPr>
      <w:numPr>
        <w:numId w:val="0"/>
      </w:numPr>
      <w:jc w:val="center"/>
    </w:pPr>
    <w:rPr>
      <w:b/>
    </w:rPr>
  </w:style>
  <w:style w:type="paragraph" w:customStyle="1" w:styleId="SORLDDTableParagraphESnumbering">
    <w:name w:val="SOR_LDD_Table_Paragraph_ES_numbering"/>
    <w:basedOn w:val="SORLDDTableParagraph"/>
    <w:uiPriority w:val="4"/>
    <w:rsid w:val="000748E3"/>
    <w:pPr>
      <w:numPr>
        <w:ilvl w:val="1"/>
        <w:numId w:val="15"/>
      </w:numPr>
    </w:pPr>
  </w:style>
  <w:style w:type="paragraph" w:customStyle="1" w:styleId="SORLDDTimelineArrowYear">
    <w:name w:val="SOR_LDD_Timeline_Arrow_Year"/>
    <w:basedOn w:val="Normal"/>
    <w:uiPriority w:val="6"/>
    <w:rsid w:val="000748E3"/>
    <w:pPr>
      <w:spacing w:after="80" w:line="220" w:lineRule="exact"/>
      <w:jc w:val="center"/>
    </w:pPr>
    <w:rPr>
      <w:rFonts w:ascii="Calibri" w:hAnsi="Calibri"/>
      <w:b/>
      <w:color w:val="FFFFFF" w:themeColor="background1"/>
      <w:lang w:val="en-GB"/>
    </w:rPr>
  </w:style>
  <w:style w:type="paragraph" w:customStyle="1" w:styleId="SORLDDTimelineEventText">
    <w:name w:val="SOR_LDD_Timeline_Event_Text"/>
    <w:basedOn w:val="Normal"/>
    <w:uiPriority w:val="6"/>
    <w:rsid w:val="000748E3"/>
    <w:pPr>
      <w:spacing w:after="80" w:line="180" w:lineRule="atLeast"/>
    </w:pPr>
    <w:rPr>
      <w:rFonts w:ascii="Calibri" w:hAnsi="Calibri"/>
      <w:sz w:val="16"/>
      <w:szCs w:val="16"/>
      <w:lang w:val="en-GB"/>
    </w:rPr>
  </w:style>
  <w:style w:type="paragraph" w:customStyle="1" w:styleId="SORLDDTimelineEventYear">
    <w:name w:val="SOR_LDD_Timeline_Event_Year"/>
    <w:basedOn w:val="Normal"/>
    <w:next w:val="SORLDDTimelineEventText"/>
    <w:uiPriority w:val="6"/>
    <w:rsid w:val="000748E3"/>
    <w:pPr>
      <w:spacing w:after="80" w:line="220" w:lineRule="exact"/>
    </w:pPr>
    <w:rPr>
      <w:rFonts w:ascii="Calibri" w:hAnsi="Calibri"/>
      <w:b/>
      <w:color w:val="14518B"/>
      <w:sz w:val="18"/>
      <w:szCs w:val="18"/>
      <w:lang w:val="en-GB"/>
    </w:rPr>
  </w:style>
  <w:style w:type="paragraph" w:customStyle="1" w:styleId="SORLDDWatermark">
    <w:name w:val="SOR_LDD_Watermark"/>
    <w:basedOn w:val="Normal"/>
    <w:uiPriority w:val="6"/>
    <w:rsid w:val="000748E3"/>
    <w:pPr>
      <w:suppressAutoHyphens/>
      <w:spacing w:after="80"/>
    </w:pPr>
    <w:rPr>
      <w:rFonts w:ascii="Calibri" w:hAnsi="Calibri"/>
      <w:color w:val="DDDEDD"/>
      <w:sz w:val="72"/>
      <w:szCs w:val="72"/>
      <w:lang w:val="en-GB"/>
    </w:rPr>
  </w:style>
  <w:style w:type="character" w:customStyle="1" w:styleId="Bodytext0">
    <w:name w:val="Body text_"/>
    <w:basedOn w:val="DefaultParagraphFont"/>
    <w:link w:val="BodyText4"/>
    <w:rsid w:val="00D44763"/>
    <w:rPr>
      <w:shd w:val="clear" w:color="auto" w:fill="FFFFFF"/>
    </w:rPr>
  </w:style>
  <w:style w:type="paragraph" w:customStyle="1" w:styleId="BodyText4">
    <w:name w:val="Body Text4"/>
    <w:basedOn w:val="Normal"/>
    <w:link w:val="Bodytext0"/>
    <w:rsid w:val="00D44763"/>
    <w:pPr>
      <w:widowControl w:val="0"/>
      <w:shd w:val="clear" w:color="auto" w:fill="FFFFFF"/>
      <w:spacing w:before="360" w:after="240" w:line="270" w:lineRule="exact"/>
      <w:ind w:hanging="420"/>
    </w:pPr>
    <w:rPr>
      <w:lang w:eastAsia="lv-LV"/>
    </w:rPr>
  </w:style>
  <w:style w:type="character" w:customStyle="1" w:styleId="BodytextBold">
    <w:name w:val="Body text + Bold"/>
    <w:basedOn w:val="Bodytext0"/>
    <w:rsid w:val="00D44763"/>
    <w:rPr>
      <w:b/>
      <w:bCs/>
      <w:color w:val="000000"/>
      <w:spacing w:val="0"/>
      <w:w w:val="100"/>
      <w:position w:val="0"/>
      <w:shd w:val="clear" w:color="auto" w:fill="FFFFFF"/>
      <w:lang w:val="en-GB" w:eastAsia="en-GB" w:bidi="en-GB"/>
    </w:rPr>
  </w:style>
  <w:style w:type="paragraph" w:customStyle="1" w:styleId="Default">
    <w:name w:val="Default"/>
    <w:rsid w:val="0078491B"/>
    <w:pPr>
      <w:autoSpaceDE w:val="0"/>
      <w:autoSpaceDN w:val="0"/>
      <w:adjustRightInd w:val="0"/>
    </w:pPr>
    <w:rPr>
      <w:color w:val="000000"/>
      <w:sz w:val="24"/>
      <w:szCs w:val="24"/>
      <w:lang w:val="en-GB" w:eastAsia="en-GB"/>
    </w:rPr>
  </w:style>
  <w:style w:type="character" w:customStyle="1" w:styleId="Bodytext30">
    <w:name w:val="Body text (3)_"/>
    <w:basedOn w:val="DefaultParagraphFont"/>
    <w:link w:val="Bodytext31"/>
    <w:rsid w:val="001E26B4"/>
    <w:rPr>
      <w:sz w:val="17"/>
      <w:szCs w:val="17"/>
      <w:shd w:val="clear" w:color="auto" w:fill="FFFFFF"/>
    </w:rPr>
  </w:style>
  <w:style w:type="paragraph" w:customStyle="1" w:styleId="Bodytext31">
    <w:name w:val="Body text (3)"/>
    <w:basedOn w:val="Normal"/>
    <w:link w:val="Bodytext30"/>
    <w:rsid w:val="001E26B4"/>
    <w:pPr>
      <w:widowControl w:val="0"/>
      <w:shd w:val="clear" w:color="auto" w:fill="FFFFFF"/>
      <w:spacing w:before="180" w:line="230" w:lineRule="exact"/>
      <w:ind w:hanging="180"/>
    </w:pPr>
    <w:rPr>
      <w:sz w:val="17"/>
      <w:szCs w:val="17"/>
      <w:lang w:eastAsia="lv-LV"/>
    </w:rPr>
  </w:style>
  <w:style w:type="paragraph" w:customStyle="1" w:styleId="TitelDeckblatt">
    <w:name w:val="Titel Deckblatt"/>
    <w:basedOn w:val="Normal"/>
    <w:link w:val="TitelDeckblattChar"/>
    <w:uiPriority w:val="99"/>
    <w:rsid w:val="002A07CE"/>
    <w:pPr>
      <w:jc w:val="right"/>
    </w:pPr>
    <w:rPr>
      <w:rFonts w:ascii="Arial" w:hAnsi="Arial"/>
      <w:b/>
      <w:sz w:val="28"/>
      <w:szCs w:val="20"/>
      <w:lang w:val="de-DE" w:eastAsia="de-DE"/>
    </w:rPr>
  </w:style>
  <w:style w:type="paragraph" w:customStyle="1" w:styleId="Arbeitsgruppe">
    <w:name w:val="Arbeitsgruppe"/>
    <w:basedOn w:val="Normal"/>
    <w:uiPriority w:val="99"/>
    <w:rsid w:val="002A07CE"/>
    <w:pPr>
      <w:spacing w:after="120"/>
      <w:jc w:val="right"/>
    </w:pPr>
    <w:rPr>
      <w:rFonts w:ascii="Arial Narrow" w:hAnsi="Arial Narrow"/>
      <w:spacing w:val="12"/>
      <w:sz w:val="21"/>
      <w:szCs w:val="20"/>
      <w:lang w:val="en-US" w:eastAsia="de-DE"/>
    </w:rPr>
  </w:style>
  <w:style w:type="character" w:customStyle="1" w:styleId="TitelDeckblattChar">
    <w:name w:val="Titel Deckblatt Char"/>
    <w:link w:val="TitelDeckblatt"/>
    <w:uiPriority w:val="99"/>
    <w:locked/>
    <w:rsid w:val="002A07CE"/>
    <w:rPr>
      <w:rFonts w:ascii="Arial" w:hAnsi="Arial"/>
      <w:b/>
      <w:sz w:val="28"/>
      <w:szCs w:val="20"/>
      <w:lang w:val="de-DE" w:eastAsia="de-DE"/>
    </w:rPr>
  </w:style>
  <w:style w:type="paragraph" w:customStyle="1" w:styleId="Aufzhlungen">
    <w:name w:val="Aufzählungen"/>
    <w:basedOn w:val="Normal"/>
    <w:uiPriority w:val="99"/>
    <w:rsid w:val="002A07CE"/>
    <w:pPr>
      <w:numPr>
        <w:numId w:val="16"/>
      </w:numPr>
      <w:tabs>
        <w:tab w:val="center" w:pos="8505"/>
      </w:tabs>
      <w:spacing w:after="120" w:line="360" w:lineRule="auto"/>
      <w:contextualSpacing/>
    </w:pPr>
    <w:rPr>
      <w:rFonts w:ascii="Arial Narrow" w:hAnsi="Arial Narrow"/>
      <w:spacing w:val="12"/>
      <w:sz w:val="21"/>
      <w:szCs w:val="21"/>
      <w:lang w:val="en-US" w:eastAsia="de-DE"/>
    </w:rPr>
  </w:style>
  <w:style w:type="paragraph" w:customStyle="1" w:styleId="Inhaltsverzeichnis">
    <w:name w:val="Inhaltsverzeichnis"/>
    <w:basedOn w:val="Normal"/>
    <w:uiPriority w:val="99"/>
    <w:rsid w:val="002A07CE"/>
    <w:pPr>
      <w:spacing w:before="120"/>
    </w:pPr>
    <w:rPr>
      <w:rFonts w:ascii="Arial" w:hAnsi="Arial"/>
      <w:b/>
      <w:bCs/>
      <w:color w:val="999999"/>
      <w:spacing w:val="12"/>
      <w:szCs w:val="21"/>
      <w:lang w:val="en-US" w:eastAsia="de-DE"/>
    </w:rPr>
  </w:style>
  <w:style w:type="paragraph" w:customStyle="1" w:styleId="VerzeichnisInhalt">
    <w:name w:val="Verzeichnis Inhalt"/>
    <w:basedOn w:val="TOC1"/>
    <w:rsid w:val="002A07CE"/>
    <w:pPr>
      <w:framePr w:wrap="around" w:hAnchor="text"/>
      <w:tabs>
        <w:tab w:val="left" w:pos="601"/>
        <w:tab w:val="left" w:pos="5420"/>
        <w:tab w:val="right" w:pos="6692"/>
      </w:tabs>
      <w:spacing w:line="360" w:lineRule="auto"/>
      <w:ind w:left="601" w:right="669" w:hanging="601"/>
    </w:pPr>
    <w:rPr>
      <w:rFonts w:ascii="Arial Narrow" w:hAnsi="Arial Narrow"/>
      <w:b w:val="0"/>
      <w:bCs w:val="0"/>
      <w:caps w:val="0"/>
      <w:noProof/>
      <w:spacing w:val="12"/>
      <w:sz w:val="21"/>
      <w:szCs w:val="21"/>
      <w:lang w:val="en-US" w:eastAsia="de-DE"/>
    </w:rPr>
  </w:style>
  <w:style w:type="character" w:customStyle="1" w:styleId="Hervorheben">
    <w:name w:val="Hervorheben"/>
    <w:uiPriority w:val="99"/>
    <w:rsid w:val="002A07CE"/>
    <w:rPr>
      <w:color w:val="007978"/>
    </w:rPr>
  </w:style>
  <w:style w:type="character" w:customStyle="1" w:styleId="Hervorheben2">
    <w:name w:val="Hervorheben2"/>
    <w:uiPriority w:val="99"/>
    <w:rsid w:val="002A07CE"/>
    <w:rPr>
      <w:color w:val="FF0000"/>
    </w:rPr>
  </w:style>
  <w:style w:type="paragraph" w:customStyle="1" w:styleId="WortInhaltsverzeichnis">
    <w:name w:val="Wort Inhaltsverzeichnis"/>
    <w:basedOn w:val="Normal"/>
    <w:rsid w:val="002A07CE"/>
    <w:pPr>
      <w:spacing w:before="120"/>
    </w:pPr>
    <w:rPr>
      <w:rFonts w:ascii="Arial" w:hAnsi="Arial"/>
      <w:b/>
      <w:bCs/>
      <w:color w:val="999999"/>
      <w:spacing w:val="8"/>
      <w:szCs w:val="20"/>
      <w:lang w:val="en-US" w:eastAsia="de-DE"/>
    </w:rPr>
  </w:style>
  <w:style w:type="numbering" w:customStyle="1" w:styleId="Aufzhlung2">
    <w:name w:val="Aufzählung2"/>
    <w:rsid w:val="002A07CE"/>
    <w:pPr>
      <w:numPr>
        <w:numId w:val="17"/>
      </w:numPr>
    </w:pPr>
  </w:style>
  <w:style w:type="numbering" w:customStyle="1" w:styleId="Aufzhlungen2">
    <w:name w:val="Aufzählungen2"/>
    <w:rsid w:val="002A07CE"/>
    <w:pPr>
      <w:numPr>
        <w:numId w:val="18"/>
      </w:numPr>
    </w:pPr>
  </w:style>
  <w:style w:type="character" w:customStyle="1" w:styleId="StyleLatinTimesNewRomanLatin12pt">
    <w:name w:val="Style (Latin) Times New Roman (Latin) 12 pt"/>
    <w:uiPriority w:val="99"/>
    <w:rsid w:val="002A07CE"/>
    <w:rPr>
      <w:rFonts w:ascii="Times New Roman" w:hAnsi="Times New Roman" w:cs="Times New Roman" w:hint="default"/>
      <w:sz w:val="24"/>
      <w:lang w:val="en-GB" w:eastAsia="en-GB"/>
    </w:rPr>
  </w:style>
  <w:style w:type="paragraph" w:customStyle="1" w:styleId="ListParagraph1">
    <w:name w:val="List Paragraph1"/>
    <w:basedOn w:val="Normal"/>
    <w:rsid w:val="002A07CE"/>
    <w:pPr>
      <w:suppressAutoHyphens/>
      <w:spacing w:after="200" w:line="276" w:lineRule="auto"/>
      <w:ind w:left="720"/>
      <w:contextualSpacing/>
    </w:pPr>
    <w:rPr>
      <w:rFonts w:ascii="Calibri" w:eastAsia="Calibri" w:hAnsi="Calibri" w:cs="font242"/>
      <w:kern w:val="1"/>
      <w:lang w:val="en-GB"/>
    </w:rPr>
  </w:style>
  <w:style w:type="paragraph" w:customStyle="1" w:styleId="Apakpunkts">
    <w:name w:val="Apakšpunkts"/>
    <w:basedOn w:val="Heading3"/>
    <w:link w:val="ApakpunktsChar"/>
    <w:rsid w:val="002A07CE"/>
    <w:pPr>
      <w:widowControl w:val="0"/>
      <w:numPr>
        <w:ilvl w:val="2"/>
      </w:numPr>
      <w:pBdr>
        <w:top w:val="none" w:sz="0" w:space="0" w:color="auto"/>
        <w:bottom w:val="none" w:sz="0" w:space="0" w:color="auto"/>
      </w:pBdr>
      <w:tabs>
        <w:tab w:val="num" w:pos="2160"/>
      </w:tabs>
      <w:spacing w:before="120" w:after="60"/>
      <w:ind w:left="2160" w:hanging="720"/>
      <w:jc w:val="both"/>
    </w:pPr>
    <w:rPr>
      <w:iCs/>
      <w:caps w:val="0"/>
      <w:color w:val="000000"/>
      <w:szCs w:val="28"/>
      <w:lang w:val="en-GB" w:eastAsia="en-GB"/>
    </w:rPr>
  </w:style>
  <w:style w:type="character" w:customStyle="1" w:styleId="ApakpunktsChar">
    <w:name w:val="Apakšpunkts Char"/>
    <w:link w:val="Apakpunkts"/>
    <w:rsid w:val="002A07CE"/>
    <w:rPr>
      <w:iCs/>
      <w:color w:val="000000"/>
      <w:sz w:val="24"/>
      <w:szCs w:val="28"/>
      <w:lang w:val="en-GB" w:eastAsia="en-GB"/>
    </w:rPr>
  </w:style>
  <w:style w:type="paragraph" w:styleId="TOC4">
    <w:name w:val="toc 4"/>
    <w:basedOn w:val="Normal"/>
    <w:next w:val="Normal"/>
    <w:autoRedefine/>
    <w:uiPriority w:val="39"/>
    <w:unhideWhenUsed/>
    <w:rsid w:val="00540EBB"/>
    <w:pPr>
      <w:spacing w:after="0"/>
      <w:ind w:left="660"/>
    </w:pPr>
    <w:rPr>
      <w:rFonts w:cstheme="minorHAnsi"/>
      <w:sz w:val="18"/>
      <w:szCs w:val="18"/>
    </w:rPr>
  </w:style>
  <w:style w:type="paragraph" w:styleId="TOC5">
    <w:name w:val="toc 5"/>
    <w:basedOn w:val="Normal"/>
    <w:next w:val="Normal"/>
    <w:autoRedefine/>
    <w:uiPriority w:val="39"/>
    <w:unhideWhenUsed/>
    <w:rsid w:val="00540EBB"/>
    <w:pPr>
      <w:spacing w:after="0"/>
      <w:ind w:left="880"/>
    </w:pPr>
    <w:rPr>
      <w:rFonts w:cstheme="minorHAnsi"/>
      <w:sz w:val="18"/>
      <w:szCs w:val="18"/>
    </w:rPr>
  </w:style>
  <w:style w:type="paragraph" w:styleId="TOC6">
    <w:name w:val="toc 6"/>
    <w:basedOn w:val="Normal"/>
    <w:next w:val="Normal"/>
    <w:autoRedefine/>
    <w:uiPriority w:val="39"/>
    <w:unhideWhenUsed/>
    <w:rsid w:val="00540EBB"/>
    <w:pPr>
      <w:spacing w:after="0"/>
      <w:ind w:left="1100"/>
    </w:pPr>
    <w:rPr>
      <w:rFonts w:cstheme="minorHAnsi"/>
      <w:sz w:val="18"/>
      <w:szCs w:val="18"/>
    </w:rPr>
  </w:style>
  <w:style w:type="paragraph" w:styleId="TOC7">
    <w:name w:val="toc 7"/>
    <w:basedOn w:val="Normal"/>
    <w:next w:val="Normal"/>
    <w:autoRedefine/>
    <w:uiPriority w:val="39"/>
    <w:unhideWhenUsed/>
    <w:rsid w:val="00540EBB"/>
    <w:pPr>
      <w:spacing w:after="0"/>
      <w:ind w:left="1320"/>
    </w:pPr>
    <w:rPr>
      <w:rFonts w:cstheme="minorHAnsi"/>
      <w:sz w:val="18"/>
      <w:szCs w:val="18"/>
    </w:rPr>
  </w:style>
  <w:style w:type="paragraph" w:styleId="TOC8">
    <w:name w:val="toc 8"/>
    <w:basedOn w:val="Normal"/>
    <w:next w:val="Normal"/>
    <w:autoRedefine/>
    <w:uiPriority w:val="39"/>
    <w:unhideWhenUsed/>
    <w:rsid w:val="00540EBB"/>
    <w:pPr>
      <w:spacing w:after="0"/>
      <w:ind w:left="1540"/>
    </w:pPr>
    <w:rPr>
      <w:rFonts w:cstheme="minorHAnsi"/>
      <w:sz w:val="18"/>
      <w:szCs w:val="18"/>
    </w:rPr>
  </w:style>
  <w:style w:type="paragraph" w:styleId="TOC9">
    <w:name w:val="toc 9"/>
    <w:basedOn w:val="Normal"/>
    <w:next w:val="Normal"/>
    <w:autoRedefine/>
    <w:uiPriority w:val="39"/>
    <w:unhideWhenUsed/>
    <w:rsid w:val="00540EBB"/>
    <w:pPr>
      <w:spacing w:after="0"/>
      <w:ind w:left="1760"/>
    </w:pPr>
    <w:rPr>
      <w:rFonts w:cstheme="minorHAnsi"/>
      <w:sz w:val="18"/>
      <w:szCs w:val="18"/>
    </w:rPr>
  </w:style>
  <w:style w:type="character" w:customStyle="1" w:styleId="Bodytext20">
    <w:name w:val="Body text (2)_"/>
    <w:basedOn w:val="DefaultParagraphFont"/>
    <w:link w:val="Bodytext21"/>
    <w:rsid w:val="007A6B47"/>
    <w:rPr>
      <w:i/>
      <w:iCs/>
      <w:shd w:val="clear" w:color="auto" w:fill="FFFFFF"/>
    </w:rPr>
  </w:style>
  <w:style w:type="paragraph" w:customStyle="1" w:styleId="Bodytext21">
    <w:name w:val="Body text (2)"/>
    <w:basedOn w:val="Normal"/>
    <w:link w:val="Bodytext20"/>
    <w:rsid w:val="007A6B47"/>
    <w:pPr>
      <w:widowControl w:val="0"/>
      <w:shd w:val="clear" w:color="auto" w:fill="FFFFFF"/>
      <w:spacing w:after="960" w:line="277" w:lineRule="exact"/>
      <w:jc w:val="right"/>
    </w:pPr>
    <w:rPr>
      <w:i/>
      <w:iCs/>
      <w:lang w:eastAsia="lv-LV"/>
    </w:rPr>
  </w:style>
  <w:style w:type="character" w:customStyle="1" w:styleId="Heading12">
    <w:name w:val="Heading #1 (2)_"/>
    <w:basedOn w:val="DefaultParagraphFont"/>
    <w:link w:val="Heading120"/>
    <w:rsid w:val="007A6B47"/>
    <w:rPr>
      <w:b/>
      <w:bCs/>
      <w:sz w:val="26"/>
      <w:szCs w:val="26"/>
      <w:shd w:val="clear" w:color="auto" w:fill="FFFFFF"/>
    </w:rPr>
  </w:style>
  <w:style w:type="paragraph" w:customStyle="1" w:styleId="Heading120">
    <w:name w:val="Heading #1 (2)"/>
    <w:basedOn w:val="Normal"/>
    <w:link w:val="Heading12"/>
    <w:rsid w:val="007A6B47"/>
    <w:pPr>
      <w:widowControl w:val="0"/>
      <w:shd w:val="clear" w:color="auto" w:fill="FFFFFF"/>
      <w:spacing w:before="960" w:after="60" w:line="0" w:lineRule="atLeast"/>
      <w:jc w:val="center"/>
      <w:outlineLvl w:val="0"/>
    </w:pPr>
    <w:rPr>
      <w:b/>
      <w:bCs/>
      <w:sz w:val="26"/>
      <w:szCs w:val="26"/>
      <w:lang w:eastAsia="lv-LV"/>
    </w:rPr>
  </w:style>
  <w:style w:type="paragraph" w:styleId="EndnoteText">
    <w:name w:val="endnote text"/>
    <w:basedOn w:val="Normal"/>
    <w:link w:val="EndnoteTextChar"/>
    <w:uiPriority w:val="99"/>
    <w:semiHidden/>
    <w:unhideWhenUsed/>
    <w:locked/>
    <w:rsid w:val="00FA0FAA"/>
    <w:rPr>
      <w:szCs w:val="20"/>
      <w:lang w:val="en-US"/>
    </w:rPr>
  </w:style>
  <w:style w:type="character" w:customStyle="1" w:styleId="EndnoteTextChar">
    <w:name w:val="Endnote Text Char"/>
    <w:basedOn w:val="DefaultParagraphFont"/>
    <w:link w:val="EndnoteText"/>
    <w:uiPriority w:val="99"/>
    <w:semiHidden/>
    <w:rsid w:val="00FA0FAA"/>
    <w:rPr>
      <w:rFonts w:asciiTheme="minorHAnsi" w:eastAsiaTheme="minorHAnsi" w:hAnsiTheme="minorHAnsi" w:cstheme="minorBidi"/>
      <w:sz w:val="20"/>
      <w:szCs w:val="20"/>
      <w:lang w:val="en-US" w:eastAsia="en-US"/>
    </w:rPr>
  </w:style>
  <w:style w:type="character" w:styleId="EndnoteReference">
    <w:name w:val="endnote reference"/>
    <w:basedOn w:val="DefaultParagraphFont"/>
    <w:uiPriority w:val="99"/>
    <w:semiHidden/>
    <w:unhideWhenUsed/>
    <w:locked/>
    <w:rsid w:val="00FA0FAA"/>
    <w:rPr>
      <w:vertAlign w:val="superscript"/>
    </w:rPr>
  </w:style>
  <w:style w:type="paragraph" w:customStyle="1" w:styleId="Numatytasis">
    <w:name w:val="Numatytasis"/>
    <w:rsid w:val="00A15BE9"/>
    <w:pPr>
      <w:tabs>
        <w:tab w:val="left" w:pos="720"/>
      </w:tabs>
      <w:suppressAutoHyphens/>
      <w:spacing w:line="100" w:lineRule="atLeast"/>
    </w:pPr>
    <w:rPr>
      <w:sz w:val="24"/>
      <w:szCs w:val="24"/>
      <w:lang w:val="en-US" w:eastAsia="en-US"/>
    </w:rPr>
  </w:style>
  <w:style w:type="paragraph" w:styleId="ListNumber2">
    <w:name w:val="List Number 2"/>
    <w:basedOn w:val="Normal"/>
    <w:locked/>
    <w:rsid w:val="001F41A0"/>
    <w:pPr>
      <w:tabs>
        <w:tab w:val="num" w:pos="643"/>
      </w:tabs>
      <w:ind w:left="643" w:hanging="360"/>
      <w:contextualSpacing/>
    </w:pPr>
  </w:style>
  <w:style w:type="character" w:customStyle="1" w:styleId="normaltextrun">
    <w:name w:val="normaltextrun"/>
    <w:basedOn w:val="DefaultParagraphFont"/>
    <w:rsid w:val="00176448"/>
  </w:style>
  <w:style w:type="character" w:customStyle="1" w:styleId="fontstyle01">
    <w:name w:val="fontstyle01"/>
    <w:basedOn w:val="DefaultParagraphFont"/>
    <w:rsid w:val="009F7A26"/>
    <w:rPr>
      <w:rFonts w:ascii="Times-Roman" w:hAnsi="Times-Roman" w:hint="default"/>
      <w:b w:val="0"/>
      <w:bCs w:val="0"/>
      <w:i w:val="0"/>
      <w:iCs w:val="0"/>
      <w:color w:val="000000"/>
      <w:sz w:val="24"/>
      <w:szCs w:val="24"/>
    </w:rPr>
  </w:style>
  <w:style w:type="character" w:customStyle="1" w:styleId="ListParagraphChar">
    <w:name w:val="List Paragraph Char"/>
    <w:aliases w:val="SP-List Paragraph Char"/>
    <w:basedOn w:val="DefaultParagraphFont"/>
    <w:link w:val="ListParagraph"/>
    <w:uiPriority w:val="34"/>
    <w:locked/>
    <w:rsid w:val="00D85C8C"/>
    <w:rPr>
      <w:rFonts w:asciiTheme="minorHAnsi" w:eastAsiaTheme="minorHAnsi" w:hAnsiTheme="minorHAnsi" w:cstheme="minorBidi"/>
      <w:lang w:eastAsia="en-US"/>
    </w:rPr>
  </w:style>
  <w:style w:type="paragraph" w:customStyle="1" w:styleId="NormalA">
    <w:name w:val="Normal AŠ"/>
    <w:basedOn w:val="Normal"/>
    <w:link w:val="NormalAChar"/>
    <w:uiPriority w:val="6"/>
    <w:qFormat/>
    <w:rsid w:val="002F2361"/>
  </w:style>
  <w:style w:type="character" w:customStyle="1" w:styleId="NormalAChar">
    <w:name w:val="Normal AŠ Char"/>
    <w:basedOn w:val="3rdlevelsubprovisionChar"/>
    <w:link w:val="NormalA"/>
    <w:uiPriority w:val="6"/>
    <w:rsid w:val="002F2361"/>
    <w:rPr>
      <w:rFonts w:ascii="Myriad Pro" w:eastAsiaTheme="minorHAnsi" w:hAnsi="Myriad Pro" w:cstheme="minorBidi"/>
      <w:b/>
      <w:kern w:val="24"/>
      <w:sz w:val="20"/>
      <w:szCs w:val="24"/>
      <w:lang w:val="en-GB" w:eastAsia="en-US"/>
    </w:rPr>
  </w:style>
  <w:style w:type="character" w:customStyle="1" w:styleId="Footnote">
    <w:name w:val="Footnote_"/>
    <w:basedOn w:val="DefaultParagraphFont"/>
    <w:link w:val="Footnote0"/>
    <w:rsid w:val="00704177"/>
    <w:rPr>
      <w:sz w:val="17"/>
      <w:szCs w:val="17"/>
      <w:shd w:val="clear" w:color="auto" w:fill="FFFFFF"/>
    </w:rPr>
  </w:style>
  <w:style w:type="paragraph" w:customStyle="1" w:styleId="Footnote0">
    <w:name w:val="Footnote"/>
    <w:basedOn w:val="Normal"/>
    <w:link w:val="Footnote"/>
    <w:rsid w:val="00704177"/>
    <w:pPr>
      <w:widowControl w:val="0"/>
      <w:shd w:val="clear" w:color="auto" w:fill="FFFFFF"/>
      <w:spacing w:after="0" w:line="230" w:lineRule="exact"/>
      <w:jc w:val="left"/>
    </w:pPr>
    <w:rPr>
      <w:rFonts w:ascii="Times New Roman" w:eastAsia="Times New Roman" w:hAnsi="Times New Roman" w:cs="Times New Roman"/>
      <w:sz w:val="17"/>
      <w:szCs w:val="17"/>
      <w:lang w:eastAsia="lv-LV"/>
    </w:rPr>
  </w:style>
  <w:style w:type="table" w:customStyle="1" w:styleId="ListTable3-Accent11">
    <w:name w:val="List Table 3 - Accent 11"/>
    <w:basedOn w:val="TableNormal"/>
    <w:uiPriority w:val="48"/>
    <w:rsid w:val="0063261E"/>
    <w:rPr>
      <w:sz w:val="24"/>
      <w:szCs w:val="24"/>
      <w:lang w:val="en-US"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1">
    <w:name w:val="List Table 31"/>
    <w:basedOn w:val="TableNormal"/>
    <w:uiPriority w:val="48"/>
    <w:rsid w:val="0020342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paragraph">
    <w:name w:val="paragraph"/>
    <w:basedOn w:val="Normal"/>
    <w:rsid w:val="00B35818"/>
    <w:pPr>
      <w:spacing w:after="0" w:line="240" w:lineRule="auto"/>
      <w:jc w:val="left"/>
    </w:pPr>
    <w:rPr>
      <w:rFonts w:ascii="Times New Roman" w:eastAsia="Times New Roman" w:hAnsi="Times New Roman" w:cs="Times New Roman"/>
      <w:sz w:val="24"/>
      <w:szCs w:val="24"/>
      <w:lang w:val="en-US"/>
    </w:rPr>
  </w:style>
  <w:style w:type="character" w:customStyle="1" w:styleId="spellingerror">
    <w:name w:val="spellingerror"/>
    <w:basedOn w:val="DefaultParagraphFont"/>
    <w:rsid w:val="00B35818"/>
  </w:style>
  <w:style w:type="character" w:customStyle="1" w:styleId="findhit">
    <w:name w:val="findhit"/>
    <w:basedOn w:val="DefaultParagraphFont"/>
    <w:rsid w:val="00B35818"/>
    <w:rPr>
      <w:shd w:val="clear" w:color="auto" w:fill="FFEE80"/>
    </w:rPr>
  </w:style>
  <w:style w:type="character" w:customStyle="1" w:styleId="normaltextrun1">
    <w:name w:val="normaltextrun1"/>
    <w:basedOn w:val="DefaultParagraphFont"/>
    <w:rsid w:val="00B35818"/>
  </w:style>
  <w:style w:type="character" w:customStyle="1" w:styleId="eop">
    <w:name w:val="eop"/>
    <w:basedOn w:val="DefaultParagraphFont"/>
    <w:rsid w:val="00B35818"/>
  </w:style>
  <w:style w:type="paragraph" w:customStyle="1" w:styleId="RBbody">
    <w:name w:val="RB_body"/>
    <w:basedOn w:val="Normal"/>
    <w:link w:val="RBbodyChar"/>
    <w:qFormat/>
    <w:rsid w:val="00371197"/>
    <w:pPr>
      <w:pBdr>
        <w:top w:val="nil"/>
        <w:left w:val="nil"/>
        <w:bottom w:val="nil"/>
        <w:right w:val="nil"/>
        <w:between w:val="nil"/>
        <w:bar w:val="nil"/>
      </w:pBdr>
      <w:spacing w:before="240" w:after="0" w:line="240" w:lineRule="auto"/>
    </w:pPr>
    <w:rPr>
      <w:rFonts w:eastAsia="Calibri" w:cs="Times New Roman"/>
      <w:color w:val="5D5D5D"/>
      <w:szCs w:val="20"/>
      <w:shd w:val="clear" w:color="auto" w:fill="FFFFFF"/>
      <w:lang w:val="en-US"/>
    </w:rPr>
  </w:style>
  <w:style w:type="character" w:customStyle="1" w:styleId="RBbodyChar">
    <w:name w:val="RB_body Char"/>
    <w:basedOn w:val="DefaultParagraphFont"/>
    <w:link w:val="RBbody"/>
    <w:rsid w:val="00371197"/>
    <w:rPr>
      <w:rFonts w:ascii="Myriad Pro" w:eastAsia="Calibri" w:hAnsi="Myriad Pro"/>
      <w:color w:val="5D5D5D"/>
      <w:sz w:val="20"/>
      <w:szCs w:val="20"/>
      <w:lang w:val="en-US" w:eastAsia="en-US"/>
    </w:rPr>
  </w:style>
  <w:style w:type="paragraph" w:customStyle="1" w:styleId="RBTitle">
    <w:name w:val="RB_Title"/>
    <w:basedOn w:val="Heading1"/>
    <w:qFormat/>
    <w:rsid w:val="006A67CF"/>
    <w:pPr>
      <w:keepLines/>
      <w:pageBreakBefore w:val="0"/>
      <w:pBdr>
        <w:top w:val="nil"/>
        <w:left w:val="nil"/>
        <w:bottom w:val="nil"/>
        <w:right w:val="nil"/>
        <w:between w:val="nil"/>
        <w:bar w:val="nil"/>
      </w:pBdr>
      <w:suppressAutoHyphens/>
      <w:spacing w:before="600" w:after="300"/>
      <w:ind w:left="360" w:hanging="360"/>
    </w:pPr>
    <w:rPr>
      <w:rFonts w:eastAsia="Myriad Pro" w:cs="Myriad Pro"/>
      <w:iCs/>
      <w:caps w:val="0"/>
      <w:color w:val="5D5D5D"/>
      <w:spacing w:val="0"/>
      <w:sz w:val="60"/>
      <w:szCs w:val="60"/>
      <w:u w:color="000000"/>
      <w:shd w:val="clear" w:color="auto" w:fill="FFFFFF"/>
      <w:lang w:val="en-US"/>
    </w:rPr>
  </w:style>
  <w:style w:type="paragraph" w:customStyle="1" w:styleId="RBSubtitle">
    <w:name w:val="RB_Subtitle"/>
    <w:basedOn w:val="Heading2"/>
    <w:qFormat/>
    <w:rsid w:val="006A67CF"/>
    <w:pPr>
      <w:keepNext/>
      <w:keepLines/>
      <w:pBdr>
        <w:top w:val="nil"/>
        <w:left w:val="nil"/>
        <w:bottom w:val="nil"/>
        <w:right w:val="nil"/>
        <w:between w:val="nil"/>
        <w:bar w:val="nil"/>
      </w:pBdr>
      <w:suppressAutoHyphens/>
      <w:spacing w:before="0" w:after="300" w:line="240" w:lineRule="auto"/>
      <w:ind w:left="792" w:hanging="432"/>
      <w:jc w:val="left"/>
    </w:pPr>
    <w:rPr>
      <w:rFonts w:eastAsia="Myriad Pro" w:cs="Myriad Pro"/>
      <w:b/>
      <w:bCs/>
      <w:caps w:val="0"/>
      <w:color w:val="003787"/>
      <w:spacing w:val="0"/>
      <w:sz w:val="30"/>
      <w:szCs w:val="30"/>
      <w:shd w:val="clear" w:color="auto" w:fill="FFFFFF"/>
      <w:lang w:val="en-US"/>
    </w:rPr>
  </w:style>
  <w:style w:type="paragraph" w:customStyle="1" w:styleId="---2Titre2">
    <w:name w:val="---2.Titre2"/>
    <w:basedOn w:val="RBSubtitle"/>
    <w:link w:val="---2Titre2Car"/>
    <w:qFormat/>
    <w:rsid w:val="006A67CF"/>
  </w:style>
  <w:style w:type="paragraph" w:customStyle="1" w:styleId="---3Titre3">
    <w:name w:val="---3.Titre3"/>
    <w:basedOn w:val="RBSubtitle"/>
    <w:next w:val="---2Titre2"/>
    <w:qFormat/>
    <w:rsid w:val="006A67CF"/>
    <w:pPr>
      <w:spacing w:before="240"/>
      <w:ind w:left="993" w:hanging="504"/>
    </w:pPr>
    <w:rPr>
      <w:b w:val="0"/>
    </w:rPr>
  </w:style>
  <w:style w:type="character" w:customStyle="1" w:styleId="---2Titre2Car">
    <w:name w:val="---2.Titre2 Car"/>
    <w:basedOn w:val="DefaultParagraphFont"/>
    <w:link w:val="---2Titre2"/>
    <w:rsid w:val="006A67CF"/>
    <w:rPr>
      <w:rFonts w:ascii="Myriad Pro" w:eastAsia="Myriad Pro" w:hAnsi="Myriad Pro" w:cs="Myriad Pro"/>
      <w:b/>
      <w:bCs/>
      <w:color w:val="003787"/>
      <w:sz w:val="30"/>
      <w:szCs w:val="30"/>
      <w:lang w:val="en-US" w:eastAsia="en-US"/>
    </w:rPr>
  </w:style>
  <w:style w:type="paragraph" w:customStyle="1" w:styleId="--4Titre4">
    <w:name w:val="--4.Titre4"/>
    <w:basedOn w:val="---3Titre3"/>
    <w:qFormat/>
    <w:rsid w:val="006A67CF"/>
    <w:pPr>
      <w:pBdr>
        <w:top w:val="none" w:sz="0" w:space="0" w:color="auto"/>
        <w:left w:val="none" w:sz="0" w:space="0" w:color="auto"/>
        <w:bottom w:val="none" w:sz="0" w:space="0" w:color="auto"/>
        <w:right w:val="none" w:sz="0" w:space="0" w:color="auto"/>
        <w:between w:val="none" w:sz="0" w:space="0" w:color="auto"/>
        <w:bar w:val="none" w:sz="0" w:color="auto"/>
      </w:pBdr>
      <w:spacing w:before="200" w:after="0" w:line="276" w:lineRule="auto"/>
      <w:ind w:left="1074" w:hanging="648"/>
      <w:jc w:val="both"/>
      <w:outlineLvl w:val="3"/>
    </w:pPr>
    <w:rPr>
      <w:i/>
      <w:kern w:val="24"/>
      <w:sz w:val="24"/>
      <w:u w:color="000000"/>
      <w:lang w:val="en-GB"/>
    </w:rPr>
  </w:style>
  <w:style w:type="character" w:customStyle="1" w:styleId="UnresolvedMention1">
    <w:name w:val="Unresolved Mention1"/>
    <w:basedOn w:val="DefaultParagraphFont"/>
    <w:uiPriority w:val="99"/>
    <w:semiHidden/>
    <w:unhideWhenUsed/>
    <w:rsid w:val="002D7ADD"/>
    <w:rPr>
      <w:color w:val="808080"/>
      <w:shd w:val="clear" w:color="auto" w:fill="E6E6E6"/>
    </w:rPr>
  </w:style>
  <w:style w:type="table" w:customStyle="1" w:styleId="TableGrid1">
    <w:name w:val="Table Grid1"/>
    <w:basedOn w:val="TableNormal"/>
    <w:next w:val="TableGrid"/>
    <w:uiPriority w:val="39"/>
    <w:rsid w:val="002D7ADD"/>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0"/>
    <w:basedOn w:val="DefaultParagraphFont"/>
    <w:rsid w:val="006C4695"/>
    <w:rPr>
      <w:b/>
      <w:bCs/>
      <w:shd w:val="clear" w:color="auto" w:fill="FFFFFF"/>
    </w:rPr>
  </w:style>
  <w:style w:type="character" w:customStyle="1" w:styleId="Bodytext2Bold">
    <w:name w:val="Body text (2) + Bold"/>
    <w:basedOn w:val="DefaultParagraphFont"/>
    <w:rsid w:val="00F20D8E"/>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HTMLCite">
    <w:name w:val="HTML Cite"/>
    <w:basedOn w:val="DefaultParagraphFont"/>
    <w:uiPriority w:val="99"/>
    <w:semiHidden/>
    <w:unhideWhenUsed/>
    <w:locked/>
    <w:rsid w:val="004867F2"/>
    <w:rPr>
      <w:i/>
      <w:iCs/>
    </w:rPr>
  </w:style>
  <w:style w:type="character" w:customStyle="1" w:styleId="shorttext">
    <w:name w:val="short_text"/>
    <w:basedOn w:val="DefaultParagraphFont"/>
    <w:rsid w:val="0046513D"/>
  </w:style>
  <w:style w:type="numbering" w:customStyle="1" w:styleId="WWOutlineListStyle1">
    <w:name w:val="WW_OutlineListStyle_1"/>
    <w:rsid w:val="00BD3F17"/>
    <w:pPr>
      <w:numPr>
        <w:numId w:val="4"/>
      </w:numPr>
    </w:pPr>
  </w:style>
  <w:style w:type="paragraph" w:styleId="HTMLPreformatted">
    <w:name w:val="HTML Preformatted"/>
    <w:basedOn w:val="Normal"/>
    <w:link w:val="HTMLPreformattedChar"/>
    <w:uiPriority w:val="99"/>
    <w:unhideWhenUsed/>
    <w:locked/>
    <w:rsid w:val="00D924E4"/>
    <w:pPr>
      <w:spacing w:after="0" w:line="240" w:lineRule="auto"/>
      <w:jc w:val="left"/>
    </w:pPr>
    <w:rPr>
      <w:rFonts w:ascii="Consolas" w:hAnsi="Consolas"/>
      <w:noProof/>
      <w:szCs w:val="20"/>
      <w:lang w:val="en-US"/>
    </w:rPr>
  </w:style>
  <w:style w:type="character" w:customStyle="1" w:styleId="HTMLPreformattedChar">
    <w:name w:val="HTML Preformatted Char"/>
    <w:basedOn w:val="DefaultParagraphFont"/>
    <w:link w:val="HTMLPreformatted"/>
    <w:uiPriority w:val="99"/>
    <w:rsid w:val="00D924E4"/>
    <w:rPr>
      <w:rFonts w:ascii="Consolas" w:eastAsiaTheme="minorHAnsi" w:hAnsi="Consolas" w:cstheme="minorBidi"/>
      <w:noProof/>
      <w:sz w:val="20"/>
      <w:szCs w:val="20"/>
      <w:lang w:val="en-US" w:eastAsia="en-US"/>
    </w:rPr>
  </w:style>
  <w:style w:type="paragraph" w:customStyle="1" w:styleId="x1stlevelheading">
    <w:name w:val="x_1stlevelheading"/>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xslonormal">
    <w:name w:val="x_slonormal"/>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x3rdlevelheading">
    <w:name w:val="x_3rdlevelheading"/>
    <w:basedOn w:val="Normal"/>
    <w:rsid w:val="003911DF"/>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customStyle="1" w:styleId="1lppvirsraksts">
    <w:name w:val="1 lpp virsraksts"/>
    <w:basedOn w:val="Title"/>
    <w:next w:val="Title"/>
    <w:link w:val="1lppvirsrakstsChar"/>
    <w:autoRedefine/>
    <w:qFormat/>
    <w:rsid w:val="00967FC4"/>
    <w:pPr>
      <w:widowControl w:val="0"/>
      <w:pBdr>
        <w:top w:val="none" w:sz="0" w:space="0" w:color="auto"/>
        <w:bottom w:val="none" w:sz="0" w:space="0" w:color="auto"/>
      </w:pBdr>
      <w:spacing w:before="0" w:after="0" w:line="216" w:lineRule="auto"/>
      <w:jc w:val="left"/>
    </w:pPr>
    <w:rPr>
      <w:rFonts w:eastAsiaTheme="majorEastAsia" w:cstheme="majorBidi"/>
      <w:color w:val="7F7F7F" w:themeColor="text1" w:themeTint="80"/>
      <w:spacing w:val="0"/>
      <w:sz w:val="28"/>
      <w:szCs w:val="28"/>
      <w:lang w:val="en-US"/>
    </w:rPr>
  </w:style>
  <w:style w:type="character" w:customStyle="1" w:styleId="1lppvirsrakstsChar">
    <w:name w:val="1 lpp virsraksts Char"/>
    <w:basedOn w:val="DefaultParagraphFont"/>
    <w:link w:val="1lppvirsraksts"/>
    <w:rsid w:val="008061BE"/>
    <w:rPr>
      <w:rFonts w:ascii="Myriad Pro" w:eastAsiaTheme="majorEastAsia" w:hAnsi="Myriad Pro" w:cstheme="majorBidi"/>
      <w:caps/>
      <w:color w:val="7F7F7F" w:themeColor="text1" w:themeTint="80"/>
      <w:sz w:val="28"/>
      <w:szCs w:val="28"/>
      <w:lang w:val="en-US" w:eastAsia="en-US"/>
    </w:rPr>
  </w:style>
  <w:style w:type="paragraph" w:customStyle="1" w:styleId="RBCoverTitle2">
    <w:name w:val="RB_Cover_Title_2"/>
    <w:qFormat/>
    <w:rsid w:val="005F16A5"/>
    <w:pPr>
      <w:pBdr>
        <w:top w:val="nil"/>
        <w:left w:val="nil"/>
        <w:bottom w:val="nil"/>
        <w:right w:val="nil"/>
        <w:between w:val="nil"/>
        <w:bar w:val="nil"/>
      </w:pBdr>
      <w:suppressAutoHyphens/>
      <w:spacing w:after="300" w:line="360" w:lineRule="auto"/>
      <w:jc w:val="center"/>
    </w:pPr>
    <w:rPr>
      <w:rFonts w:ascii="Myriad Pro" w:eastAsia="Myriad Pro" w:hAnsi="Myriad Pro" w:cs="Myriad Pro"/>
      <w:b/>
      <w:iCs/>
      <w:color w:val="003787"/>
      <w:kern w:val="24"/>
      <w:sz w:val="60"/>
      <w:szCs w:val="60"/>
      <w:u w:color="000000"/>
      <w:bdr w:val="nil"/>
      <w:lang w:val="en-US" w:eastAsia="en-US"/>
    </w:rPr>
  </w:style>
  <w:style w:type="table" w:customStyle="1" w:styleId="TableGrid2">
    <w:name w:val="Table Grid2"/>
    <w:basedOn w:val="TableNormal"/>
    <w:next w:val="TableGrid"/>
    <w:uiPriority w:val="59"/>
    <w:rsid w:val="00AF72D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details-contextscontext-highlight">
    <w:name w:val="figure-details-contexts__context-highlight"/>
    <w:basedOn w:val="DefaultParagraphFont"/>
    <w:rsid w:val="008F03A3"/>
  </w:style>
  <w:style w:type="character" w:customStyle="1" w:styleId="Mention1">
    <w:name w:val="Mention1"/>
    <w:basedOn w:val="DefaultParagraphFont"/>
    <w:uiPriority w:val="99"/>
    <w:unhideWhenUsed/>
    <w:rsid w:val="0087474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99746">
      <w:bodyDiv w:val="1"/>
      <w:marLeft w:val="0"/>
      <w:marRight w:val="0"/>
      <w:marTop w:val="0"/>
      <w:marBottom w:val="0"/>
      <w:divBdr>
        <w:top w:val="none" w:sz="0" w:space="0" w:color="auto"/>
        <w:left w:val="none" w:sz="0" w:space="0" w:color="auto"/>
        <w:bottom w:val="none" w:sz="0" w:space="0" w:color="auto"/>
        <w:right w:val="none" w:sz="0" w:space="0" w:color="auto"/>
      </w:divBdr>
      <w:divsChild>
        <w:div w:id="61222554">
          <w:marLeft w:val="720"/>
          <w:marRight w:val="0"/>
          <w:marTop w:val="0"/>
          <w:marBottom w:val="0"/>
          <w:divBdr>
            <w:top w:val="none" w:sz="0" w:space="0" w:color="auto"/>
            <w:left w:val="none" w:sz="0" w:space="0" w:color="auto"/>
            <w:bottom w:val="none" w:sz="0" w:space="0" w:color="auto"/>
            <w:right w:val="none" w:sz="0" w:space="0" w:color="auto"/>
          </w:divBdr>
        </w:div>
        <w:div w:id="186871414">
          <w:marLeft w:val="720"/>
          <w:marRight w:val="0"/>
          <w:marTop w:val="0"/>
          <w:marBottom w:val="0"/>
          <w:divBdr>
            <w:top w:val="none" w:sz="0" w:space="0" w:color="auto"/>
            <w:left w:val="none" w:sz="0" w:space="0" w:color="auto"/>
            <w:bottom w:val="none" w:sz="0" w:space="0" w:color="auto"/>
            <w:right w:val="none" w:sz="0" w:space="0" w:color="auto"/>
          </w:divBdr>
        </w:div>
        <w:div w:id="189489840">
          <w:marLeft w:val="0"/>
          <w:marRight w:val="0"/>
          <w:marTop w:val="0"/>
          <w:marBottom w:val="0"/>
          <w:divBdr>
            <w:top w:val="none" w:sz="0" w:space="0" w:color="auto"/>
            <w:left w:val="none" w:sz="0" w:space="0" w:color="auto"/>
            <w:bottom w:val="none" w:sz="0" w:space="0" w:color="auto"/>
            <w:right w:val="none" w:sz="0" w:space="0" w:color="auto"/>
          </w:divBdr>
        </w:div>
        <w:div w:id="300500438">
          <w:marLeft w:val="0"/>
          <w:marRight w:val="0"/>
          <w:marTop w:val="0"/>
          <w:marBottom w:val="0"/>
          <w:divBdr>
            <w:top w:val="none" w:sz="0" w:space="0" w:color="auto"/>
            <w:left w:val="none" w:sz="0" w:space="0" w:color="auto"/>
            <w:bottom w:val="none" w:sz="0" w:space="0" w:color="auto"/>
            <w:right w:val="none" w:sz="0" w:space="0" w:color="auto"/>
          </w:divBdr>
        </w:div>
        <w:div w:id="369380584">
          <w:marLeft w:val="720"/>
          <w:marRight w:val="0"/>
          <w:marTop w:val="0"/>
          <w:marBottom w:val="0"/>
          <w:divBdr>
            <w:top w:val="none" w:sz="0" w:space="0" w:color="auto"/>
            <w:left w:val="none" w:sz="0" w:space="0" w:color="auto"/>
            <w:bottom w:val="none" w:sz="0" w:space="0" w:color="auto"/>
            <w:right w:val="none" w:sz="0" w:space="0" w:color="auto"/>
          </w:divBdr>
        </w:div>
        <w:div w:id="521361331">
          <w:marLeft w:val="0"/>
          <w:marRight w:val="0"/>
          <w:marTop w:val="0"/>
          <w:marBottom w:val="0"/>
          <w:divBdr>
            <w:top w:val="none" w:sz="0" w:space="0" w:color="auto"/>
            <w:left w:val="none" w:sz="0" w:space="0" w:color="auto"/>
            <w:bottom w:val="none" w:sz="0" w:space="0" w:color="auto"/>
            <w:right w:val="none" w:sz="0" w:space="0" w:color="auto"/>
          </w:divBdr>
        </w:div>
        <w:div w:id="657533884">
          <w:marLeft w:val="720"/>
          <w:marRight w:val="0"/>
          <w:marTop w:val="0"/>
          <w:marBottom w:val="0"/>
          <w:divBdr>
            <w:top w:val="none" w:sz="0" w:space="0" w:color="auto"/>
            <w:left w:val="none" w:sz="0" w:space="0" w:color="auto"/>
            <w:bottom w:val="none" w:sz="0" w:space="0" w:color="auto"/>
            <w:right w:val="none" w:sz="0" w:space="0" w:color="auto"/>
          </w:divBdr>
        </w:div>
        <w:div w:id="1157460547">
          <w:marLeft w:val="0"/>
          <w:marRight w:val="0"/>
          <w:marTop w:val="0"/>
          <w:marBottom w:val="0"/>
          <w:divBdr>
            <w:top w:val="none" w:sz="0" w:space="0" w:color="auto"/>
            <w:left w:val="none" w:sz="0" w:space="0" w:color="auto"/>
            <w:bottom w:val="none" w:sz="0" w:space="0" w:color="auto"/>
            <w:right w:val="none" w:sz="0" w:space="0" w:color="auto"/>
          </w:divBdr>
        </w:div>
        <w:div w:id="1172455110">
          <w:marLeft w:val="720"/>
          <w:marRight w:val="0"/>
          <w:marTop w:val="0"/>
          <w:marBottom w:val="0"/>
          <w:divBdr>
            <w:top w:val="none" w:sz="0" w:space="0" w:color="auto"/>
            <w:left w:val="none" w:sz="0" w:space="0" w:color="auto"/>
            <w:bottom w:val="none" w:sz="0" w:space="0" w:color="auto"/>
            <w:right w:val="none" w:sz="0" w:space="0" w:color="auto"/>
          </w:divBdr>
        </w:div>
        <w:div w:id="1178236165">
          <w:marLeft w:val="720"/>
          <w:marRight w:val="0"/>
          <w:marTop w:val="0"/>
          <w:marBottom w:val="0"/>
          <w:divBdr>
            <w:top w:val="none" w:sz="0" w:space="0" w:color="auto"/>
            <w:left w:val="none" w:sz="0" w:space="0" w:color="auto"/>
            <w:bottom w:val="none" w:sz="0" w:space="0" w:color="auto"/>
            <w:right w:val="none" w:sz="0" w:space="0" w:color="auto"/>
          </w:divBdr>
        </w:div>
        <w:div w:id="1184710826">
          <w:marLeft w:val="720"/>
          <w:marRight w:val="0"/>
          <w:marTop w:val="0"/>
          <w:marBottom w:val="0"/>
          <w:divBdr>
            <w:top w:val="none" w:sz="0" w:space="0" w:color="auto"/>
            <w:left w:val="none" w:sz="0" w:space="0" w:color="auto"/>
            <w:bottom w:val="none" w:sz="0" w:space="0" w:color="auto"/>
            <w:right w:val="none" w:sz="0" w:space="0" w:color="auto"/>
          </w:divBdr>
        </w:div>
        <w:div w:id="1213494345">
          <w:marLeft w:val="720"/>
          <w:marRight w:val="0"/>
          <w:marTop w:val="0"/>
          <w:marBottom w:val="0"/>
          <w:divBdr>
            <w:top w:val="none" w:sz="0" w:space="0" w:color="auto"/>
            <w:left w:val="none" w:sz="0" w:space="0" w:color="auto"/>
            <w:bottom w:val="none" w:sz="0" w:space="0" w:color="auto"/>
            <w:right w:val="none" w:sz="0" w:space="0" w:color="auto"/>
          </w:divBdr>
        </w:div>
        <w:div w:id="1288317663">
          <w:marLeft w:val="0"/>
          <w:marRight w:val="0"/>
          <w:marTop w:val="0"/>
          <w:marBottom w:val="0"/>
          <w:divBdr>
            <w:top w:val="none" w:sz="0" w:space="0" w:color="auto"/>
            <w:left w:val="none" w:sz="0" w:space="0" w:color="auto"/>
            <w:bottom w:val="none" w:sz="0" w:space="0" w:color="auto"/>
            <w:right w:val="none" w:sz="0" w:space="0" w:color="auto"/>
          </w:divBdr>
        </w:div>
        <w:div w:id="1515997960">
          <w:marLeft w:val="720"/>
          <w:marRight w:val="0"/>
          <w:marTop w:val="0"/>
          <w:marBottom w:val="0"/>
          <w:divBdr>
            <w:top w:val="none" w:sz="0" w:space="0" w:color="auto"/>
            <w:left w:val="none" w:sz="0" w:space="0" w:color="auto"/>
            <w:bottom w:val="none" w:sz="0" w:space="0" w:color="auto"/>
            <w:right w:val="none" w:sz="0" w:space="0" w:color="auto"/>
          </w:divBdr>
        </w:div>
        <w:div w:id="1580483926">
          <w:marLeft w:val="0"/>
          <w:marRight w:val="0"/>
          <w:marTop w:val="0"/>
          <w:marBottom w:val="0"/>
          <w:divBdr>
            <w:top w:val="none" w:sz="0" w:space="0" w:color="auto"/>
            <w:left w:val="none" w:sz="0" w:space="0" w:color="auto"/>
            <w:bottom w:val="none" w:sz="0" w:space="0" w:color="auto"/>
            <w:right w:val="none" w:sz="0" w:space="0" w:color="auto"/>
          </w:divBdr>
        </w:div>
        <w:div w:id="1819498779">
          <w:marLeft w:val="720"/>
          <w:marRight w:val="0"/>
          <w:marTop w:val="0"/>
          <w:marBottom w:val="0"/>
          <w:divBdr>
            <w:top w:val="none" w:sz="0" w:space="0" w:color="auto"/>
            <w:left w:val="none" w:sz="0" w:space="0" w:color="auto"/>
            <w:bottom w:val="none" w:sz="0" w:space="0" w:color="auto"/>
            <w:right w:val="none" w:sz="0" w:space="0" w:color="auto"/>
          </w:divBdr>
        </w:div>
        <w:div w:id="1904874191">
          <w:marLeft w:val="720"/>
          <w:marRight w:val="0"/>
          <w:marTop w:val="0"/>
          <w:marBottom w:val="0"/>
          <w:divBdr>
            <w:top w:val="none" w:sz="0" w:space="0" w:color="auto"/>
            <w:left w:val="none" w:sz="0" w:space="0" w:color="auto"/>
            <w:bottom w:val="none" w:sz="0" w:space="0" w:color="auto"/>
            <w:right w:val="none" w:sz="0" w:space="0" w:color="auto"/>
          </w:divBdr>
        </w:div>
        <w:div w:id="2134638693">
          <w:marLeft w:val="720"/>
          <w:marRight w:val="0"/>
          <w:marTop w:val="0"/>
          <w:marBottom w:val="0"/>
          <w:divBdr>
            <w:top w:val="none" w:sz="0" w:space="0" w:color="auto"/>
            <w:left w:val="none" w:sz="0" w:space="0" w:color="auto"/>
            <w:bottom w:val="none" w:sz="0" w:space="0" w:color="auto"/>
            <w:right w:val="none" w:sz="0" w:space="0" w:color="auto"/>
          </w:divBdr>
        </w:div>
      </w:divsChild>
    </w:div>
    <w:div w:id="82772586">
      <w:bodyDiv w:val="1"/>
      <w:marLeft w:val="0"/>
      <w:marRight w:val="0"/>
      <w:marTop w:val="0"/>
      <w:marBottom w:val="0"/>
      <w:divBdr>
        <w:top w:val="none" w:sz="0" w:space="0" w:color="auto"/>
        <w:left w:val="none" w:sz="0" w:space="0" w:color="auto"/>
        <w:bottom w:val="none" w:sz="0" w:space="0" w:color="auto"/>
        <w:right w:val="none" w:sz="0" w:space="0" w:color="auto"/>
      </w:divBdr>
    </w:div>
    <w:div w:id="84039378">
      <w:bodyDiv w:val="1"/>
      <w:marLeft w:val="0"/>
      <w:marRight w:val="0"/>
      <w:marTop w:val="0"/>
      <w:marBottom w:val="0"/>
      <w:divBdr>
        <w:top w:val="none" w:sz="0" w:space="0" w:color="auto"/>
        <w:left w:val="none" w:sz="0" w:space="0" w:color="auto"/>
        <w:bottom w:val="none" w:sz="0" w:space="0" w:color="auto"/>
        <w:right w:val="none" w:sz="0" w:space="0" w:color="auto"/>
      </w:divBdr>
    </w:div>
    <w:div w:id="86730720">
      <w:bodyDiv w:val="1"/>
      <w:marLeft w:val="0"/>
      <w:marRight w:val="0"/>
      <w:marTop w:val="0"/>
      <w:marBottom w:val="0"/>
      <w:divBdr>
        <w:top w:val="none" w:sz="0" w:space="0" w:color="auto"/>
        <w:left w:val="none" w:sz="0" w:space="0" w:color="auto"/>
        <w:bottom w:val="none" w:sz="0" w:space="0" w:color="auto"/>
        <w:right w:val="none" w:sz="0" w:space="0" w:color="auto"/>
      </w:divBdr>
    </w:div>
    <w:div w:id="89861311">
      <w:bodyDiv w:val="1"/>
      <w:marLeft w:val="0"/>
      <w:marRight w:val="0"/>
      <w:marTop w:val="0"/>
      <w:marBottom w:val="0"/>
      <w:divBdr>
        <w:top w:val="none" w:sz="0" w:space="0" w:color="auto"/>
        <w:left w:val="none" w:sz="0" w:space="0" w:color="auto"/>
        <w:bottom w:val="none" w:sz="0" w:space="0" w:color="auto"/>
        <w:right w:val="none" w:sz="0" w:space="0" w:color="auto"/>
      </w:divBdr>
    </w:div>
    <w:div w:id="91752286">
      <w:bodyDiv w:val="1"/>
      <w:marLeft w:val="0"/>
      <w:marRight w:val="0"/>
      <w:marTop w:val="0"/>
      <w:marBottom w:val="0"/>
      <w:divBdr>
        <w:top w:val="none" w:sz="0" w:space="0" w:color="auto"/>
        <w:left w:val="none" w:sz="0" w:space="0" w:color="auto"/>
        <w:bottom w:val="none" w:sz="0" w:space="0" w:color="auto"/>
        <w:right w:val="none" w:sz="0" w:space="0" w:color="auto"/>
      </w:divBdr>
    </w:div>
    <w:div w:id="104622430">
      <w:bodyDiv w:val="1"/>
      <w:marLeft w:val="0"/>
      <w:marRight w:val="0"/>
      <w:marTop w:val="0"/>
      <w:marBottom w:val="0"/>
      <w:divBdr>
        <w:top w:val="none" w:sz="0" w:space="0" w:color="auto"/>
        <w:left w:val="none" w:sz="0" w:space="0" w:color="auto"/>
        <w:bottom w:val="none" w:sz="0" w:space="0" w:color="auto"/>
        <w:right w:val="none" w:sz="0" w:space="0" w:color="auto"/>
      </w:divBdr>
    </w:div>
    <w:div w:id="130098677">
      <w:bodyDiv w:val="1"/>
      <w:marLeft w:val="0"/>
      <w:marRight w:val="0"/>
      <w:marTop w:val="0"/>
      <w:marBottom w:val="0"/>
      <w:divBdr>
        <w:top w:val="none" w:sz="0" w:space="0" w:color="auto"/>
        <w:left w:val="none" w:sz="0" w:space="0" w:color="auto"/>
        <w:bottom w:val="none" w:sz="0" w:space="0" w:color="auto"/>
        <w:right w:val="none" w:sz="0" w:space="0" w:color="auto"/>
      </w:divBdr>
    </w:div>
    <w:div w:id="173615905">
      <w:bodyDiv w:val="1"/>
      <w:marLeft w:val="0"/>
      <w:marRight w:val="0"/>
      <w:marTop w:val="0"/>
      <w:marBottom w:val="0"/>
      <w:divBdr>
        <w:top w:val="none" w:sz="0" w:space="0" w:color="auto"/>
        <w:left w:val="none" w:sz="0" w:space="0" w:color="auto"/>
        <w:bottom w:val="none" w:sz="0" w:space="0" w:color="auto"/>
        <w:right w:val="none" w:sz="0" w:space="0" w:color="auto"/>
      </w:divBdr>
    </w:div>
    <w:div w:id="190337695">
      <w:bodyDiv w:val="1"/>
      <w:marLeft w:val="0"/>
      <w:marRight w:val="0"/>
      <w:marTop w:val="0"/>
      <w:marBottom w:val="0"/>
      <w:divBdr>
        <w:top w:val="none" w:sz="0" w:space="0" w:color="auto"/>
        <w:left w:val="none" w:sz="0" w:space="0" w:color="auto"/>
        <w:bottom w:val="none" w:sz="0" w:space="0" w:color="auto"/>
        <w:right w:val="none" w:sz="0" w:space="0" w:color="auto"/>
      </w:divBdr>
    </w:div>
    <w:div w:id="200745373">
      <w:marLeft w:val="0"/>
      <w:marRight w:val="0"/>
      <w:marTop w:val="0"/>
      <w:marBottom w:val="0"/>
      <w:divBdr>
        <w:top w:val="none" w:sz="0" w:space="0" w:color="auto"/>
        <w:left w:val="none" w:sz="0" w:space="0" w:color="auto"/>
        <w:bottom w:val="none" w:sz="0" w:space="0" w:color="auto"/>
        <w:right w:val="none" w:sz="0" w:space="0" w:color="auto"/>
      </w:divBdr>
    </w:div>
    <w:div w:id="200745374">
      <w:marLeft w:val="0"/>
      <w:marRight w:val="0"/>
      <w:marTop w:val="0"/>
      <w:marBottom w:val="0"/>
      <w:divBdr>
        <w:top w:val="none" w:sz="0" w:space="0" w:color="auto"/>
        <w:left w:val="none" w:sz="0" w:space="0" w:color="auto"/>
        <w:bottom w:val="none" w:sz="0" w:space="0" w:color="auto"/>
        <w:right w:val="none" w:sz="0" w:space="0" w:color="auto"/>
      </w:divBdr>
    </w:div>
    <w:div w:id="200745375">
      <w:marLeft w:val="0"/>
      <w:marRight w:val="0"/>
      <w:marTop w:val="0"/>
      <w:marBottom w:val="0"/>
      <w:divBdr>
        <w:top w:val="none" w:sz="0" w:space="0" w:color="auto"/>
        <w:left w:val="none" w:sz="0" w:space="0" w:color="auto"/>
        <w:bottom w:val="none" w:sz="0" w:space="0" w:color="auto"/>
        <w:right w:val="none" w:sz="0" w:space="0" w:color="auto"/>
      </w:divBdr>
    </w:div>
    <w:div w:id="200745376">
      <w:marLeft w:val="0"/>
      <w:marRight w:val="0"/>
      <w:marTop w:val="0"/>
      <w:marBottom w:val="0"/>
      <w:divBdr>
        <w:top w:val="none" w:sz="0" w:space="0" w:color="auto"/>
        <w:left w:val="none" w:sz="0" w:space="0" w:color="auto"/>
        <w:bottom w:val="none" w:sz="0" w:space="0" w:color="auto"/>
        <w:right w:val="none" w:sz="0" w:space="0" w:color="auto"/>
      </w:divBdr>
    </w:div>
    <w:div w:id="200745377">
      <w:marLeft w:val="0"/>
      <w:marRight w:val="0"/>
      <w:marTop w:val="0"/>
      <w:marBottom w:val="0"/>
      <w:divBdr>
        <w:top w:val="none" w:sz="0" w:space="0" w:color="auto"/>
        <w:left w:val="none" w:sz="0" w:space="0" w:color="auto"/>
        <w:bottom w:val="none" w:sz="0" w:space="0" w:color="auto"/>
        <w:right w:val="none" w:sz="0" w:space="0" w:color="auto"/>
      </w:divBdr>
    </w:div>
    <w:div w:id="200745378">
      <w:marLeft w:val="0"/>
      <w:marRight w:val="0"/>
      <w:marTop w:val="0"/>
      <w:marBottom w:val="0"/>
      <w:divBdr>
        <w:top w:val="none" w:sz="0" w:space="0" w:color="auto"/>
        <w:left w:val="none" w:sz="0" w:space="0" w:color="auto"/>
        <w:bottom w:val="none" w:sz="0" w:space="0" w:color="auto"/>
        <w:right w:val="none" w:sz="0" w:space="0" w:color="auto"/>
      </w:divBdr>
    </w:div>
    <w:div w:id="200745379">
      <w:marLeft w:val="0"/>
      <w:marRight w:val="0"/>
      <w:marTop w:val="0"/>
      <w:marBottom w:val="0"/>
      <w:divBdr>
        <w:top w:val="none" w:sz="0" w:space="0" w:color="auto"/>
        <w:left w:val="none" w:sz="0" w:space="0" w:color="auto"/>
        <w:bottom w:val="none" w:sz="0" w:space="0" w:color="auto"/>
        <w:right w:val="none" w:sz="0" w:space="0" w:color="auto"/>
      </w:divBdr>
    </w:div>
    <w:div w:id="206994517">
      <w:bodyDiv w:val="1"/>
      <w:marLeft w:val="0"/>
      <w:marRight w:val="0"/>
      <w:marTop w:val="0"/>
      <w:marBottom w:val="0"/>
      <w:divBdr>
        <w:top w:val="none" w:sz="0" w:space="0" w:color="auto"/>
        <w:left w:val="none" w:sz="0" w:space="0" w:color="auto"/>
        <w:bottom w:val="none" w:sz="0" w:space="0" w:color="auto"/>
        <w:right w:val="none" w:sz="0" w:space="0" w:color="auto"/>
      </w:divBdr>
    </w:div>
    <w:div w:id="214509875">
      <w:bodyDiv w:val="1"/>
      <w:marLeft w:val="0"/>
      <w:marRight w:val="0"/>
      <w:marTop w:val="0"/>
      <w:marBottom w:val="0"/>
      <w:divBdr>
        <w:top w:val="none" w:sz="0" w:space="0" w:color="auto"/>
        <w:left w:val="none" w:sz="0" w:space="0" w:color="auto"/>
        <w:bottom w:val="none" w:sz="0" w:space="0" w:color="auto"/>
        <w:right w:val="none" w:sz="0" w:space="0" w:color="auto"/>
      </w:divBdr>
      <w:divsChild>
        <w:div w:id="2123988614">
          <w:marLeft w:val="0"/>
          <w:marRight w:val="0"/>
          <w:marTop w:val="0"/>
          <w:marBottom w:val="0"/>
          <w:divBdr>
            <w:top w:val="none" w:sz="0" w:space="0" w:color="auto"/>
            <w:left w:val="none" w:sz="0" w:space="0" w:color="auto"/>
            <w:bottom w:val="none" w:sz="0" w:space="0" w:color="auto"/>
            <w:right w:val="none" w:sz="0" w:space="0" w:color="auto"/>
          </w:divBdr>
          <w:divsChild>
            <w:div w:id="1811827283">
              <w:marLeft w:val="0"/>
              <w:marRight w:val="0"/>
              <w:marTop w:val="0"/>
              <w:marBottom w:val="0"/>
              <w:divBdr>
                <w:top w:val="none" w:sz="0" w:space="0" w:color="auto"/>
                <w:left w:val="none" w:sz="0" w:space="0" w:color="auto"/>
                <w:bottom w:val="none" w:sz="0" w:space="0" w:color="auto"/>
                <w:right w:val="none" w:sz="0" w:space="0" w:color="auto"/>
              </w:divBdr>
              <w:divsChild>
                <w:div w:id="660541857">
                  <w:marLeft w:val="0"/>
                  <w:marRight w:val="0"/>
                  <w:marTop w:val="0"/>
                  <w:marBottom w:val="0"/>
                  <w:divBdr>
                    <w:top w:val="none" w:sz="0" w:space="0" w:color="auto"/>
                    <w:left w:val="none" w:sz="0" w:space="0" w:color="auto"/>
                    <w:bottom w:val="none" w:sz="0" w:space="0" w:color="auto"/>
                    <w:right w:val="none" w:sz="0" w:space="0" w:color="auto"/>
                  </w:divBdr>
                  <w:divsChild>
                    <w:div w:id="97408557">
                      <w:marLeft w:val="0"/>
                      <w:marRight w:val="0"/>
                      <w:marTop w:val="0"/>
                      <w:marBottom w:val="0"/>
                      <w:divBdr>
                        <w:top w:val="none" w:sz="0" w:space="0" w:color="auto"/>
                        <w:left w:val="none" w:sz="0" w:space="0" w:color="auto"/>
                        <w:bottom w:val="none" w:sz="0" w:space="0" w:color="auto"/>
                        <w:right w:val="none" w:sz="0" w:space="0" w:color="auto"/>
                      </w:divBdr>
                      <w:divsChild>
                        <w:div w:id="2116365118">
                          <w:marLeft w:val="0"/>
                          <w:marRight w:val="0"/>
                          <w:marTop w:val="0"/>
                          <w:marBottom w:val="0"/>
                          <w:divBdr>
                            <w:top w:val="none" w:sz="0" w:space="0" w:color="auto"/>
                            <w:left w:val="none" w:sz="0" w:space="0" w:color="auto"/>
                            <w:bottom w:val="none" w:sz="0" w:space="0" w:color="auto"/>
                            <w:right w:val="none" w:sz="0" w:space="0" w:color="auto"/>
                          </w:divBdr>
                          <w:divsChild>
                            <w:div w:id="1833525218">
                              <w:marLeft w:val="0"/>
                              <w:marRight w:val="0"/>
                              <w:marTop w:val="0"/>
                              <w:marBottom w:val="0"/>
                              <w:divBdr>
                                <w:top w:val="none" w:sz="0" w:space="0" w:color="auto"/>
                                <w:left w:val="none" w:sz="0" w:space="0" w:color="auto"/>
                                <w:bottom w:val="none" w:sz="0" w:space="0" w:color="auto"/>
                                <w:right w:val="none" w:sz="0" w:space="0" w:color="auto"/>
                              </w:divBdr>
                              <w:divsChild>
                                <w:div w:id="881021967">
                                  <w:marLeft w:val="0"/>
                                  <w:marRight w:val="0"/>
                                  <w:marTop w:val="0"/>
                                  <w:marBottom w:val="0"/>
                                  <w:divBdr>
                                    <w:top w:val="none" w:sz="0" w:space="0" w:color="auto"/>
                                    <w:left w:val="none" w:sz="0" w:space="0" w:color="auto"/>
                                    <w:bottom w:val="none" w:sz="0" w:space="0" w:color="auto"/>
                                    <w:right w:val="none" w:sz="0" w:space="0" w:color="auto"/>
                                  </w:divBdr>
                                  <w:divsChild>
                                    <w:div w:id="1745227111">
                                      <w:marLeft w:val="0"/>
                                      <w:marRight w:val="0"/>
                                      <w:marTop w:val="0"/>
                                      <w:marBottom w:val="0"/>
                                      <w:divBdr>
                                        <w:top w:val="none" w:sz="0" w:space="0" w:color="auto"/>
                                        <w:left w:val="none" w:sz="0" w:space="0" w:color="auto"/>
                                        <w:bottom w:val="none" w:sz="0" w:space="0" w:color="auto"/>
                                        <w:right w:val="none" w:sz="0" w:space="0" w:color="auto"/>
                                      </w:divBdr>
                                      <w:divsChild>
                                        <w:div w:id="812067539">
                                          <w:marLeft w:val="0"/>
                                          <w:marRight w:val="0"/>
                                          <w:marTop w:val="0"/>
                                          <w:marBottom w:val="0"/>
                                          <w:divBdr>
                                            <w:top w:val="none" w:sz="0" w:space="0" w:color="auto"/>
                                            <w:left w:val="none" w:sz="0" w:space="0" w:color="auto"/>
                                            <w:bottom w:val="none" w:sz="0" w:space="0" w:color="auto"/>
                                            <w:right w:val="none" w:sz="0" w:space="0" w:color="auto"/>
                                          </w:divBdr>
                                          <w:divsChild>
                                            <w:div w:id="684475221">
                                              <w:marLeft w:val="0"/>
                                              <w:marRight w:val="0"/>
                                              <w:marTop w:val="0"/>
                                              <w:marBottom w:val="0"/>
                                              <w:divBdr>
                                                <w:top w:val="none" w:sz="0" w:space="0" w:color="auto"/>
                                                <w:left w:val="none" w:sz="0" w:space="0" w:color="auto"/>
                                                <w:bottom w:val="none" w:sz="0" w:space="0" w:color="auto"/>
                                                <w:right w:val="none" w:sz="0" w:space="0" w:color="auto"/>
                                              </w:divBdr>
                                              <w:divsChild>
                                                <w:div w:id="931357364">
                                                  <w:marLeft w:val="0"/>
                                                  <w:marRight w:val="0"/>
                                                  <w:marTop w:val="0"/>
                                                  <w:marBottom w:val="0"/>
                                                  <w:divBdr>
                                                    <w:top w:val="none" w:sz="0" w:space="0" w:color="auto"/>
                                                    <w:left w:val="none" w:sz="0" w:space="0" w:color="auto"/>
                                                    <w:bottom w:val="none" w:sz="0" w:space="0" w:color="auto"/>
                                                    <w:right w:val="none" w:sz="0" w:space="0" w:color="auto"/>
                                                  </w:divBdr>
                                                  <w:divsChild>
                                                    <w:div w:id="1779371998">
                                                      <w:marLeft w:val="0"/>
                                                      <w:marRight w:val="0"/>
                                                      <w:marTop w:val="0"/>
                                                      <w:marBottom w:val="0"/>
                                                      <w:divBdr>
                                                        <w:top w:val="single" w:sz="12" w:space="0" w:color="ABABAB"/>
                                                        <w:left w:val="single" w:sz="6" w:space="0" w:color="ABABAB"/>
                                                        <w:bottom w:val="none" w:sz="0" w:space="0" w:color="auto"/>
                                                        <w:right w:val="single" w:sz="6" w:space="0" w:color="ABABAB"/>
                                                      </w:divBdr>
                                                      <w:divsChild>
                                                        <w:div w:id="1793018161">
                                                          <w:marLeft w:val="0"/>
                                                          <w:marRight w:val="0"/>
                                                          <w:marTop w:val="0"/>
                                                          <w:marBottom w:val="0"/>
                                                          <w:divBdr>
                                                            <w:top w:val="none" w:sz="0" w:space="0" w:color="auto"/>
                                                            <w:left w:val="none" w:sz="0" w:space="0" w:color="auto"/>
                                                            <w:bottom w:val="none" w:sz="0" w:space="0" w:color="auto"/>
                                                            <w:right w:val="none" w:sz="0" w:space="0" w:color="auto"/>
                                                          </w:divBdr>
                                                          <w:divsChild>
                                                            <w:div w:id="1544708306">
                                                              <w:marLeft w:val="0"/>
                                                              <w:marRight w:val="0"/>
                                                              <w:marTop w:val="0"/>
                                                              <w:marBottom w:val="0"/>
                                                              <w:divBdr>
                                                                <w:top w:val="none" w:sz="0" w:space="0" w:color="auto"/>
                                                                <w:left w:val="none" w:sz="0" w:space="0" w:color="auto"/>
                                                                <w:bottom w:val="none" w:sz="0" w:space="0" w:color="auto"/>
                                                                <w:right w:val="none" w:sz="0" w:space="0" w:color="auto"/>
                                                              </w:divBdr>
                                                              <w:divsChild>
                                                                <w:div w:id="41758726">
                                                                  <w:marLeft w:val="0"/>
                                                                  <w:marRight w:val="0"/>
                                                                  <w:marTop w:val="0"/>
                                                                  <w:marBottom w:val="0"/>
                                                                  <w:divBdr>
                                                                    <w:top w:val="none" w:sz="0" w:space="0" w:color="auto"/>
                                                                    <w:left w:val="none" w:sz="0" w:space="0" w:color="auto"/>
                                                                    <w:bottom w:val="none" w:sz="0" w:space="0" w:color="auto"/>
                                                                    <w:right w:val="none" w:sz="0" w:space="0" w:color="auto"/>
                                                                  </w:divBdr>
                                                                  <w:divsChild>
                                                                    <w:div w:id="702748727">
                                                                      <w:marLeft w:val="0"/>
                                                                      <w:marRight w:val="0"/>
                                                                      <w:marTop w:val="0"/>
                                                                      <w:marBottom w:val="0"/>
                                                                      <w:divBdr>
                                                                        <w:top w:val="none" w:sz="0" w:space="0" w:color="auto"/>
                                                                        <w:left w:val="none" w:sz="0" w:space="0" w:color="auto"/>
                                                                        <w:bottom w:val="none" w:sz="0" w:space="0" w:color="auto"/>
                                                                        <w:right w:val="none" w:sz="0" w:space="0" w:color="auto"/>
                                                                      </w:divBdr>
                                                                      <w:divsChild>
                                                                        <w:div w:id="1137648387">
                                                                          <w:marLeft w:val="0"/>
                                                                          <w:marRight w:val="0"/>
                                                                          <w:marTop w:val="0"/>
                                                                          <w:marBottom w:val="0"/>
                                                                          <w:divBdr>
                                                                            <w:top w:val="none" w:sz="0" w:space="0" w:color="auto"/>
                                                                            <w:left w:val="none" w:sz="0" w:space="0" w:color="auto"/>
                                                                            <w:bottom w:val="none" w:sz="0" w:space="0" w:color="auto"/>
                                                                            <w:right w:val="none" w:sz="0" w:space="0" w:color="auto"/>
                                                                          </w:divBdr>
                                                                          <w:divsChild>
                                                                            <w:div w:id="120548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073441">
      <w:bodyDiv w:val="1"/>
      <w:marLeft w:val="0"/>
      <w:marRight w:val="0"/>
      <w:marTop w:val="0"/>
      <w:marBottom w:val="0"/>
      <w:divBdr>
        <w:top w:val="none" w:sz="0" w:space="0" w:color="auto"/>
        <w:left w:val="none" w:sz="0" w:space="0" w:color="auto"/>
        <w:bottom w:val="none" w:sz="0" w:space="0" w:color="auto"/>
        <w:right w:val="none" w:sz="0" w:space="0" w:color="auto"/>
      </w:divBdr>
    </w:div>
    <w:div w:id="273097803">
      <w:bodyDiv w:val="1"/>
      <w:marLeft w:val="0"/>
      <w:marRight w:val="0"/>
      <w:marTop w:val="0"/>
      <w:marBottom w:val="0"/>
      <w:divBdr>
        <w:top w:val="none" w:sz="0" w:space="0" w:color="auto"/>
        <w:left w:val="none" w:sz="0" w:space="0" w:color="auto"/>
        <w:bottom w:val="none" w:sz="0" w:space="0" w:color="auto"/>
        <w:right w:val="none" w:sz="0" w:space="0" w:color="auto"/>
      </w:divBdr>
    </w:div>
    <w:div w:id="314721039">
      <w:bodyDiv w:val="1"/>
      <w:marLeft w:val="0"/>
      <w:marRight w:val="0"/>
      <w:marTop w:val="0"/>
      <w:marBottom w:val="0"/>
      <w:divBdr>
        <w:top w:val="none" w:sz="0" w:space="0" w:color="auto"/>
        <w:left w:val="none" w:sz="0" w:space="0" w:color="auto"/>
        <w:bottom w:val="none" w:sz="0" w:space="0" w:color="auto"/>
        <w:right w:val="none" w:sz="0" w:space="0" w:color="auto"/>
      </w:divBdr>
    </w:div>
    <w:div w:id="318272663">
      <w:bodyDiv w:val="1"/>
      <w:marLeft w:val="0"/>
      <w:marRight w:val="0"/>
      <w:marTop w:val="0"/>
      <w:marBottom w:val="0"/>
      <w:divBdr>
        <w:top w:val="none" w:sz="0" w:space="0" w:color="auto"/>
        <w:left w:val="none" w:sz="0" w:space="0" w:color="auto"/>
        <w:bottom w:val="none" w:sz="0" w:space="0" w:color="auto"/>
        <w:right w:val="none" w:sz="0" w:space="0" w:color="auto"/>
      </w:divBdr>
    </w:div>
    <w:div w:id="337318916">
      <w:bodyDiv w:val="1"/>
      <w:marLeft w:val="0"/>
      <w:marRight w:val="0"/>
      <w:marTop w:val="0"/>
      <w:marBottom w:val="0"/>
      <w:divBdr>
        <w:top w:val="none" w:sz="0" w:space="0" w:color="auto"/>
        <w:left w:val="none" w:sz="0" w:space="0" w:color="auto"/>
        <w:bottom w:val="none" w:sz="0" w:space="0" w:color="auto"/>
        <w:right w:val="none" w:sz="0" w:space="0" w:color="auto"/>
      </w:divBdr>
    </w:div>
    <w:div w:id="349140474">
      <w:bodyDiv w:val="1"/>
      <w:marLeft w:val="0"/>
      <w:marRight w:val="0"/>
      <w:marTop w:val="0"/>
      <w:marBottom w:val="0"/>
      <w:divBdr>
        <w:top w:val="none" w:sz="0" w:space="0" w:color="auto"/>
        <w:left w:val="none" w:sz="0" w:space="0" w:color="auto"/>
        <w:bottom w:val="none" w:sz="0" w:space="0" w:color="auto"/>
        <w:right w:val="none" w:sz="0" w:space="0" w:color="auto"/>
      </w:divBdr>
    </w:div>
    <w:div w:id="351565909">
      <w:bodyDiv w:val="1"/>
      <w:marLeft w:val="0"/>
      <w:marRight w:val="0"/>
      <w:marTop w:val="0"/>
      <w:marBottom w:val="0"/>
      <w:divBdr>
        <w:top w:val="none" w:sz="0" w:space="0" w:color="auto"/>
        <w:left w:val="none" w:sz="0" w:space="0" w:color="auto"/>
        <w:bottom w:val="none" w:sz="0" w:space="0" w:color="auto"/>
        <w:right w:val="none" w:sz="0" w:space="0" w:color="auto"/>
      </w:divBdr>
    </w:div>
    <w:div w:id="371807894">
      <w:bodyDiv w:val="1"/>
      <w:marLeft w:val="0"/>
      <w:marRight w:val="0"/>
      <w:marTop w:val="0"/>
      <w:marBottom w:val="0"/>
      <w:divBdr>
        <w:top w:val="none" w:sz="0" w:space="0" w:color="auto"/>
        <w:left w:val="none" w:sz="0" w:space="0" w:color="auto"/>
        <w:bottom w:val="none" w:sz="0" w:space="0" w:color="auto"/>
        <w:right w:val="none" w:sz="0" w:space="0" w:color="auto"/>
      </w:divBdr>
    </w:div>
    <w:div w:id="390619512">
      <w:bodyDiv w:val="1"/>
      <w:marLeft w:val="0"/>
      <w:marRight w:val="0"/>
      <w:marTop w:val="0"/>
      <w:marBottom w:val="0"/>
      <w:divBdr>
        <w:top w:val="none" w:sz="0" w:space="0" w:color="auto"/>
        <w:left w:val="none" w:sz="0" w:space="0" w:color="auto"/>
        <w:bottom w:val="none" w:sz="0" w:space="0" w:color="auto"/>
        <w:right w:val="none" w:sz="0" w:space="0" w:color="auto"/>
      </w:divBdr>
    </w:div>
    <w:div w:id="426079888">
      <w:bodyDiv w:val="1"/>
      <w:marLeft w:val="0"/>
      <w:marRight w:val="0"/>
      <w:marTop w:val="0"/>
      <w:marBottom w:val="0"/>
      <w:divBdr>
        <w:top w:val="none" w:sz="0" w:space="0" w:color="auto"/>
        <w:left w:val="none" w:sz="0" w:space="0" w:color="auto"/>
        <w:bottom w:val="none" w:sz="0" w:space="0" w:color="auto"/>
        <w:right w:val="none" w:sz="0" w:space="0" w:color="auto"/>
      </w:divBdr>
    </w:div>
    <w:div w:id="459227852">
      <w:bodyDiv w:val="1"/>
      <w:marLeft w:val="0"/>
      <w:marRight w:val="0"/>
      <w:marTop w:val="0"/>
      <w:marBottom w:val="0"/>
      <w:divBdr>
        <w:top w:val="none" w:sz="0" w:space="0" w:color="auto"/>
        <w:left w:val="none" w:sz="0" w:space="0" w:color="auto"/>
        <w:bottom w:val="none" w:sz="0" w:space="0" w:color="auto"/>
        <w:right w:val="none" w:sz="0" w:space="0" w:color="auto"/>
      </w:divBdr>
    </w:div>
    <w:div w:id="477842308">
      <w:bodyDiv w:val="1"/>
      <w:marLeft w:val="0"/>
      <w:marRight w:val="0"/>
      <w:marTop w:val="0"/>
      <w:marBottom w:val="0"/>
      <w:divBdr>
        <w:top w:val="none" w:sz="0" w:space="0" w:color="auto"/>
        <w:left w:val="none" w:sz="0" w:space="0" w:color="auto"/>
        <w:bottom w:val="none" w:sz="0" w:space="0" w:color="auto"/>
        <w:right w:val="none" w:sz="0" w:space="0" w:color="auto"/>
      </w:divBdr>
    </w:div>
    <w:div w:id="507409754">
      <w:bodyDiv w:val="1"/>
      <w:marLeft w:val="0"/>
      <w:marRight w:val="0"/>
      <w:marTop w:val="0"/>
      <w:marBottom w:val="0"/>
      <w:divBdr>
        <w:top w:val="none" w:sz="0" w:space="0" w:color="auto"/>
        <w:left w:val="none" w:sz="0" w:space="0" w:color="auto"/>
        <w:bottom w:val="none" w:sz="0" w:space="0" w:color="auto"/>
        <w:right w:val="none" w:sz="0" w:space="0" w:color="auto"/>
      </w:divBdr>
      <w:divsChild>
        <w:div w:id="453672069">
          <w:marLeft w:val="0"/>
          <w:marRight w:val="0"/>
          <w:marTop w:val="0"/>
          <w:marBottom w:val="0"/>
          <w:divBdr>
            <w:top w:val="none" w:sz="0" w:space="0" w:color="auto"/>
            <w:left w:val="none" w:sz="0" w:space="0" w:color="auto"/>
            <w:bottom w:val="none" w:sz="0" w:space="0" w:color="auto"/>
            <w:right w:val="none" w:sz="0" w:space="0" w:color="auto"/>
          </w:divBdr>
          <w:divsChild>
            <w:div w:id="960647211">
              <w:marLeft w:val="0"/>
              <w:marRight w:val="0"/>
              <w:marTop w:val="0"/>
              <w:marBottom w:val="0"/>
              <w:divBdr>
                <w:top w:val="none" w:sz="0" w:space="0" w:color="auto"/>
                <w:left w:val="none" w:sz="0" w:space="0" w:color="auto"/>
                <w:bottom w:val="none" w:sz="0" w:space="0" w:color="auto"/>
                <w:right w:val="none" w:sz="0" w:space="0" w:color="auto"/>
              </w:divBdr>
              <w:divsChild>
                <w:div w:id="1928151596">
                  <w:marLeft w:val="0"/>
                  <w:marRight w:val="0"/>
                  <w:marTop w:val="0"/>
                  <w:marBottom w:val="0"/>
                  <w:divBdr>
                    <w:top w:val="none" w:sz="0" w:space="0" w:color="auto"/>
                    <w:left w:val="none" w:sz="0" w:space="0" w:color="auto"/>
                    <w:bottom w:val="none" w:sz="0" w:space="0" w:color="auto"/>
                    <w:right w:val="none" w:sz="0" w:space="0" w:color="auto"/>
                  </w:divBdr>
                  <w:divsChild>
                    <w:div w:id="150371757">
                      <w:marLeft w:val="0"/>
                      <w:marRight w:val="0"/>
                      <w:marTop w:val="0"/>
                      <w:marBottom w:val="0"/>
                      <w:divBdr>
                        <w:top w:val="none" w:sz="0" w:space="0" w:color="auto"/>
                        <w:left w:val="none" w:sz="0" w:space="0" w:color="auto"/>
                        <w:bottom w:val="none" w:sz="0" w:space="0" w:color="auto"/>
                        <w:right w:val="none" w:sz="0" w:space="0" w:color="auto"/>
                      </w:divBdr>
                      <w:divsChild>
                        <w:div w:id="932905357">
                          <w:marLeft w:val="0"/>
                          <w:marRight w:val="0"/>
                          <w:marTop w:val="0"/>
                          <w:marBottom w:val="0"/>
                          <w:divBdr>
                            <w:top w:val="none" w:sz="0" w:space="0" w:color="auto"/>
                            <w:left w:val="none" w:sz="0" w:space="0" w:color="auto"/>
                            <w:bottom w:val="none" w:sz="0" w:space="0" w:color="auto"/>
                            <w:right w:val="none" w:sz="0" w:space="0" w:color="auto"/>
                          </w:divBdr>
                          <w:divsChild>
                            <w:div w:id="1030839240">
                              <w:marLeft w:val="0"/>
                              <w:marRight w:val="0"/>
                              <w:marTop w:val="0"/>
                              <w:marBottom w:val="0"/>
                              <w:divBdr>
                                <w:top w:val="none" w:sz="0" w:space="0" w:color="auto"/>
                                <w:left w:val="none" w:sz="0" w:space="0" w:color="auto"/>
                                <w:bottom w:val="none" w:sz="0" w:space="0" w:color="auto"/>
                                <w:right w:val="none" w:sz="0" w:space="0" w:color="auto"/>
                              </w:divBdr>
                              <w:divsChild>
                                <w:div w:id="2121140263">
                                  <w:marLeft w:val="0"/>
                                  <w:marRight w:val="0"/>
                                  <w:marTop w:val="0"/>
                                  <w:marBottom w:val="0"/>
                                  <w:divBdr>
                                    <w:top w:val="none" w:sz="0" w:space="0" w:color="auto"/>
                                    <w:left w:val="none" w:sz="0" w:space="0" w:color="auto"/>
                                    <w:bottom w:val="none" w:sz="0" w:space="0" w:color="auto"/>
                                    <w:right w:val="none" w:sz="0" w:space="0" w:color="auto"/>
                                  </w:divBdr>
                                  <w:divsChild>
                                    <w:div w:id="1144200627">
                                      <w:marLeft w:val="0"/>
                                      <w:marRight w:val="0"/>
                                      <w:marTop w:val="0"/>
                                      <w:marBottom w:val="0"/>
                                      <w:divBdr>
                                        <w:top w:val="none" w:sz="0" w:space="0" w:color="auto"/>
                                        <w:left w:val="none" w:sz="0" w:space="0" w:color="auto"/>
                                        <w:bottom w:val="none" w:sz="0" w:space="0" w:color="auto"/>
                                        <w:right w:val="none" w:sz="0" w:space="0" w:color="auto"/>
                                      </w:divBdr>
                                      <w:divsChild>
                                        <w:div w:id="1503618327">
                                          <w:marLeft w:val="0"/>
                                          <w:marRight w:val="0"/>
                                          <w:marTop w:val="0"/>
                                          <w:marBottom w:val="0"/>
                                          <w:divBdr>
                                            <w:top w:val="none" w:sz="0" w:space="0" w:color="auto"/>
                                            <w:left w:val="none" w:sz="0" w:space="0" w:color="auto"/>
                                            <w:bottom w:val="none" w:sz="0" w:space="0" w:color="auto"/>
                                            <w:right w:val="none" w:sz="0" w:space="0" w:color="auto"/>
                                          </w:divBdr>
                                          <w:divsChild>
                                            <w:div w:id="1050882434">
                                              <w:marLeft w:val="0"/>
                                              <w:marRight w:val="0"/>
                                              <w:marTop w:val="0"/>
                                              <w:marBottom w:val="0"/>
                                              <w:divBdr>
                                                <w:top w:val="none" w:sz="0" w:space="0" w:color="auto"/>
                                                <w:left w:val="none" w:sz="0" w:space="0" w:color="auto"/>
                                                <w:bottom w:val="none" w:sz="0" w:space="0" w:color="auto"/>
                                                <w:right w:val="none" w:sz="0" w:space="0" w:color="auto"/>
                                              </w:divBdr>
                                              <w:divsChild>
                                                <w:div w:id="931013996">
                                                  <w:marLeft w:val="0"/>
                                                  <w:marRight w:val="0"/>
                                                  <w:marTop w:val="0"/>
                                                  <w:marBottom w:val="0"/>
                                                  <w:divBdr>
                                                    <w:top w:val="none" w:sz="0" w:space="0" w:color="auto"/>
                                                    <w:left w:val="none" w:sz="0" w:space="0" w:color="auto"/>
                                                    <w:bottom w:val="none" w:sz="0" w:space="0" w:color="auto"/>
                                                    <w:right w:val="none" w:sz="0" w:space="0" w:color="auto"/>
                                                  </w:divBdr>
                                                  <w:divsChild>
                                                    <w:div w:id="965896311">
                                                      <w:marLeft w:val="0"/>
                                                      <w:marRight w:val="0"/>
                                                      <w:marTop w:val="0"/>
                                                      <w:marBottom w:val="0"/>
                                                      <w:divBdr>
                                                        <w:top w:val="single" w:sz="12" w:space="0" w:color="ABABAB"/>
                                                        <w:left w:val="single" w:sz="6" w:space="0" w:color="ABABAB"/>
                                                        <w:bottom w:val="none" w:sz="0" w:space="0" w:color="auto"/>
                                                        <w:right w:val="single" w:sz="6" w:space="0" w:color="ABABAB"/>
                                                      </w:divBdr>
                                                      <w:divsChild>
                                                        <w:div w:id="859901641">
                                                          <w:marLeft w:val="0"/>
                                                          <w:marRight w:val="0"/>
                                                          <w:marTop w:val="0"/>
                                                          <w:marBottom w:val="0"/>
                                                          <w:divBdr>
                                                            <w:top w:val="none" w:sz="0" w:space="0" w:color="auto"/>
                                                            <w:left w:val="none" w:sz="0" w:space="0" w:color="auto"/>
                                                            <w:bottom w:val="none" w:sz="0" w:space="0" w:color="auto"/>
                                                            <w:right w:val="none" w:sz="0" w:space="0" w:color="auto"/>
                                                          </w:divBdr>
                                                          <w:divsChild>
                                                            <w:div w:id="913009312">
                                                              <w:marLeft w:val="0"/>
                                                              <w:marRight w:val="0"/>
                                                              <w:marTop w:val="0"/>
                                                              <w:marBottom w:val="0"/>
                                                              <w:divBdr>
                                                                <w:top w:val="none" w:sz="0" w:space="0" w:color="auto"/>
                                                                <w:left w:val="none" w:sz="0" w:space="0" w:color="auto"/>
                                                                <w:bottom w:val="none" w:sz="0" w:space="0" w:color="auto"/>
                                                                <w:right w:val="none" w:sz="0" w:space="0" w:color="auto"/>
                                                              </w:divBdr>
                                                              <w:divsChild>
                                                                <w:div w:id="742146474">
                                                                  <w:marLeft w:val="0"/>
                                                                  <w:marRight w:val="0"/>
                                                                  <w:marTop w:val="0"/>
                                                                  <w:marBottom w:val="0"/>
                                                                  <w:divBdr>
                                                                    <w:top w:val="none" w:sz="0" w:space="0" w:color="auto"/>
                                                                    <w:left w:val="none" w:sz="0" w:space="0" w:color="auto"/>
                                                                    <w:bottom w:val="none" w:sz="0" w:space="0" w:color="auto"/>
                                                                    <w:right w:val="none" w:sz="0" w:space="0" w:color="auto"/>
                                                                  </w:divBdr>
                                                                  <w:divsChild>
                                                                    <w:div w:id="1659531620">
                                                                      <w:marLeft w:val="0"/>
                                                                      <w:marRight w:val="0"/>
                                                                      <w:marTop w:val="0"/>
                                                                      <w:marBottom w:val="0"/>
                                                                      <w:divBdr>
                                                                        <w:top w:val="none" w:sz="0" w:space="0" w:color="auto"/>
                                                                        <w:left w:val="none" w:sz="0" w:space="0" w:color="auto"/>
                                                                        <w:bottom w:val="none" w:sz="0" w:space="0" w:color="auto"/>
                                                                        <w:right w:val="none" w:sz="0" w:space="0" w:color="auto"/>
                                                                      </w:divBdr>
                                                                      <w:divsChild>
                                                                        <w:div w:id="829449279">
                                                                          <w:marLeft w:val="0"/>
                                                                          <w:marRight w:val="0"/>
                                                                          <w:marTop w:val="0"/>
                                                                          <w:marBottom w:val="0"/>
                                                                          <w:divBdr>
                                                                            <w:top w:val="none" w:sz="0" w:space="0" w:color="auto"/>
                                                                            <w:left w:val="none" w:sz="0" w:space="0" w:color="auto"/>
                                                                            <w:bottom w:val="none" w:sz="0" w:space="0" w:color="auto"/>
                                                                            <w:right w:val="none" w:sz="0" w:space="0" w:color="auto"/>
                                                                          </w:divBdr>
                                                                          <w:divsChild>
                                                                            <w:div w:id="6325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543280">
      <w:bodyDiv w:val="1"/>
      <w:marLeft w:val="0"/>
      <w:marRight w:val="0"/>
      <w:marTop w:val="0"/>
      <w:marBottom w:val="0"/>
      <w:divBdr>
        <w:top w:val="none" w:sz="0" w:space="0" w:color="auto"/>
        <w:left w:val="none" w:sz="0" w:space="0" w:color="auto"/>
        <w:bottom w:val="none" w:sz="0" w:space="0" w:color="auto"/>
        <w:right w:val="none" w:sz="0" w:space="0" w:color="auto"/>
      </w:divBdr>
    </w:div>
    <w:div w:id="587495528">
      <w:bodyDiv w:val="1"/>
      <w:marLeft w:val="0"/>
      <w:marRight w:val="0"/>
      <w:marTop w:val="0"/>
      <w:marBottom w:val="0"/>
      <w:divBdr>
        <w:top w:val="none" w:sz="0" w:space="0" w:color="auto"/>
        <w:left w:val="none" w:sz="0" w:space="0" w:color="auto"/>
        <w:bottom w:val="none" w:sz="0" w:space="0" w:color="auto"/>
        <w:right w:val="none" w:sz="0" w:space="0" w:color="auto"/>
      </w:divBdr>
    </w:div>
    <w:div w:id="588855105">
      <w:bodyDiv w:val="1"/>
      <w:marLeft w:val="0"/>
      <w:marRight w:val="0"/>
      <w:marTop w:val="0"/>
      <w:marBottom w:val="0"/>
      <w:divBdr>
        <w:top w:val="none" w:sz="0" w:space="0" w:color="auto"/>
        <w:left w:val="none" w:sz="0" w:space="0" w:color="auto"/>
        <w:bottom w:val="none" w:sz="0" w:space="0" w:color="auto"/>
        <w:right w:val="none" w:sz="0" w:space="0" w:color="auto"/>
      </w:divBdr>
    </w:div>
    <w:div w:id="628899676">
      <w:bodyDiv w:val="1"/>
      <w:marLeft w:val="0"/>
      <w:marRight w:val="0"/>
      <w:marTop w:val="0"/>
      <w:marBottom w:val="0"/>
      <w:divBdr>
        <w:top w:val="none" w:sz="0" w:space="0" w:color="auto"/>
        <w:left w:val="none" w:sz="0" w:space="0" w:color="auto"/>
        <w:bottom w:val="none" w:sz="0" w:space="0" w:color="auto"/>
        <w:right w:val="none" w:sz="0" w:space="0" w:color="auto"/>
      </w:divBdr>
    </w:div>
    <w:div w:id="684329540">
      <w:bodyDiv w:val="1"/>
      <w:marLeft w:val="0"/>
      <w:marRight w:val="0"/>
      <w:marTop w:val="0"/>
      <w:marBottom w:val="0"/>
      <w:divBdr>
        <w:top w:val="none" w:sz="0" w:space="0" w:color="auto"/>
        <w:left w:val="none" w:sz="0" w:space="0" w:color="auto"/>
        <w:bottom w:val="none" w:sz="0" w:space="0" w:color="auto"/>
        <w:right w:val="none" w:sz="0" w:space="0" w:color="auto"/>
      </w:divBdr>
    </w:div>
    <w:div w:id="735906682">
      <w:bodyDiv w:val="1"/>
      <w:marLeft w:val="0"/>
      <w:marRight w:val="0"/>
      <w:marTop w:val="0"/>
      <w:marBottom w:val="0"/>
      <w:divBdr>
        <w:top w:val="none" w:sz="0" w:space="0" w:color="auto"/>
        <w:left w:val="none" w:sz="0" w:space="0" w:color="auto"/>
        <w:bottom w:val="none" w:sz="0" w:space="0" w:color="auto"/>
        <w:right w:val="none" w:sz="0" w:space="0" w:color="auto"/>
      </w:divBdr>
    </w:div>
    <w:div w:id="743994466">
      <w:bodyDiv w:val="1"/>
      <w:marLeft w:val="0"/>
      <w:marRight w:val="0"/>
      <w:marTop w:val="0"/>
      <w:marBottom w:val="0"/>
      <w:divBdr>
        <w:top w:val="none" w:sz="0" w:space="0" w:color="auto"/>
        <w:left w:val="none" w:sz="0" w:space="0" w:color="auto"/>
        <w:bottom w:val="none" w:sz="0" w:space="0" w:color="auto"/>
        <w:right w:val="none" w:sz="0" w:space="0" w:color="auto"/>
      </w:divBdr>
    </w:div>
    <w:div w:id="766459236">
      <w:bodyDiv w:val="1"/>
      <w:marLeft w:val="0"/>
      <w:marRight w:val="0"/>
      <w:marTop w:val="0"/>
      <w:marBottom w:val="0"/>
      <w:divBdr>
        <w:top w:val="none" w:sz="0" w:space="0" w:color="auto"/>
        <w:left w:val="none" w:sz="0" w:space="0" w:color="auto"/>
        <w:bottom w:val="none" w:sz="0" w:space="0" w:color="auto"/>
        <w:right w:val="none" w:sz="0" w:space="0" w:color="auto"/>
      </w:divBdr>
    </w:div>
    <w:div w:id="769546856">
      <w:bodyDiv w:val="1"/>
      <w:marLeft w:val="0"/>
      <w:marRight w:val="0"/>
      <w:marTop w:val="0"/>
      <w:marBottom w:val="0"/>
      <w:divBdr>
        <w:top w:val="none" w:sz="0" w:space="0" w:color="auto"/>
        <w:left w:val="none" w:sz="0" w:space="0" w:color="auto"/>
        <w:bottom w:val="none" w:sz="0" w:space="0" w:color="auto"/>
        <w:right w:val="none" w:sz="0" w:space="0" w:color="auto"/>
      </w:divBdr>
    </w:div>
    <w:div w:id="785857446">
      <w:bodyDiv w:val="1"/>
      <w:marLeft w:val="0"/>
      <w:marRight w:val="0"/>
      <w:marTop w:val="0"/>
      <w:marBottom w:val="0"/>
      <w:divBdr>
        <w:top w:val="none" w:sz="0" w:space="0" w:color="auto"/>
        <w:left w:val="none" w:sz="0" w:space="0" w:color="auto"/>
        <w:bottom w:val="none" w:sz="0" w:space="0" w:color="auto"/>
        <w:right w:val="none" w:sz="0" w:space="0" w:color="auto"/>
      </w:divBdr>
    </w:div>
    <w:div w:id="815025036">
      <w:bodyDiv w:val="1"/>
      <w:marLeft w:val="0"/>
      <w:marRight w:val="0"/>
      <w:marTop w:val="0"/>
      <w:marBottom w:val="0"/>
      <w:divBdr>
        <w:top w:val="none" w:sz="0" w:space="0" w:color="auto"/>
        <w:left w:val="none" w:sz="0" w:space="0" w:color="auto"/>
        <w:bottom w:val="none" w:sz="0" w:space="0" w:color="auto"/>
        <w:right w:val="none" w:sz="0" w:space="0" w:color="auto"/>
      </w:divBdr>
    </w:div>
    <w:div w:id="845678975">
      <w:bodyDiv w:val="1"/>
      <w:marLeft w:val="0"/>
      <w:marRight w:val="0"/>
      <w:marTop w:val="0"/>
      <w:marBottom w:val="0"/>
      <w:divBdr>
        <w:top w:val="none" w:sz="0" w:space="0" w:color="auto"/>
        <w:left w:val="none" w:sz="0" w:space="0" w:color="auto"/>
        <w:bottom w:val="none" w:sz="0" w:space="0" w:color="auto"/>
        <w:right w:val="none" w:sz="0" w:space="0" w:color="auto"/>
      </w:divBdr>
    </w:div>
    <w:div w:id="845749347">
      <w:bodyDiv w:val="1"/>
      <w:marLeft w:val="0"/>
      <w:marRight w:val="0"/>
      <w:marTop w:val="0"/>
      <w:marBottom w:val="0"/>
      <w:divBdr>
        <w:top w:val="none" w:sz="0" w:space="0" w:color="auto"/>
        <w:left w:val="none" w:sz="0" w:space="0" w:color="auto"/>
        <w:bottom w:val="none" w:sz="0" w:space="0" w:color="auto"/>
        <w:right w:val="none" w:sz="0" w:space="0" w:color="auto"/>
      </w:divBdr>
    </w:div>
    <w:div w:id="860900601">
      <w:bodyDiv w:val="1"/>
      <w:marLeft w:val="0"/>
      <w:marRight w:val="0"/>
      <w:marTop w:val="0"/>
      <w:marBottom w:val="0"/>
      <w:divBdr>
        <w:top w:val="none" w:sz="0" w:space="0" w:color="auto"/>
        <w:left w:val="none" w:sz="0" w:space="0" w:color="auto"/>
        <w:bottom w:val="none" w:sz="0" w:space="0" w:color="auto"/>
        <w:right w:val="none" w:sz="0" w:space="0" w:color="auto"/>
      </w:divBdr>
    </w:div>
    <w:div w:id="862741002">
      <w:bodyDiv w:val="1"/>
      <w:marLeft w:val="0"/>
      <w:marRight w:val="0"/>
      <w:marTop w:val="0"/>
      <w:marBottom w:val="0"/>
      <w:divBdr>
        <w:top w:val="none" w:sz="0" w:space="0" w:color="auto"/>
        <w:left w:val="none" w:sz="0" w:space="0" w:color="auto"/>
        <w:bottom w:val="none" w:sz="0" w:space="0" w:color="auto"/>
        <w:right w:val="none" w:sz="0" w:space="0" w:color="auto"/>
      </w:divBdr>
    </w:div>
    <w:div w:id="868294339">
      <w:bodyDiv w:val="1"/>
      <w:marLeft w:val="0"/>
      <w:marRight w:val="0"/>
      <w:marTop w:val="0"/>
      <w:marBottom w:val="0"/>
      <w:divBdr>
        <w:top w:val="none" w:sz="0" w:space="0" w:color="auto"/>
        <w:left w:val="none" w:sz="0" w:space="0" w:color="auto"/>
        <w:bottom w:val="none" w:sz="0" w:space="0" w:color="auto"/>
        <w:right w:val="none" w:sz="0" w:space="0" w:color="auto"/>
      </w:divBdr>
    </w:div>
    <w:div w:id="869806477">
      <w:bodyDiv w:val="1"/>
      <w:marLeft w:val="0"/>
      <w:marRight w:val="0"/>
      <w:marTop w:val="0"/>
      <w:marBottom w:val="0"/>
      <w:divBdr>
        <w:top w:val="none" w:sz="0" w:space="0" w:color="auto"/>
        <w:left w:val="none" w:sz="0" w:space="0" w:color="auto"/>
        <w:bottom w:val="none" w:sz="0" w:space="0" w:color="auto"/>
        <w:right w:val="none" w:sz="0" w:space="0" w:color="auto"/>
      </w:divBdr>
    </w:div>
    <w:div w:id="869882274">
      <w:bodyDiv w:val="1"/>
      <w:marLeft w:val="0"/>
      <w:marRight w:val="0"/>
      <w:marTop w:val="0"/>
      <w:marBottom w:val="0"/>
      <w:divBdr>
        <w:top w:val="none" w:sz="0" w:space="0" w:color="auto"/>
        <w:left w:val="none" w:sz="0" w:space="0" w:color="auto"/>
        <w:bottom w:val="none" w:sz="0" w:space="0" w:color="auto"/>
        <w:right w:val="none" w:sz="0" w:space="0" w:color="auto"/>
      </w:divBdr>
      <w:divsChild>
        <w:div w:id="1067460009">
          <w:marLeft w:val="0"/>
          <w:marRight w:val="0"/>
          <w:marTop w:val="0"/>
          <w:marBottom w:val="0"/>
          <w:divBdr>
            <w:top w:val="none" w:sz="0" w:space="0" w:color="auto"/>
            <w:left w:val="none" w:sz="0" w:space="0" w:color="auto"/>
            <w:bottom w:val="none" w:sz="0" w:space="0" w:color="auto"/>
            <w:right w:val="none" w:sz="0" w:space="0" w:color="auto"/>
          </w:divBdr>
        </w:div>
        <w:div w:id="1201167146">
          <w:marLeft w:val="0"/>
          <w:marRight w:val="0"/>
          <w:marTop w:val="0"/>
          <w:marBottom w:val="0"/>
          <w:divBdr>
            <w:top w:val="none" w:sz="0" w:space="0" w:color="auto"/>
            <w:left w:val="none" w:sz="0" w:space="0" w:color="auto"/>
            <w:bottom w:val="none" w:sz="0" w:space="0" w:color="auto"/>
            <w:right w:val="none" w:sz="0" w:space="0" w:color="auto"/>
          </w:divBdr>
        </w:div>
        <w:div w:id="1290085091">
          <w:marLeft w:val="0"/>
          <w:marRight w:val="0"/>
          <w:marTop w:val="0"/>
          <w:marBottom w:val="0"/>
          <w:divBdr>
            <w:top w:val="none" w:sz="0" w:space="0" w:color="auto"/>
            <w:left w:val="none" w:sz="0" w:space="0" w:color="auto"/>
            <w:bottom w:val="none" w:sz="0" w:space="0" w:color="auto"/>
            <w:right w:val="none" w:sz="0" w:space="0" w:color="auto"/>
          </w:divBdr>
        </w:div>
        <w:div w:id="1606183790">
          <w:marLeft w:val="0"/>
          <w:marRight w:val="0"/>
          <w:marTop w:val="0"/>
          <w:marBottom w:val="0"/>
          <w:divBdr>
            <w:top w:val="none" w:sz="0" w:space="0" w:color="auto"/>
            <w:left w:val="none" w:sz="0" w:space="0" w:color="auto"/>
            <w:bottom w:val="none" w:sz="0" w:space="0" w:color="auto"/>
            <w:right w:val="none" w:sz="0" w:space="0" w:color="auto"/>
          </w:divBdr>
        </w:div>
        <w:div w:id="1909534651">
          <w:marLeft w:val="0"/>
          <w:marRight w:val="0"/>
          <w:marTop w:val="0"/>
          <w:marBottom w:val="0"/>
          <w:divBdr>
            <w:top w:val="none" w:sz="0" w:space="0" w:color="auto"/>
            <w:left w:val="none" w:sz="0" w:space="0" w:color="auto"/>
            <w:bottom w:val="none" w:sz="0" w:space="0" w:color="auto"/>
            <w:right w:val="none" w:sz="0" w:space="0" w:color="auto"/>
          </w:divBdr>
        </w:div>
        <w:div w:id="1925337634">
          <w:marLeft w:val="0"/>
          <w:marRight w:val="0"/>
          <w:marTop w:val="0"/>
          <w:marBottom w:val="0"/>
          <w:divBdr>
            <w:top w:val="none" w:sz="0" w:space="0" w:color="auto"/>
            <w:left w:val="none" w:sz="0" w:space="0" w:color="auto"/>
            <w:bottom w:val="none" w:sz="0" w:space="0" w:color="auto"/>
            <w:right w:val="none" w:sz="0" w:space="0" w:color="auto"/>
          </w:divBdr>
        </w:div>
        <w:div w:id="2032682751">
          <w:marLeft w:val="0"/>
          <w:marRight w:val="0"/>
          <w:marTop w:val="0"/>
          <w:marBottom w:val="0"/>
          <w:divBdr>
            <w:top w:val="none" w:sz="0" w:space="0" w:color="auto"/>
            <w:left w:val="none" w:sz="0" w:space="0" w:color="auto"/>
            <w:bottom w:val="none" w:sz="0" w:space="0" w:color="auto"/>
            <w:right w:val="none" w:sz="0" w:space="0" w:color="auto"/>
          </w:divBdr>
        </w:div>
        <w:div w:id="2105373229">
          <w:marLeft w:val="0"/>
          <w:marRight w:val="0"/>
          <w:marTop w:val="0"/>
          <w:marBottom w:val="0"/>
          <w:divBdr>
            <w:top w:val="none" w:sz="0" w:space="0" w:color="auto"/>
            <w:left w:val="none" w:sz="0" w:space="0" w:color="auto"/>
            <w:bottom w:val="none" w:sz="0" w:space="0" w:color="auto"/>
            <w:right w:val="none" w:sz="0" w:space="0" w:color="auto"/>
          </w:divBdr>
        </w:div>
      </w:divsChild>
    </w:div>
    <w:div w:id="882208802">
      <w:bodyDiv w:val="1"/>
      <w:marLeft w:val="0"/>
      <w:marRight w:val="0"/>
      <w:marTop w:val="0"/>
      <w:marBottom w:val="0"/>
      <w:divBdr>
        <w:top w:val="none" w:sz="0" w:space="0" w:color="auto"/>
        <w:left w:val="none" w:sz="0" w:space="0" w:color="auto"/>
        <w:bottom w:val="none" w:sz="0" w:space="0" w:color="auto"/>
        <w:right w:val="none" w:sz="0" w:space="0" w:color="auto"/>
      </w:divBdr>
    </w:div>
    <w:div w:id="891232050">
      <w:bodyDiv w:val="1"/>
      <w:marLeft w:val="0"/>
      <w:marRight w:val="0"/>
      <w:marTop w:val="0"/>
      <w:marBottom w:val="0"/>
      <w:divBdr>
        <w:top w:val="none" w:sz="0" w:space="0" w:color="auto"/>
        <w:left w:val="none" w:sz="0" w:space="0" w:color="auto"/>
        <w:bottom w:val="none" w:sz="0" w:space="0" w:color="auto"/>
        <w:right w:val="none" w:sz="0" w:space="0" w:color="auto"/>
      </w:divBdr>
    </w:div>
    <w:div w:id="908079361">
      <w:bodyDiv w:val="1"/>
      <w:marLeft w:val="0"/>
      <w:marRight w:val="0"/>
      <w:marTop w:val="0"/>
      <w:marBottom w:val="0"/>
      <w:divBdr>
        <w:top w:val="none" w:sz="0" w:space="0" w:color="auto"/>
        <w:left w:val="none" w:sz="0" w:space="0" w:color="auto"/>
        <w:bottom w:val="none" w:sz="0" w:space="0" w:color="auto"/>
        <w:right w:val="none" w:sz="0" w:space="0" w:color="auto"/>
      </w:divBdr>
    </w:div>
    <w:div w:id="938563005">
      <w:bodyDiv w:val="1"/>
      <w:marLeft w:val="0"/>
      <w:marRight w:val="0"/>
      <w:marTop w:val="0"/>
      <w:marBottom w:val="0"/>
      <w:divBdr>
        <w:top w:val="none" w:sz="0" w:space="0" w:color="auto"/>
        <w:left w:val="none" w:sz="0" w:space="0" w:color="auto"/>
        <w:bottom w:val="none" w:sz="0" w:space="0" w:color="auto"/>
        <w:right w:val="none" w:sz="0" w:space="0" w:color="auto"/>
      </w:divBdr>
    </w:div>
    <w:div w:id="975375158">
      <w:bodyDiv w:val="1"/>
      <w:marLeft w:val="0"/>
      <w:marRight w:val="0"/>
      <w:marTop w:val="0"/>
      <w:marBottom w:val="0"/>
      <w:divBdr>
        <w:top w:val="none" w:sz="0" w:space="0" w:color="auto"/>
        <w:left w:val="none" w:sz="0" w:space="0" w:color="auto"/>
        <w:bottom w:val="none" w:sz="0" w:space="0" w:color="auto"/>
        <w:right w:val="none" w:sz="0" w:space="0" w:color="auto"/>
      </w:divBdr>
      <w:divsChild>
        <w:div w:id="206381790">
          <w:marLeft w:val="0"/>
          <w:marRight w:val="0"/>
          <w:marTop w:val="0"/>
          <w:marBottom w:val="0"/>
          <w:divBdr>
            <w:top w:val="none" w:sz="0" w:space="0" w:color="auto"/>
            <w:left w:val="none" w:sz="0" w:space="0" w:color="auto"/>
            <w:bottom w:val="none" w:sz="0" w:space="0" w:color="auto"/>
            <w:right w:val="none" w:sz="0" w:space="0" w:color="auto"/>
          </w:divBdr>
        </w:div>
        <w:div w:id="757555385">
          <w:marLeft w:val="0"/>
          <w:marRight w:val="0"/>
          <w:marTop w:val="0"/>
          <w:marBottom w:val="0"/>
          <w:divBdr>
            <w:top w:val="none" w:sz="0" w:space="0" w:color="auto"/>
            <w:left w:val="none" w:sz="0" w:space="0" w:color="auto"/>
            <w:bottom w:val="none" w:sz="0" w:space="0" w:color="auto"/>
            <w:right w:val="none" w:sz="0" w:space="0" w:color="auto"/>
          </w:divBdr>
          <w:divsChild>
            <w:div w:id="329800086">
              <w:marLeft w:val="0"/>
              <w:marRight w:val="0"/>
              <w:marTop w:val="0"/>
              <w:marBottom w:val="0"/>
              <w:divBdr>
                <w:top w:val="none" w:sz="0" w:space="0" w:color="auto"/>
                <w:left w:val="none" w:sz="0" w:space="0" w:color="auto"/>
                <w:bottom w:val="none" w:sz="0" w:space="0" w:color="auto"/>
                <w:right w:val="none" w:sz="0" w:space="0" w:color="auto"/>
              </w:divBdr>
              <w:divsChild>
                <w:div w:id="159085647">
                  <w:marLeft w:val="0"/>
                  <w:marRight w:val="0"/>
                  <w:marTop w:val="0"/>
                  <w:marBottom w:val="0"/>
                  <w:divBdr>
                    <w:top w:val="none" w:sz="0" w:space="0" w:color="auto"/>
                    <w:left w:val="none" w:sz="0" w:space="0" w:color="auto"/>
                    <w:bottom w:val="none" w:sz="0" w:space="0" w:color="auto"/>
                    <w:right w:val="none" w:sz="0" w:space="0" w:color="auto"/>
                  </w:divBdr>
                </w:div>
                <w:div w:id="714426256">
                  <w:marLeft w:val="0"/>
                  <w:marRight w:val="0"/>
                  <w:marTop w:val="0"/>
                  <w:marBottom w:val="0"/>
                  <w:divBdr>
                    <w:top w:val="none" w:sz="0" w:space="0" w:color="auto"/>
                    <w:left w:val="none" w:sz="0" w:space="0" w:color="auto"/>
                    <w:bottom w:val="none" w:sz="0" w:space="0" w:color="auto"/>
                    <w:right w:val="none" w:sz="0" w:space="0" w:color="auto"/>
                  </w:divBdr>
                </w:div>
                <w:div w:id="938484670">
                  <w:marLeft w:val="0"/>
                  <w:marRight w:val="0"/>
                  <w:marTop w:val="0"/>
                  <w:marBottom w:val="0"/>
                  <w:divBdr>
                    <w:top w:val="none" w:sz="0" w:space="0" w:color="auto"/>
                    <w:left w:val="none" w:sz="0" w:space="0" w:color="auto"/>
                    <w:bottom w:val="none" w:sz="0" w:space="0" w:color="auto"/>
                    <w:right w:val="none" w:sz="0" w:space="0" w:color="auto"/>
                  </w:divBdr>
                </w:div>
                <w:div w:id="1167552811">
                  <w:marLeft w:val="0"/>
                  <w:marRight w:val="0"/>
                  <w:marTop w:val="0"/>
                  <w:marBottom w:val="0"/>
                  <w:divBdr>
                    <w:top w:val="none" w:sz="0" w:space="0" w:color="auto"/>
                    <w:left w:val="none" w:sz="0" w:space="0" w:color="auto"/>
                    <w:bottom w:val="none" w:sz="0" w:space="0" w:color="auto"/>
                    <w:right w:val="none" w:sz="0" w:space="0" w:color="auto"/>
                  </w:divBdr>
                </w:div>
                <w:div w:id="1236160192">
                  <w:marLeft w:val="0"/>
                  <w:marRight w:val="0"/>
                  <w:marTop w:val="0"/>
                  <w:marBottom w:val="0"/>
                  <w:divBdr>
                    <w:top w:val="none" w:sz="0" w:space="0" w:color="auto"/>
                    <w:left w:val="none" w:sz="0" w:space="0" w:color="auto"/>
                    <w:bottom w:val="none" w:sz="0" w:space="0" w:color="auto"/>
                    <w:right w:val="none" w:sz="0" w:space="0" w:color="auto"/>
                  </w:divBdr>
                </w:div>
              </w:divsChild>
            </w:div>
            <w:div w:id="562328477">
              <w:marLeft w:val="0"/>
              <w:marRight w:val="0"/>
              <w:marTop w:val="0"/>
              <w:marBottom w:val="0"/>
              <w:divBdr>
                <w:top w:val="none" w:sz="0" w:space="0" w:color="auto"/>
                <w:left w:val="none" w:sz="0" w:space="0" w:color="auto"/>
                <w:bottom w:val="none" w:sz="0" w:space="0" w:color="auto"/>
                <w:right w:val="none" w:sz="0" w:space="0" w:color="auto"/>
              </w:divBdr>
              <w:divsChild>
                <w:div w:id="60562149">
                  <w:marLeft w:val="0"/>
                  <w:marRight w:val="0"/>
                  <w:marTop w:val="0"/>
                  <w:marBottom w:val="0"/>
                  <w:divBdr>
                    <w:top w:val="none" w:sz="0" w:space="0" w:color="auto"/>
                    <w:left w:val="none" w:sz="0" w:space="0" w:color="auto"/>
                    <w:bottom w:val="none" w:sz="0" w:space="0" w:color="auto"/>
                    <w:right w:val="none" w:sz="0" w:space="0" w:color="auto"/>
                  </w:divBdr>
                </w:div>
                <w:div w:id="370417504">
                  <w:marLeft w:val="0"/>
                  <w:marRight w:val="0"/>
                  <w:marTop w:val="0"/>
                  <w:marBottom w:val="0"/>
                  <w:divBdr>
                    <w:top w:val="none" w:sz="0" w:space="0" w:color="auto"/>
                    <w:left w:val="none" w:sz="0" w:space="0" w:color="auto"/>
                    <w:bottom w:val="none" w:sz="0" w:space="0" w:color="auto"/>
                    <w:right w:val="none" w:sz="0" w:space="0" w:color="auto"/>
                  </w:divBdr>
                </w:div>
                <w:div w:id="1158686832">
                  <w:marLeft w:val="0"/>
                  <w:marRight w:val="0"/>
                  <w:marTop w:val="0"/>
                  <w:marBottom w:val="0"/>
                  <w:divBdr>
                    <w:top w:val="none" w:sz="0" w:space="0" w:color="auto"/>
                    <w:left w:val="none" w:sz="0" w:space="0" w:color="auto"/>
                    <w:bottom w:val="none" w:sz="0" w:space="0" w:color="auto"/>
                    <w:right w:val="none" w:sz="0" w:space="0" w:color="auto"/>
                  </w:divBdr>
                </w:div>
                <w:div w:id="1192258564">
                  <w:marLeft w:val="0"/>
                  <w:marRight w:val="0"/>
                  <w:marTop w:val="0"/>
                  <w:marBottom w:val="0"/>
                  <w:divBdr>
                    <w:top w:val="none" w:sz="0" w:space="0" w:color="auto"/>
                    <w:left w:val="none" w:sz="0" w:space="0" w:color="auto"/>
                    <w:bottom w:val="none" w:sz="0" w:space="0" w:color="auto"/>
                    <w:right w:val="none" w:sz="0" w:space="0" w:color="auto"/>
                  </w:divBdr>
                </w:div>
                <w:div w:id="1880239655">
                  <w:marLeft w:val="0"/>
                  <w:marRight w:val="0"/>
                  <w:marTop w:val="0"/>
                  <w:marBottom w:val="0"/>
                  <w:divBdr>
                    <w:top w:val="none" w:sz="0" w:space="0" w:color="auto"/>
                    <w:left w:val="none" w:sz="0" w:space="0" w:color="auto"/>
                    <w:bottom w:val="none" w:sz="0" w:space="0" w:color="auto"/>
                    <w:right w:val="none" w:sz="0" w:space="0" w:color="auto"/>
                  </w:divBdr>
                </w:div>
                <w:div w:id="1921982700">
                  <w:marLeft w:val="0"/>
                  <w:marRight w:val="0"/>
                  <w:marTop w:val="0"/>
                  <w:marBottom w:val="0"/>
                  <w:divBdr>
                    <w:top w:val="none" w:sz="0" w:space="0" w:color="auto"/>
                    <w:left w:val="none" w:sz="0" w:space="0" w:color="auto"/>
                    <w:bottom w:val="none" w:sz="0" w:space="0" w:color="auto"/>
                    <w:right w:val="none" w:sz="0" w:space="0" w:color="auto"/>
                  </w:divBdr>
                </w:div>
                <w:div w:id="1951086089">
                  <w:marLeft w:val="0"/>
                  <w:marRight w:val="0"/>
                  <w:marTop w:val="0"/>
                  <w:marBottom w:val="0"/>
                  <w:divBdr>
                    <w:top w:val="none" w:sz="0" w:space="0" w:color="auto"/>
                    <w:left w:val="none" w:sz="0" w:space="0" w:color="auto"/>
                    <w:bottom w:val="none" w:sz="0" w:space="0" w:color="auto"/>
                    <w:right w:val="none" w:sz="0" w:space="0" w:color="auto"/>
                  </w:divBdr>
                </w:div>
                <w:div w:id="1969554872">
                  <w:marLeft w:val="0"/>
                  <w:marRight w:val="0"/>
                  <w:marTop w:val="0"/>
                  <w:marBottom w:val="0"/>
                  <w:divBdr>
                    <w:top w:val="none" w:sz="0" w:space="0" w:color="auto"/>
                    <w:left w:val="none" w:sz="0" w:space="0" w:color="auto"/>
                    <w:bottom w:val="none" w:sz="0" w:space="0" w:color="auto"/>
                    <w:right w:val="none" w:sz="0" w:space="0" w:color="auto"/>
                  </w:divBdr>
                </w:div>
              </w:divsChild>
            </w:div>
            <w:div w:id="771558990">
              <w:marLeft w:val="0"/>
              <w:marRight w:val="0"/>
              <w:marTop w:val="0"/>
              <w:marBottom w:val="0"/>
              <w:divBdr>
                <w:top w:val="none" w:sz="0" w:space="0" w:color="auto"/>
                <w:left w:val="none" w:sz="0" w:space="0" w:color="auto"/>
                <w:bottom w:val="none" w:sz="0" w:space="0" w:color="auto"/>
                <w:right w:val="none" w:sz="0" w:space="0" w:color="auto"/>
              </w:divBdr>
              <w:divsChild>
                <w:div w:id="503515135">
                  <w:marLeft w:val="0"/>
                  <w:marRight w:val="0"/>
                  <w:marTop w:val="0"/>
                  <w:marBottom w:val="0"/>
                  <w:divBdr>
                    <w:top w:val="none" w:sz="0" w:space="0" w:color="auto"/>
                    <w:left w:val="none" w:sz="0" w:space="0" w:color="auto"/>
                    <w:bottom w:val="none" w:sz="0" w:space="0" w:color="auto"/>
                    <w:right w:val="none" w:sz="0" w:space="0" w:color="auto"/>
                  </w:divBdr>
                </w:div>
                <w:div w:id="952397523">
                  <w:marLeft w:val="0"/>
                  <w:marRight w:val="0"/>
                  <w:marTop w:val="0"/>
                  <w:marBottom w:val="0"/>
                  <w:divBdr>
                    <w:top w:val="none" w:sz="0" w:space="0" w:color="auto"/>
                    <w:left w:val="none" w:sz="0" w:space="0" w:color="auto"/>
                    <w:bottom w:val="none" w:sz="0" w:space="0" w:color="auto"/>
                    <w:right w:val="none" w:sz="0" w:space="0" w:color="auto"/>
                  </w:divBdr>
                </w:div>
              </w:divsChild>
            </w:div>
            <w:div w:id="1165440211">
              <w:marLeft w:val="0"/>
              <w:marRight w:val="0"/>
              <w:marTop w:val="0"/>
              <w:marBottom w:val="0"/>
              <w:divBdr>
                <w:top w:val="none" w:sz="0" w:space="0" w:color="auto"/>
                <w:left w:val="none" w:sz="0" w:space="0" w:color="auto"/>
                <w:bottom w:val="none" w:sz="0" w:space="0" w:color="auto"/>
                <w:right w:val="none" w:sz="0" w:space="0" w:color="auto"/>
              </w:divBdr>
              <w:divsChild>
                <w:div w:id="176627102">
                  <w:marLeft w:val="0"/>
                  <w:marRight w:val="0"/>
                  <w:marTop w:val="0"/>
                  <w:marBottom w:val="0"/>
                  <w:divBdr>
                    <w:top w:val="none" w:sz="0" w:space="0" w:color="auto"/>
                    <w:left w:val="none" w:sz="0" w:space="0" w:color="auto"/>
                    <w:bottom w:val="none" w:sz="0" w:space="0" w:color="auto"/>
                    <w:right w:val="none" w:sz="0" w:space="0" w:color="auto"/>
                  </w:divBdr>
                </w:div>
                <w:div w:id="1156848224">
                  <w:marLeft w:val="0"/>
                  <w:marRight w:val="0"/>
                  <w:marTop w:val="0"/>
                  <w:marBottom w:val="0"/>
                  <w:divBdr>
                    <w:top w:val="none" w:sz="0" w:space="0" w:color="auto"/>
                    <w:left w:val="none" w:sz="0" w:space="0" w:color="auto"/>
                    <w:bottom w:val="none" w:sz="0" w:space="0" w:color="auto"/>
                    <w:right w:val="none" w:sz="0" w:space="0" w:color="auto"/>
                  </w:divBdr>
                </w:div>
                <w:div w:id="1453594257">
                  <w:marLeft w:val="0"/>
                  <w:marRight w:val="0"/>
                  <w:marTop w:val="0"/>
                  <w:marBottom w:val="0"/>
                  <w:divBdr>
                    <w:top w:val="none" w:sz="0" w:space="0" w:color="auto"/>
                    <w:left w:val="none" w:sz="0" w:space="0" w:color="auto"/>
                    <w:bottom w:val="none" w:sz="0" w:space="0" w:color="auto"/>
                    <w:right w:val="none" w:sz="0" w:space="0" w:color="auto"/>
                  </w:divBdr>
                </w:div>
                <w:div w:id="1604991345">
                  <w:marLeft w:val="0"/>
                  <w:marRight w:val="0"/>
                  <w:marTop w:val="0"/>
                  <w:marBottom w:val="0"/>
                  <w:divBdr>
                    <w:top w:val="none" w:sz="0" w:space="0" w:color="auto"/>
                    <w:left w:val="none" w:sz="0" w:space="0" w:color="auto"/>
                    <w:bottom w:val="none" w:sz="0" w:space="0" w:color="auto"/>
                    <w:right w:val="none" w:sz="0" w:space="0" w:color="auto"/>
                  </w:divBdr>
                </w:div>
                <w:div w:id="1778482998">
                  <w:marLeft w:val="0"/>
                  <w:marRight w:val="0"/>
                  <w:marTop w:val="0"/>
                  <w:marBottom w:val="0"/>
                  <w:divBdr>
                    <w:top w:val="none" w:sz="0" w:space="0" w:color="auto"/>
                    <w:left w:val="none" w:sz="0" w:space="0" w:color="auto"/>
                    <w:bottom w:val="none" w:sz="0" w:space="0" w:color="auto"/>
                    <w:right w:val="none" w:sz="0" w:space="0" w:color="auto"/>
                  </w:divBdr>
                </w:div>
                <w:div w:id="1914199190">
                  <w:marLeft w:val="0"/>
                  <w:marRight w:val="0"/>
                  <w:marTop w:val="0"/>
                  <w:marBottom w:val="0"/>
                  <w:divBdr>
                    <w:top w:val="none" w:sz="0" w:space="0" w:color="auto"/>
                    <w:left w:val="none" w:sz="0" w:space="0" w:color="auto"/>
                    <w:bottom w:val="none" w:sz="0" w:space="0" w:color="auto"/>
                    <w:right w:val="none" w:sz="0" w:space="0" w:color="auto"/>
                  </w:divBdr>
                </w:div>
                <w:div w:id="20161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002">
          <w:marLeft w:val="0"/>
          <w:marRight w:val="0"/>
          <w:marTop w:val="0"/>
          <w:marBottom w:val="0"/>
          <w:divBdr>
            <w:top w:val="none" w:sz="0" w:space="0" w:color="auto"/>
            <w:left w:val="none" w:sz="0" w:space="0" w:color="auto"/>
            <w:bottom w:val="none" w:sz="0" w:space="0" w:color="auto"/>
            <w:right w:val="none" w:sz="0" w:space="0" w:color="auto"/>
          </w:divBdr>
        </w:div>
        <w:div w:id="1281448280">
          <w:marLeft w:val="0"/>
          <w:marRight w:val="0"/>
          <w:marTop w:val="0"/>
          <w:marBottom w:val="0"/>
          <w:divBdr>
            <w:top w:val="none" w:sz="0" w:space="0" w:color="auto"/>
            <w:left w:val="none" w:sz="0" w:space="0" w:color="auto"/>
            <w:bottom w:val="none" w:sz="0" w:space="0" w:color="auto"/>
            <w:right w:val="none" w:sz="0" w:space="0" w:color="auto"/>
          </w:divBdr>
        </w:div>
      </w:divsChild>
    </w:div>
    <w:div w:id="1008367613">
      <w:bodyDiv w:val="1"/>
      <w:marLeft w:val="0"/>
      <w:marRight w:val="0"/>
      <w:marTop w:val="0"/>
      <w:marBottom w:val="0"/>
      <w:divBdr>
        <w:top w:val="none" w:sz="0" w:space="0" w:color="auto"/>
        <w:left w:val="none" w:sz="0" w:space="0" w:color="auto"/>
        <w:bottom w:val="none" w:sz="0" w:space="0" w:color="auto"/>
        <w:right w:val="none" w:sz="0" w:space="0" w:color="auto"/>
      </w:divBdr>
    </w:div>
    <w:div w:id="1046180952">
      <w:bodyDiv w:val="1"/>
      <w:marLeft w:val="0"/>
      <w:marRight w:val="0"/>
      <w:marTop w:val="0"/>
      <w:marBottom w:val="0"/>
      <w:divBdr>
        <w:top w:val="none" w:sz="0" w:space="0" w:color="auto"/>
        <w:left w:val="none" w:sz="0" w:space="0" w:color="auto"/>
        <w:bottom w:val="none" w:sz="0" w:space="0" w:color="auto"/>
        <w:right w:val="none" w:sz="0" w:space="0" w:color="auto"/>
      </w:divBdr>
    </w:div>
    <w:div w:id="1098867183">
      <w:bodyDiv w:val="1"/>
      <w:marLeft w:val="0"/>
      <w:marRight w:val="0"/>
      <w:marTop w:val="0"/>
      <w:marBottom w:val="0"/>
      <w:divBdr>
        <w:top w:val="none" w:sz="0" w:space="0" w:color="auto"/>
        <w:left w:val="none" w:sz="0" w:space="0" w:color="auto"/>
        <w:bottom w:val="none" w:sz="0" w:space="0" w:color="auto"/>
        <w:right w:val="none" w:sz="0" w:space="0" w:color="auto"/>
      </w:divBdr>
    </w:div>
    <w:div w:id="1139227729">
      <w:bodyDiv w:val="1"/>
      <w:marLeft w:val="0"/>
      <w:marRight w:val="0"/>
      <w:marTop w:val="0"/>
      <w:marBottom w:val="0"/>
      <w:divBdr>
        <w:top w:val="none" w:sz="0" w:space="0" w:color="auto"/>
        <w:left w:val="none" w:sz="0" w:space="0" w:color="auto"/>
        <w:bottom w:val="none" w:sz="0" w:space="0" w:color="auto"/>
        <w:right w:val="none" w:sz="0" w:space="0" w:color="auto"/>
      </w:divBdr>
    </w:div>
    <w:div w:id="1154182758">
      <w:bodyDiv w:val="1"/>
      <w:marLeft w:val="0"/>
      <w:marRight w:val="0"/>
      <w:marTop w:val="0"/>
      <w:marBottom w:val="0"/>
      <w:divBdr>
        <w:top w:val="none" w:sz="0" w:space="0" w:color="auto"/>
        <w:left w:val="none" w:sz="0" w:space="0" w:color="auto"/>
        <w:bottom w:val="none" w:sz="0" w:space="0" w:color="auto"/>
        <w:right w:val="none" w:sz="0" w:space="0" w:color="auto"/>
      </w:divBdr>
    </w:div>
    <w:div w:id="1165168818">
      <w:bodyDiv w:val="1"/>
      <w:marLeft w:val="0"/>
      <w:marRight w:val="0"/>
      <w:marTop w:val="0"/>
      <w:marBottom w:val="0"/>
      <w:divBdr>
        <w:top w:val="none" w:sz="0" w:space="0" w:color="auto"/>
        <w:left w:val="none" w:sz="0" w:space="0" w:color="auto"/>
        <w:bottom w:val="none" w:sz="0" w:space="0" w:color="auto"/>
        <w:right w:val="none" w:sz="0" w:space="0" w:color="auto"/>
      </w:divBdr>
    </w:div>
    <w:div w:id="1182933747">
      <w:bodyDiv w:val="1"/>
      <w:marLeft w:val="0"/>
      <w:marRight w:val="0"/>
      <w:marTop w:val="0"/>
      <w:marBottom w:val="0"/>
      <w:divBdr>
        <w:top w:val="none" w:sz="0" w:space="0" w:color="auto"/>
        <w:left w:val="none" w:sz="0" w:space="0" w:color="auto"/>
        <w:bottom w:val="none" w:sz="0" w:space="0" w:color="auto"/>
        <w:right w:val="none" w:sz="0" w:space="0" w:color="auto"/>
      </w:divBdr>
    </w:div>
    <w:div w:id="1214462619">
      <w:bodyDiv w:val="1"/>
      <w:marLeft w:val="0"/>
      <w:marRight w:val="0"/>
      <w:marTop w:val="0"/>
      <w:marBottom w:val="0"/>
      <w:divBdr>
        <w:top w:val="none" w:sz="0" w:space="0" w:color="auto"/>
        <w:left w:val="none" w:sz="0" w:space="0" w:color="auto"/>
        <w:bottom w:val="none" w:sz="0" w:space="0" w:color="auto"/>
        <w:right w:val="none" w:sz="0" w:space="0" w:color="auto"/>
      </w:divBdr>
    </w:div>
    <w:div w:id="1263295454">
      <w:bodyDiv w:val="1"/>
      <w:marLeft w:val="0"/>
      <w:marRight w:val="0"/>
      <w:marTop w:val="0"/>
      <w:marBottom w:val="0"/>
      <w:divBdr>
        <w:top w:val="none" w:sz="0" w:space="0" w:color="auto"/>
        <w:left w:val="none" w:sz="0" w:space="0" w:color="auto"/>
        <w:bottom w:val="none" w:sz="0" w:space="0" w:color="auto"/>
        <w:right w:val="none" w:sz="0" w:space="0" w:color="auto"/>
      </w:divBdr>
    </w:div>
    <w:div w:id="1303458223">
      <w:bodyDiv w:val="1"/>
      <w:marLeft w:val="0"/>
      <w:marRight w:val="0"/>
      <w:marTop w:val="0"/>
      <w:marBottom w:val="0"/>
      <w:divBdr>
        <w:top w:val="none" w:sz="0" w:space="0" w:color="auto"/>
        <w:left w:val="none" w:sz="0" w:space="0" w:color="auto"/>
        <w:bottom w:val="none" w:sz="0" w:space="0" w:color="auto"/>
        <w:right w:val="none" w:sz="0" w:space="0" w:color="auto"/>
      </w:divBdr>
    </w:div>
    <w:div w:id="1349678326">
      <w:bodyDiv w:val="1"/>
      <w:marLeft w:val="0"/>
      <w:marRight w:val="0"/>
      <w:marTop w:val="0"/>
      <w:marBottom w:val="0"/>
      <w:divBdr>
        <w:top w:val="none" w:sz="0" w:space="0" w:color="auto"/>
        <w:left w:val="none" w:sz="0" w:space="0" w:color="auto"/>
        <w:bottom w:val="none" w:sz="0" w:space="0" w:color="auto"/>
        <w:right w:val="none" w:sz="0" w:space="0" w:color="auto"/>
      </w:divBdr>
    </w:div>
    <w:div w:id="1351293581">
      <w:bodyDiv w:val="1"/>
      <w:marLeft w:val="0"/>
      <w:marRight w:val="0"/>
      <w:marTop w:val="0"/>
      <w:marBottom w:val="0"/>
      <w:divBdr>
        <w:top w:val="none" w:sz="0" w:space="0" w:color="auto"/>
        <w:left w:val="none" w:sz="0" w:space="0" w:color="auto"/>
        <w:bottom w:val="none" w:sz="0" w:space="0" w:color="auto"/>
        <w:right w:val="none" w:sz="0" w:space="0" w:color="auto"/>
      </w:divBdr>
    </w:div>
    <w:div w:id="1423605363">
      <w:bodyDiv w:val="1"/>
      <w:marLeft w:val="0"/>
      <w:marRight w:val="0"/>
      <w:marTop w:val="0"/>
      <w:marBottom w:val="0"/>
      <w:divBdr>
        <w:top w:val="none" w:sz="0" w:space="0" w:color="auto"/>
        <w:left w:val="none" w:sz="0" w:space="0" w:color="auto"/>
        <w:bottom w:val="none" w:sz="0" w:space="0" w:color="auto"/>
        <w:right w:val="none" w:sz="0" w:space="0" w:color="auto"/>
      </w:divBdr>
    </w:div>
    <w:div w:id="1440833045">
      <w:bodyDiv w:val="1"/>
      <w:marLeft w:val="0"/>
      <w:marRight w:val="0"/>
      <w:marTop w:val="0"/>
      <w:marBottom w:val="0"/>
      <w:divBdr>
        <w:top w:val="none" w:sz="0" w:space="0" w:color="auto"/>
        <w:left w:val="none" w:sz="0" w:space="0" w:color="auto"/>
        <w:bottom w:val="none" w:sz="0" w:space="0" w:color="auto"/>
        <w:right w:val="none" w:sz="0" w:space="0" w:color="auto"/>
      </w:divBdr>
    </w:div>
    <w:div w:id="1444810497">
      <w:bodyDiv w:val="1"/>
      <w:marLeft w:val="0"/>
      <w:marRight w:val="0"/>
      <w:marTop w:val="0"/>
      <w:marBottom w:val="0"/>
      <w:divBdr>
        <w:top w:val="none" w:sz="0" w:space="0" w:color="auto"/>
        <w:left w:val="none" w:sz="0" w:space="0" w:color="auto"/>
        <w:bottom w:val="none" w:sz="0" w:space="0" w:color="auto"/>
        <w:right w:val="none" w:sz="0" w:space="0" w:color="auto"/>
      </w:divBdr>
    </w:div>
    <w:div w:id="1483429326">
      <w:bodyDiv w:val="1"/>
      <w:marLeft w:val="0"/>
      <w:marRight w:val="0"/>
      <w:marTop w:val="0"/>
      <w:marBottom w:val="0"/>
      <w:divBdr>
        <w:top w:val="none" w:sz="0" w:space="0" w:color="auto"/>
        <w:left w:val="none" w:sz="0" w:space="0" w:color="auto"/>
        <w:bottom w:val="none" w:sz="0" w:space="0" w:color="auto"/>
        <w:right w:val="none" w:sz="0" w:space="0" w:color="auto"/>
      </w:divBdr>
    </w:div>
    <w:div w:id="1483738835">
      <w:bodyDiv w:val="1"/>
      <w:marLeft w:val="0"/>
      <w:marRight w:val="0"/>
      <w:marTop w:val="0"/>
      <w:marBottom w:val="0"/>
      <w:divBdr>
        <w:top w:val="none" w:sz="0" w:space="0" w:color="auto"/>
        <w:left w:val="none" w:sz="0" w:space="0" w:color="auto"/>
        <w:bottom w:val="none" w:sz="0" w:space="0" w:color="auto"/>
        <w:right w:val="none" w:sz="0" w:space="0" w:color="auto"/>
      </w:divBdr>
    </w:div>
    <w:div w:id="1504079716">
      <w:bodyDiv w:val="1"/>
      <w:marLeft w:val="0"/>
      <w:marRight w:val="0"/>
      <w:marTop w:val="0"/>
      <w:marBottom w:val="0"/>
      <w:divBdr>
        <w:top w:val="none" w:sz="0" w:space="0" w:color="auto"/>
        <w:left w:val="none" w:sz="0" w:space="0" w:color="auto"/>
        <w:bottom w:val="none" w:sz="0" w:space="0" w:color="auto"/>
        <w:right w:val="none" w:sz="0" w:space="0" w:color="auto"/>
      </w:divBdr>
      <w:divsChild>
        <w:div w:id="1110323192">
          <w:marLeft w:val="0"/>
          <w:marRight w:val="0"/>
          <w:marTop w:val="0"/>
          <w:marBottom w:val="0"/>
          <w:divBdr>
            <w:top w:val="none" w:sz="0" w:space="0" w:color="auto"/>
            <w:left w:val="none" w:sz="0" w:space="0" w:color="auto"/>
            <w:bottom w:val="none" w:sz="0" w:space="0" w:color="auto"/>
            <w:right w:val="none" w:sz="0" w:space="0" w:color="auto"/>
          </w:divBdr>
        </w:div>
        <w:div w:id="1188527108">
          <w:marLeft w:val="0"/>
          <w:marRight w:val="0"/>
          <w:marTop w:val="0"/>
          <w:marBottom w:val="0"/>
          <w:divBdr>
            <w:top w:val="none" w:sz="0" w:space="0" w:color="auto"/>
            <w:left w:val="none" w:sz="0" w:space="0" w:color="auto"/>
            <w:bottom w:val="none" w:sz="0" w:space="0" w:color="auto"/>
            <w:right w:val="none" w:sz="0" w:space="0" w:color="auto"/>
          </w:divBdr>
        </w:div>
        <w:div w:id="1213269418">
          <w:marLeft w:val="0"/>
          <w:marRight w:val="0"/>
          <w:marTop w:val="0"/>
          <w:marBottom w:val="0"/>
          <w:divBdr>
            <w:top w:val="none" w:sz="0" w:space="0" w:color="auto"/>
            <w:left w:val="none" w:sz="0" w:space="0" w:color="auto"/>
            <w:bottom w:val="none" w:sz="0" w:space="0" w:color="auto"/>
            <w:right w:val="none" w:sz="0" w:space="0" w:color="auto"/>
          </w:divBdr>
        </w:div>
      </w:divsChild>
    </w:div>
    <w:div w:id="1512721954">
      <w:bodyDiv w:val="1"/>
      <w:marLeft w:val="0"/>
      <w:marRight w:val="0"/>
      <w:marTop w:val="0"/>
      <w:marBottom w:val="0"/>
      <w:divBdr>
        <w:top w:val="none" w:sz="0" w:space="0" w:color="auto"/>
        <w:left w:val="none" w:sz="0" w:space="0" w:color="auto"/>
        <w:bottom w:val="none" w:sz="0" w:space="0" w:color="auto"/>
        <w:right w:val="none" w:sz="0" w:space="0" w:color="auto"/>
      </w:divBdr>
      <w:divsChild>
        <w:div w:id="887953702">
          <w:marLeft w:val="0"/>
          <w:marRight w:val="0"/>
          <w:marTop w:val="0"/>
          <w:marBottom w:val="0"/>
          <w:divBdr>
            <w:top w:val="none" w:sz="0" w:space="0" w:color="auto"/>
            <w:left w:val="none" w:sz="0" w:space="0" w:color="auto"/>
            <w:bottom w:val="none" w:sz="0" w:space="0" w:color="auto"/>
            <w:right w:val="none" w:sz="0" w:space="0" w:color="auto"/>
          </w:divBdr>
        </w:div>
      </w:divsChild>
    </w:div>
    <w:div w:id="1527794196">
      <w:bodyDiv w:val="1"/>
      <w:marLeft w:val="0"/>
      <w:marRight w:val="0"/>
      <w:marTop w:val="0"/>
      <w:marBottom w:val="0"/>
      <w:divBdr>
        <w:top w:val="none" w:sz="0" w:space="0" w:color="auto"/>
        <w:left w:val="none" w:sz="0" w:space="0" w:color="auto"/>
        <w:bottom w:val="none" w:sz="0" w:space="0" w:color="auto"/>
        <w:right w:val="none" w:sz="0" w:space="0" w:color="auto"/>
      </w:divBdr>
    </w:div>
    <w:div w:id="1529829335">
      <w:bodyDiv w:val="1"/>
      <w:marLeft w:val="0"/>
      <w:marRight w:val="0"/>
      <w:marTop w:val="0"/>
      <w:marBottom w:val="0"/>
      <w:divBdr>
        <w:top w:val="none" w:sz="0" w:space="0" w:color="auto"/>
        <w:left w:val="none" w:sz="0" w:space="0" w:color="auto"/>
        <w:bottom w:val="none" w:sz="0" w:space="0" w:color="auto"/>
        <w:right w:val="none" w:sz="0" w:space="0" w:color="auto"/>
      </w:divBdr>
    </w:div>
    <w:div w:id="1533956212">
      <w:bodyDiv w:val="1"/>
      <w:marLeft w:val="0"/>
      <w:marRight w:val="0"/>
      <w:marTop w:val="0"/>
      <w:marBottom w:val="0"/>
      <w:divBdr>
        <w:top w:val="none" w:sz="0" w:space="0" w:color="auto"/>
        <w:left w:val="none" w:sz="0" w:space="0" w:color="auto"/>
        <w:bottom w:val="none" w:sz="0" w:space="0" w:color="auto"/>
        <w:right w:val="none" w:sz="0" w:space="0" w:color="auto"/>
      </w:divBdr>
    </w:div>
    <w:div w:id="1537502091">
      <w:bodyDiv w:val="1"/>
      <w:marLeft w:val="0"/>
      <w:marRight w:val="0"/>
      <w:marTop w:val="0"/>
      <w:marBottom w:val="0"/>
      <w:divBdr>
        <w:top w:val="none" w:sz="0" w:space="0" w:color="auto"/>
        <w:left w:val="none" w:sz="0" w:space="0" w:color="auto"/>
        <w:bottom w:val="none" w:sz="0" w:space="0" w:color="auto"/>
        <w:right w:val="none" w:sz="0" w:space="0" w:color="auto"/>
      </w:divBdr>
    </w:div>
    <w:div w:id="1547641017">
      <w:bodyDiv w:val="1"/>
      <w:marLeft w:val="0"/>
      <w:marRight w:val="0"/>
      <w:marTop w:val="0"/>
      <w:marBottom w:val="0"/>
      <w:divBdr>
        <w:top w:val="none" w:sz="0" w:space="0" w:color="auto"/>
        <w:left w:val="none" w:sz="0" w:space="0" w:color="auto"/>
        <w:bottom w:val="none" w:sz="0" w:space="0" w:color="auto"/>
        <w:right w:val="none" w:sz="0" w:space="0" w:color="auto"/>
      </w:divBdr>
    </w:div>
    <w:div w:id="1551309198">
      <w:bodyDiv w:val="1"/>
      <w:marLeft w:val="0"/>
      <w:marRight w:val="0"/>
      <w:marTop w:val="0"/>
      <w:marBottom w:val="0"/>
      <w:divBdr>
        <w:top w:val="none" w:sz="0" w:space="0" w:color="auto"/>
        <w:left w:val="none" w:sz="0" w:space="0" w:color="auto"/>
        <w:bottom w:val="none" w:sz="0" w:space="0" w:color="auto"/>
        <w:right w:val="none" w:sz="0" w:space="0" w:color="auto"/>
      </w:divBdr>
    </w:div>
    <w:div w:id="1560749116">
      <w:bodyDiv w:val="1"/>
      <w:marLeft w:val="0"/>
      <w:marRight w:val="0"/>
      <w:marTop w:val="0"/>
      <w:marBottom w:val="0"/>
      <w:divBdr>
        <w:top w:val="none" w:sz="0" w:space="0" w:color="auto"/>
        <w:left w:val="none" w:sz="0" w:space="0" w:color="auto"/>
        <w:bottom w:val="none" w:sz="0" w:space="0" w:color="auto"/>
        <w:right w:val="none" w:sz="0" w:space="0" w:color="auto"/>
      </w:divBdr>
    </w:div>
    <w:div w:id="1580014695">
      <w:bodyDiv w:val="1"/>
      <w:marLeft w:val="0"/>
      <w:marRight w:val="0"/>
      <w:marTop w:val="0"/>
      <w:marBottom w:val="0"/>
      <w:divBdr>
        <w:top w:val="none" w:sz="0" w:space="0" w:color="auto"/>
        <w:left w:val="none" w:sz="0" w:space="0" w:color="auto"/>
        <w:bottom w:val="none" w:sz="0" w:space="0" w:color="auto"/>
        <w:right w:val="none" w:sz="0" w:space="0" w:color="auto"/>
      </w:divBdr>
    </w:div>
    <w:div w:id="1584876757">
      <w:bodyDiv w:val="1"/>
      <w:marLeft w:val="0"/>
      <w:marRight w:val="0"/>
      <w:marTop w:val="0"/>
      <w:marBottom w:val="0"/>
      <w:divBdr>
        <w:top w:val="none" w:sz="0" w:space="0" w:color="auto"/>
        <w:left w:val="none" w:sz="0" w:space="0" w:color="auto"/>
        <w:bottom w:val="none" w:sz="0" w:space="0" w:color="auto"/>
        <w:right w:val="none" w:sz="0" w:space="0" w:color="auto"/>
      </w:divBdr>
      <w:divsChild>
        <w:div w:id="1809667824">
          <w:marLeft w:val="0"/>
          <w:marRight w:val="0"/>
          <w:marTop w:val="0"/>
          <w:marBottom w:val="0"/>
          <w:divBdr>
            <w:top w:val="none" w:sz="0" w:space="0" w:color="auto"/>
            <w:left w:val="none" w:sz="0" w:space="0" w:color="auto"/>
            <w:bottom w:val="none" w:sz="0" w:space="0" w:color="auto"/>
            <w:right w:val="none" w:sz="0" w:space="0" w:color="auto"/>
          </w:divBdr>
        </w:div>
      </w:divsChild>
    </w:div>
    <w:div w:id="1691688460">
      <w:bodyDiv w:val="1"/>
      <w:marLeft w:val="0"/>
      <w:marRight w:val="0"/>
      <w:marTop w:val="0"/>
      <w:marBottom w:val="0"/>
      <w:divBdr>
        <w:top w:val="none" w:sz="0" w:space="0" w:color="auto"/>
        <w:left w:val="none" w:sz="0" w:space="0" w:color="auto"/>
        <w:bottom w:val="none" w:sz="0" w:space="0" w:color="auto"/>
        <w:right w:val="none" w:sz="0" w:space="0" w:color="auto"/>
      </w:divBdr>
    </w:div>
    <w:div w:id="1703820619">
      <w:bodyDiv w:val="1"/>
      <w:marLeft w:val="0"/>
      <w:marRight w:val="0"/>
      <w:marTop w:val="0"/>
      <w:marBottom w:val="0"/>
      <w:divBdr>
        <w:top w:val="none" w:sz="0" w:space="0" w:color="auto"/>
        <w:left w:val="none" w:sz="0" w:space="0" w:color="auto"/>
        <w:bottom w:val="none" w:sz="0" w:space="0" w:color="auto"/>
        <w:right w:val="none" w:sz="0" w:space="0" w:color="auto"/>
      </w:divBdr>
    </w:div>
    <w:div w:id="1719889858">
      <w:bodyDiv w:val="1"/>
      <w:marLeft w:val="0"/>
      <w:marRight w:val="0"/>
      <w:marTop w:val="0"/>
      <w:marBottom w:val="0"/>
      <w:divBdr>
        <w:top w:val="none" w:sz="0" w:space="0" w:color="auto"/>
        <w:left w:val="none" w:sz="0" w:space="0" w:color="auto"/>
        <w:bottom w:val="none" w:sz="0" w:space="0" w:color="auto"/>
        <w:right w:val="none" w:sz="0" w:space="0" w:color="auto"/>
      </w:divBdr>
    </w:div>
    <w:div w:id="1725904082">
      <w:bodyDiv w:val="1"/>
      <w:marLeft w:val="0"/>
      <w:marRight w:val="0"/>
      <w:marTop w:val="0"/>
      <w:marBottom w:val="0"/>
      <w:divBdr>
        <w:top w:val="none" w:sz="0" w:space="0" w:color="auto"/>
        <w:left w:val="none" w:sz="0" w:space="0" w:color="auto"/>
        <w:bottom w:val="none" w:sz="0" w:space="0" w:color="auto"/>
        <w:right w:val="none" w:sz="0" w:space="0" w:color="auto"/>
      </w:divBdr>
    </w:div>
    <w:div w:id="1737514099">
      <w:bodyDiv w:val="1"/>
      <w:marLeft w:val="0"/>
      <w:marRight w:val="0"/>
      <w:marTop w:val="0"/>
      <w:marBottom w:val="0"/>
      <w:divBdr>
        <w:top w:val="none" w:sz="0" w:space="0" w:color="auto"/>
        <w:left w:val="none" w:sz="0" w:space="0" w:color="auto"/>
        <w:bottom w:val="none" w:sz="0" w:space="0" w:color="auto"/>
        <w:right w:val="none" w:sz="0" w:space="0" w:color="auto"/>
      </w:divBdr>
    </w:div>
    <w:div w:id="1788088176">
      <w:bodyDiv w:val="1"/>
      <w:marLeft w:val="0"/>
      <w:marRight w:val="0"/>
      <w:marTop w:val="0"/>
      <w:marBottom w:val="0"/>
      <w:divBdr>
        <w:top w:val="none" w:sz="0" w:space="0" w:color="auto"/>
        <w:left w:val="none" w:sz="0" w:space="0" w:color="auto"/>
        <w:bottom w:val="none" w:sz="0" w:space="0" w:color="auto"/>
        <w:right w:val="none" w:sz="0" w:space="0" w:color="auto"/>
      </w:divBdr>
    </w:div>
    <w:div w:id="1869174110">
      <w:bodyDiv w:val="1"/>
      <w:marLeft w:val="0"/>
      <w:marRight w:val="0"/>
      <w:marTop w:val="0"/>
      <w:marBottom w:val="0"/>
      <w:divBdr>
        <w:top w:val="none" w:sz="0" w:space="0" w:color="auto"/>
        <w:left w:val="none" w:sz="0" w:space="0" w:color="auto"/>
        <w:bottom w:val="none" w:sz="0" w:space="0" w:color="auto"/>
        <w:right w:val="none" w:sz="0" w:space="0" w:color="auto"/>
      </w:divBdr>
    </w:div>
    <w:div w:id="1881623831">
      <w:bodyDiv w:val="1"/>
      <w:marLeft w:val="0"/>
      <w:marRight w:val="0"/>
      <w:marTop w:val="0"/>
      <w:marBottom w:val="0"/>
      <w:divBdr>
        <w:top w:val="none" w:sz="0" w:space="0" w:color="auto"/>
        <w:left w:val="none" w:sz="0" w:space="0" w:color="auto"/>
        <w:bottom w:val="none" w:sz="0" w:space="0" w:color="auto"/>
        <w:right w:val="none" w:sz="0" w:space="0" w:color="auto"/>
      </w:divBdr>
    </w:div>
    <w:div w:id="2043243238">
      <w:bodyDiv w:val="1"/>
      <w:marLeft w:val="0"/>
      <w:marRight w:val="0"/>
      <w:marTop w:val="0"/>
      <w:marBottom w:val="0"/>
      <w:divBdr>
        <w:top w:val="none" w:sz="0" w:space="0" w:color="auto"/>
        <w:left w:val="none" w:sz="0" w:space="0" w:color="auto"/>
        <w:bottom w:val="none" w:sz="0" w:space="0" w:color="auto"/>
        <w:right w:val="none" w:sz="0" w:space="0" w:color="auto"/>
      </w:divBdr>
    </w:div>
    <w:div w:id="2080247598">
      <w:bodyDiv w:val="1"/>
      <w:marLeft w:val="0"/>
      <w:marRight w:val="0"/>
      <w:marTop w:val="0"/>
      <w:marBottom w:val="0"/>
      <w:divBdr>
        <w:top w:val="none" w:sz="0" w:space="0" w:color="auto"/>
        <w:left w:val="none" w:sz="0" w:space="0" w:color="auto"/>
        <w:bottom w:val="none" w:sz="0" w:space="0" w:color="auto"/>
        <w:right w:val="none" w:sz="0" w:space="0" w:color="auto"/>
      </w:divBdr>
    </w:div>
    <w:div w:id="2086567028">
      <w:bodyDiv w:val="1"/>
      <w:marLeft w:val="0"/>
      <w:marRight w:val="0"/>
      <w:marTop w:val="0"/>
      <w:marBottom w:val="0"/>
      <w:divBdr>
        <w:top w:val="none" w:sz="0" w:space="0" w:color="auto"/>
        <w:left w:val="none" w:sz="0" w:space="0" w:color="auto"/>
        <w:bottom w:val="none" w:sz="0" w:space="0" w:color="auto"/>
        <w:right w:val="none" w:sz="0" w:space="0" w:color="auto"/>
      </w:divBdr>
    </w:div>
    <w:div w:id="2119637084">
      <w:bodyDiv w:val="1"/>
      <w:marLeft w:val="0"/>
      <w:marRight w:val="0"/>
      <w:marTop w:val="0"/>
      <w:marBottom w:val="0"/>
      <w:divBdr>
        <w:top w:val="none" w:sz="0" w:space="0" w:color="auto"/>
        <w:left w:val="none" w:sz="0" w:space="0" w:color="auto"/>
        <w:bottom w:val="none" w:sz="0" w:space="0" w:color="auto"/>
        <w:right w:val="none" w:sz="0" w:space="0" w:color="auto"/>
      </w:divBdr>
    </w:div>
    <w:div w:id="213872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1" ma:contentTypeDescription="Kurkite naują dokumentą." ma:contentTypeScope="" ma:versionID="3642dddbc2e12c9fc4972dd72c1580ff">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9777c8e23aaabb82d13b542e0ff94a4"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D1B126-6C43-497A-A4AD-B68DBA07B3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485C40-4A2E-4BCD-8AF0-FE160FFFE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B9BD6-22D0-424D-B899-BCFBA1106179}">
  <ds:schemaRefs>
    <ds:schemaRef ds:uri="http://schemas.openxmlformats.org/officeDocument/2006/bibliography"/>
  </ds:schemaRefs>
</ds:datastoreItem>
</file>

<file path=customXml/itemProps4.xml><?xml version="1.0" encoding="utf-8"?>
<ds:datastoreItem xmlns:ds="http://schemas.openxmlformats.org/officeDocument/2006/customXml" ds:itemID="{6263002F-BA25-4CDC-9DB6-F9783A5192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21359</Words>
  <Characters>12175</Characters>
  <Application>Microsoft Office Word</Application>
  <DocSecurity>0</DocSecurity>
  <PresentationFormat/>
  <Lines>101</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33468</CharactersWithSpaces>
  <SharedDoc>false</SharedDoc>
  <HyperlinkBase/>
  <HLinks>
    <vt:vector size="120" baseType="variant">
      <vt:variant>
        <vt:i4>1507389</vt:i4>
      </vt:variant>
      <vt:variant>
        <vt:i4>116</vt:i4>
      </vt:variant>
      <vt:variant>
        <vt:i4>0</vt:i4>
      </vt:variant>
      <vt:variant>
        <vt:i4>5</vt:i4>
      </vt:variant>
      <vt:variant>
        <vt:lpwstr/>
      </vt:variant>
      <vt:variant>
        <vt:lpwstr>_Toc41914848</vt:lpwstr>
      </vt:variant>
      <vt:variant>
        <vt:i4>1572925</vt:i4>
      </vt:variant>
      <vt:variant>
        <vt:i4>110</vt:i4>
      </vt:variant>
      <vt:variant>
        <vt:i4>0</vt:i4>
      </vt:variant>
      <vt:variant>
        <vt:i4>5</vt:i4>
      </vt:variant>
      <vt:variant>
        <vt:lpwstr/>
      </vt:variant>
      <vt:variant>
        <vt:lpwstr>_Toc41914847</vt:lpwstr>
      </vt:variant>
      <vt:variant>
        <vt:i4>1638461</vt:i4>
      </vt:variant>
      <vt:variant>
        <vt:i4>104</vt:i4>
      </vt:variant>
      <vt:variant>
        <vt:i4>0</vt:i4>
      </vt:variant>
      <vt:variant>
        <vt:i4>5</vt:i4>
      </vt:variant>
      <vt:variant>
        <vt:lpwstr/>
      </vt:variant>
      <vt:variant>
        <vt:lpwstr>_Toc41914846</vt:lpwstr>
      </vt:variant>
      <vt:variant>
        <vt:i4>1703997</vt:i4>
      </vt:variant>
      <vt:variant>
        <vt:i4>98</vt:i4>
      </vt:variant>
      <vt:variant>
        <vt:i4>0</vt:i4>
      </vt:variant>
      <vt:variant>
        <vt:i4>5</vt:i4>
      </vt:variant>
      <vt:variant>
        <vt:lpwstr/>
      </vt:variant>
      <vt:variant>
        <vt:lpwstr>_Toc41914845</vt:lpwstr>
      </vt:variant>
      <vt:variant>
        <vt:i4>1769533</vt:i4>
      </vt:variant>
      <vt:variant>
        <vt:i4>92</vt:i4>
      </vt:variant>
      <vt:variant>
        <vt:i4>0</vt:i4>
      </vt:variant>
      <vt:variant>
        <vt:i4>5</vt:i4>
      </vt:variant>
      <vt:variant>
        <vt:lpwstr/>
      </vt:variant>
      <vt:variant>
        <vt:lpwstr>_Toc41914844</vt:lpwstr>
      </vt:variant>
      <vt:variant>
        <vt:i4>1835069</vt:i4>
      </vt:variant>
      <vt:variant>
        <vt:i4>86</vt:i4>
      </vt:variant>
      <vt:variant>
        <vt:i4>0</vt:i4>
      </vt:variant>
      <vt:variant>
        <vt:i4>5</vt:i4>
      </vt:variant>
      <vt:variant>
        <vt:lpwstr/>
      </vt:variant>
      <vt:variant>
        <vt:lpwstr>_Toc41914843</vt:lpwstr>
      </vt:variant>
      <vt:variant>
        <vt:i4>1900605</vt:i4>
      </vt:variant>
      <vt:variant>
        <vt:i4>80</vt:i4>
      </vt:variant>
      <vt:variant>
        <vt:i4>0</vt:i4>
      </vt:variant>
      <vt:variant>
        <vt:i4>5</vt:i4>
      </vt:variant>
      <vt:variant>
        <vt:lpwstr/>
      </vt:variant>
      <vt:variant>
        <vt:lpwstr>_Toc41914842</vt:lpwstr>
      </vt:variant>
      <vt:variant>
        <vt:i4>1966141</vt:i4>
      </vt:variant>
      <vt:variant>
        <vt:i4>74</vt:i4>
      </vt:variant>
      <vt:variant>
        <vt:i4>0</vt:i4>
      </vt:variant>
      <vt:variant>
        <vt:i4>5</vt:i4>
      </vt:variant>
      <vt:variant>
        <vt:lpwstr/>
      </vt:variant>
      <vt:variant>
        <vt:lpwstr>_Toc41914841</vt:lpwstr>
      </vt:variant>
      <vt:variant>
        <vt:i4>2031677</vt:i4>
      </vt:variant>
      <vt:variant>
        <vt:i4>68</vt:i4>
      </vt:variant>
      <vt:variant>
        <vt:i4>0</vt:i4>
      </vt:variant>
      <vt:variant>
        <vt:i4>5</vt:i4>
      </vt:variant>
      <vt:variant>
        <vt:lpwstr/>
      </vt:variant>
      <vt:variant>
        <vt:lpwstr>_Toc41914840</vt:lpwstr>
      </vt:variant>
      <vt:variant>
        <vt:i4>1441850</vt:i4>
      </vt:variant>
      <vt:variant>
        <vt:i4>62</vt:i4>
      </vt:variant>
      <vt:variant>
        <vt:i4>0</vt:i4>
      </vt:variant>
      <vt:variant>
        <vt:i4>5</vt:i4>
      </vt:variant>
      <vt:variant>
        <vt:lpwstr/>
      </vt:variant>
      <vt:variant>
        <vt:lpwstr>_Toc41914839</vt:lpwstr>
      </vt:variant>
      <vt:variant>
        <vt:i4>1507386</vt:i4>
      </vt:variant>
      <vt:variant>
        <vt:i4>56</vt:i4>
      </vt:variant>
      <vt:variant>
        <vt:i4>0</vt:i4>
      </vt:variant>
      <vt:variant>
        <vt:i4>5</vt:i4>
      </vt:variant>
      <vt:variant>
        <vt:lpwstr/>
      </vt:variant>
      <vt:variant>
        <vt:lpwstr>_Toc41914838</vt:lpwstr>
      </vt:variant>
      <vt:variant>
        <vt:i4>1572922</vt:i4>
      </vt:variant>
      <vt:variant>
        <vt:i4>50</vt:i4>
      </vt:variant>
      <vt:variant>
        <vt:i4>0</vt:i4>
      </vt:variant>
      <vt:variant>
        <vt:i4>5</vt:i4>
      </vt:variant>
      <vt:variant>
        <vt:lpwstr/>
      </vt:variant>
      <vt:variant>
        <vt:lpwstr>_Toc41914837</vt:lpwstr>
      </vt:variant>
      <vt:variant>
        <vt:i4>1638458</vt:i4>
      </vt:variant>
      <vt:variant>
        <vt:i4>44</vt:i4>
      </vt:variant>
      <vt:variant>
        <vt:i4>0</vt:i4>
      </vt:variant>
      <vt:variant>
        <vt:i4>5</vt:i4>
      </vt:variant>
      <vt:variant>
        <vt:lpwstr/>
      </vt:variant>
      <vt:variant>
        <vt:lpwstr>_Toc41914836</vt:lpwstr>
      </vt:variant>
      <vt:variant>
        <vt:i4>1703994</vt:i4>
      </vt:variant>
      <vt:variant>
        <vt:i4>38</vt:i4>
      </vt:variant>
      <vt:variant>
        <vt:i4>0</vt:i4>
      </vt:variant>
      <vt:variant>
        <vt:i4>5</vt:i4>
      </vt:variant>
      <vt:variant>
        <vt:lpwstr/>
      </vt:variant>
      <vt:variant>
        <vt:lpwstr>_Toc41914835</vt:lpwstr>
      </vt:variant>
      <vt:variant>
        <vt:i4>1769530</vt:i4>
      </vt:variant>
      <vt:variant>
        <vt:i4>32</vt:i4>
      </vt:variant>
      <vt:variant>
        <vt:i4>0</vt:i4>
      </vt:variant>
      <vt:variant>
        <vt:i4>5</vt:i4>
      </vt:variant>
      <vt:variant>
        <vt:lpwstr/>
      </vt:variant>
      <vt:variant>
        <vt:lpwstr>_Toc41914834</vt:lpwstr>
      </vt:variant>
      <vt:variant>
        <vt:i4>1835066</vt:i4>
      </vt:variant>
      <vt:variant>
        <vt:i4>26</vt:i4>
      </vt:variant>
      <vt:variant>
        <vt:i4>0</vt:i4>
      </vt:variant>
      <vt:variant>
        <vt:i4>5</vt:i4>
      </vt:variant>
      <vt:variant>
        <vt:lpwstr/>
      </vt:variant>
      <vt:variant>
        <vt:lpwstr>_Toc41914833</vt:lpwstr>
      </vt:variant>
      <vt:variant>
        <vt:i4>1900602</vt:i4>
      </vt:variant>
      <vt:variant>
        <vt:i4>20</vt:i4>
      </vt:variant>
      <vt:variant>
        <vt:i4>0</vt:i4>
      </vt:variant>
      <vt:variant>
        <vt:i4>5</vt:i4>
      </vt:variant>
      <vt:variant>
        <vt:lpwstr/>
      </vt:variant>
      <vt:variant>
        <vt:lpwstr>_Toc41914832</vt:lpwstr>
      </vt:variant>
      <vt:variant>
        <vt:i4>1966138</vt:i4>
      </vt:variant>
      <vt:variant>
        <vt:i4>14</vt:i4>
      </vt:variant>
      <vt:variant>
        <vt:i4>0</vt:i4>
      </vt:variant>
      <vt:variant>
        <vt:i4>5</vt:i4>
      </vt:variant>
      <vt:variant>
        <vt:lpwstr/>
      </vt:variant>
      <vt:variant>
        <vt:lpwstr>_Toc41914831</vt:lpwstr>
      </vt:variant>
      <vt:variant>
        <vt:i4>2031674</vt:i4>
      </vt:variant>
      <vt:variant>
        <vt:i4>8</vt:i4>
      </vt:variant>
      <vt:variant>
        <vt:i4>0</vt:i4>
      </vt:variant>
      <vt:variant>
        <vt:i4>5</vt:i4>
      </vt:variant>
      <vt:variant>
        <vt:lpwstr/>
      </vt:variant>
      <vt:variant>
        <vt:lpwstr>_Toc41914830</vt:lpwstr>
      </vt:variant>
      <vt:variant>
        <vt:i4>1441851</vt:i4>
      </vt:variant>
      <vt:variant>
        <vt:i4>2</vt:i4>
      </vt:variant>
      <vt:variant>
        <vt:i4>0</vt:i4>
      </vt:variant>
      <vt:variant>
        <vt:i4>5</vt:i4>
      </vt:variant>
      <vt:variant>
        <vt:lpwstr/>
      </vt:variant>
      <vt:variant>
        <vt:lpwstr>_Toc41914829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Martins</dc:creator>
  <cp:lastModifiedBy>Skaistė Guigaitė</cp:lastModifiedBy>
  <cp:revision>5</cp:revision>
  <cp:lastPrinted>2020-03-22T00:48:00Z</cp:lastPrinted>
  <dcterms:created xsi:type="dcterms:W3CDTF">2021-06-18T08:55:00Z</dcterms:created>
  <dcterms:modified xsi:type="dcterms:W3CDTF">2021-10-28T07:34:00Z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SIP_Label_cfcb905c-755b-4fd4-bd20-0d682d4f1d27_Enabled">
    <vt:lpwstr>true</vt:lpwstr>
  </property>
  <property fmtid="{D5CDD505-2E9C-101B-9397-08002B2CF9AE}" pid="4" name="MSIP_Label_cfcb905c-755b-4fd4-bd20-0d682d4f1d27_SetDate">
    <vt:lpwstr>2020-08-31T11:41:30Z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dd50d70f-98ab-4b92-9d77-ce46d6bf412b</vt:lpwstr>
  </property>
  <property fmtid="{D5CDD505-2E9C-101B-9397-08002B2CF9AE}" pid="9" name="MSIP_Label_cfcb905c-755b-4fd4-bd20-0d682d4f1d27_ContentBits">
    <vt:lpwstr>0</vt:lpwstr>
  </property>
</Properties>
</file>